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79E" w:rsidRPr="007B764F" w:rsidRDefault="002E279E" w:rsidP="002E279E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</w:t>
      </w:r>
      <w:r w:rsidRPr="007B764F">
        <w:rPr>
          <w:b/>
          <w:sz w:val="28"/>
          <w:szCs w:val="28"/>
          <w:lang w:val="uk-UA"/>
        </w:rPr>
        <w:t>ЗАТВЕРДЖУЮ</w:t>
      </w:r>
    </w:p>
    <w:p w:rsidR="002E279E" w:rsidRDefault="002E279E" w:rsidP="002E279E">
      <w:pPr>
        <w:rPr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</w:t>
      </w:r>
      <w:r w:rsidRPr="007B764F">
        <w:rPr>
          <w:sz w:val="28"/>
          <w:szCs w:val="28"/>
          <w:lang w:val="uk-UA"/>
        </w:rPr>
        <w:tab/>
      </w:r>
      <w:r w:rsidRPr="007B764F">
        <w:rPr>
          <w:lang w:val="uk-UA"/>
        </w:rPr>
        <w:t>Голов</w:t>
      </w:r>
      <w:r>
        <w:rPr>
          <w:lang w:val="uk-UA"/>
        </w:rPr>
        <w:t>а</w:t>
      </w:r>
      <w:r w:rsidRPr="007B764F">
        <w:rPr>
          <w:lang w:val="uk-UA"/>
        </w:rPr>
        <w:t xml:space="preserve"> </w:t>
      </w:r>
      <w:proofErr w:type="spellStart"/>
      <w:r w:rsidRPr="007B764F">
        <w:rPr>
          <w:lang w:val="uk-UA"/>
        </w:rPr>
        <w:t>Лугинського</w:t>
      </w:r>
      <w:proofErr w:type="spellEnd"/>
      <w:r w:rsidRPr="007B764F">
        <w:rPr>
          <w:lang w:val="uk-UA"/>
        </w:rPr>
        <w:t xml:space="preserve"> районного </w:t>
      </w:r>
    </w:p>
    <w:p w:rsidR="002E279E" w:rsidRPr="007B764F" w:rsidRDefault="002E279E" w:rsidP="002E279E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</w:t>
      </w:r>
      <w:r w:rsidRPr="007B764F">
        <w:rPr>
          <w:lang w:val="uk-UA"/>
        </w:rPr>
        <w:t>суду</w:t>
      </w:r>
    </w:p>
    <w:p w:rsidR="002E279E" w:rsidRPr="007B764F" w:rsidRDefault="002E279E" w:rsidP="002E279E">
      <w:pPr>
        <w:rPr>
          <w:lang w:val="uk-UA"/>
        </w:rPr>
      </w:pP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  <w:t>Житомирської області</w:t>
      </w:r>
    </w:p>
    <w:p w:rsidR="002E279E" w:rsidRPr="007B764F" w:rsidRDefault="002E279E" w:rsidP="002E279E">
      <w:pPr>
        <w:rPr>
          <w:lang w:val="uk-UA"/>
        </w:rPr>
      </w:pP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  <w:t xml:space="preserve">___________________ </w:t>
      </w:r>
      <w:r>
        <w:rPr>
          <w:lang w:val="uk-UA"/>
        </w:rPr>
        <w:t>Г.</w:t>
      </w:r>
      <w:proofErr w:type="spellStart"/>
      <w:r>
        <w:rPr>
          <w:lang w:val="uk-UA"/>
        </w:rPr>
        <w:t>Свинченко</w:t>
      </w:r>
      <w:proofErr w:type="spellEnd"/>
    </w:p>
    <w:p w:rsidR="002E279E" w:rsidRPr="007B764F" w:rsidRDefault="002E279E" w:rsidP="002E279E">
      <w:pPr>
        <w:rPr>
          <w:lang w:val="uk-UA"/>
        </w:rPr>
      </w:pP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  <w:t>«___» __________________ 20</w:t>
      </w:r>
      <w:r>
        <w:rPr>
          <w:lang w:val="uk-UA"/>
        </w:rPr>
        <w:t>21</w:t>
      </w:r>
      <w:r w:rsidRPr="007B764F">
        <w:rPr>
          <w:lang w:val="uk-UA"/>
        </w:rPr>
        <w:t xml:space="preserve"> р.</w:t>
      </w:r>
    </w:p>
    <w:p w:rsidR="002E279E" w:rsidRPr="007B764F" w:rsidRDefault="002E279E" w:rsidP="002E279E">
      <w:pPr>
        <w:rPr>
          <w:sz w:val="28"/>
          <w:szCs w:val="28"/>
          <w:lang w:val="uk-UA"/>
        </w:rPr>
      </w:pPr>
    </w:p>
    <w:p w:rsidR="002E279E" w:rsidRPr="007B764F" w:rsidRDefault="002E279E" w:rsidP="002E279E">
      <w:pPr>
        <w:jc w:val="center"/>
        <w:rPr>
          <w:b/>
          <w:sz w:val="28"/>
          <w:szCs w:val="28"/>
          <w:lang w:val="uk-UA"/>
        </w:rPr>
      </w:pPr>
      <w:r w:rsidRPr="007B764F">
        <w:rPr>
          <w:b/>
          <w:sz w:val="28"/>
          <w:szCs w:val="28"/>
          <w:lang w:val="uk-UA"/>
        </w:rPr>
        <w:t>ПЛАН РО</w:t>
      </w:r>
      <w:r>
        <w:rPr>
          <w:b/>
          <w:sz w:val="28"/>
          <w:szCs w:val="28"/>
          <w:lang w:val="uk-UA"/>
        </w:rPr>
        <w:t>БО</w:t>
      </w:r>
      <w:r w:rsidRPr="007B764F">
        <w:rPr>
          <w:b/>
          <w:sz w:val="28"/>
          <w:szCs w:val="28"/>
          <w:lang w:val="uk-UA"/>
        </w:rPr>
        <w:t>ТИ</w:t>
      </w:r>
    </w:p>
    <w:p w:rsidR="002E279E" w:rsidRPr="00885F01" w:rsidRDefault="002E279E" w:rsidP="002E279E">
      <w:pPr>
        <w:jc w:val="center"/>
        <w:rPr>
          <w:b/>
          <w:sz w:val="28"/>
          <w:szCs w:val="28"/>
          <w:lang w:val="uk-UA"/>
        </w:rPr>
      </w:pPr>
      <w:proofErr w:type="spellStart"/>
      <w:r w:rsidRPr="00885F01">
        <w:rPr>
          <w:b/>
          <w:sz w:val="28"/>
          <w:szCs w:val="28"/>
          <w:lang w:val="uk-UA"/>
        </w:rPr>
        <w:t>Лугинського</w:t>
      </w:r>
      <w:proofErr w:type="spellEnd"/>
      <w:r w:rsidRPr="00885F01">
        <w:rPr>
          <w:b/>
          <w:sz w:val="28"/>
          <w:szCs w:val="28"/>
          <w:lang w:val="uk-UA"/>
        </w:rPr>
        <w:t xml:space="preserve"> районного суду Житомирської області</w:t>
      </w:r>
    </w:p>
    <w:p w:rsidR="002E279E" w:rsidRPr="00885F01" w:rsidRDefault="002E279E" w:rsidP="002E279E">
      <w:pPr>
        <w:jc w:val="center"/>
        <w:rPr>
          <w:b/>
          <w:sz w:val="28"/>
          <w:szCs w:val="28"/>
          <w:lang w:val="uk-UA"/>
        </w:rPr>
      </w:pPr>
      <w:r w:rsidRPr="00885F01">
        <w:rPr>
          <w:b/>
          <w:sz w:val="28"/>
          <w:szCs w:val="28"/>
          <w:lang w:val="uk-UA"/>
        </w:rPr>
        <w:t>на перше півріччя 20</w:t>
      </w:r>
      <w:r>
        <w:rPr>
          <w:b/>
          <w:sz w:val="28"/>
          <w:szCs w:val="28"/>
          <w:lang w:val="uk-UA"/>
        </w:rPr>
        <w:t>21</w:t>
      </w:r>
      <w:r w:rsidRPr="00885F01">
        <w:rPr>
          <w:b/>
          <w:sz w:val="28"/>
          <w:szCs w:val="28"/>
          <w:lang w:val="uk-UA"/>
        </w:rPr>
        <w:t xml:space="preserve"> р</w:t>
      </w:r>
      <w:r>
        <w:rPr>
          <w:b/>
          <w:sz w:val="28"/>
          <w:szCs w:val="28"/>
          <w:lang w:val="uk-UA"/>
        </w:rPr>
        <w:t>ік</w:t>
      </w:r>
    </w:p>
    <w:p w:rsidR="002E279E" w:rsidRDefault="002E279E" w:rsidP="002E279E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5806"/>
        <w:gridCol w:w="2439"/>
        <w:gridCol w:w="4299"/>
        <w:gridCol w:w="1606"/>
      </w:tblGrid>
      <w:tr w:rsidR="002E279E" w:rsidRPr="00E001E8" w:rsidTr="00826AAF">
        <w:tc>
          <w:tcPr>
            <w:tcW w:w="636" w:type="dxa"/>
          </w:tcPr>
          <w:p w:rsidR="002E279E" w:rsidRPr="00E001E8" w:rsidRDefault="002E279E" w:rsidP="00826AA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001E8">
              <w:rPr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5806" w:type="dxa"/>
          </w:tcPr>
          <w:p w:rsidR="002E279E" w:rsidRPr="00E001E8" w:rsidRDefault="002E279E" w:rsidP="00826AA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001E8">
              <w:rPr>
                <w:b/>
                <w:sz w:val="28"/>
                <w:szCs w:val="28"/>
                <w:lang w:val="uk-UA"/>
              </w:rPr>
              <w:t>Назва заходів</w:t>
            </w:r>
          </w:p>
        </w:tc>
        <w:tc>
          <w:tcPr>
            <w:tcW w:w="2439" w:type="dxa"/>
          </w:tcPr>
          <w:p w:rsidR="002E279E" w:rsidRPr="00E001E8" w:rsidRDefault="002E279E" w:rsidP="00826AA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001E8">
              <w:rPr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4299" w:type="dxa"/>
          </w:tcPr>
          <w:p w:rsidR="002E279E" w:rsidRPr="00E001E8" w:rsidRDefault="002E279E" w:rsidP="00826AA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001E8">
              <w:rPr>
                <w:b/>
                <w:sz w:val="28"/>
                <w:szCs w:val="28"/>
                <w:lang w:val="uk-UA"/>
              </w:rPr>
              <w:t>Відповідальні особи за виконання</w:t>
            </w:r>
          </w:p>
        </w:tc>
        <w:tc>
          <w:tcPr>
            <w:tcW w:w="1606" w:type="dxa"/>
          </w:tcPr>
          <w:p w:rsidR="002E279E" w:rsidRPr="00E001E8" w:rsidRDefault="002E279E" w:rsidP="00826AA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001E8">
              <w:rPr>
                <w:b/>
                <w:sz w:val="28"/>
                <w:szCs w:val="28"/>
                <w:lang w:val="uk-UA"/>
              </w:rPr>
              <w:t>Відмітка про виконання</w:t>
            </w:r>
          </w:p>
        </w:tc>
      </w:tr>
      <w:tr w:rsidR="002E279E" w:rsidRPr="00E001E8" w:rsidTr="00826AAF">
        <w:tc>
          <w:tcPr>
            <w:tcW w:w="636" w:type="dxa"/>
          </w:tcPr>
          <w:p w:rsidR="002E279E" w:rsidRPr="00E001E8" w:rsidRDefault="002E279E" w:rsidP="00826AAF">
            <w:pPr>
              <w:jc w:val="center"/>
              <w:rPr>
                <w:b/>
                <w:lang w:val="uk-UA"/>
              </w:rPr>
            </w:pPr>
            <w:r w:rsidRPr="00E001E8">
              <w:rPr>
                <w:b/>
                <w:lang w:val="uk-UA"/>
              </w:rPr>
              <w:t>1</w:t>
            </w:r>
          </w:p>
        </w:tc>
        <w:tc>
          <w:tcPr>
            <w:tcW w:w="5806" w:type="dxa"/>
          </w:tcPr>
          <w:p w:rsidR="002E279E" w:rsidRPr="00E001E8" w:rsidRDefault="002E279E" w:rsidP="00826AAF">
            <w:pPr>
              <w:jc w:val="center"/>
              <w:rPr>
                <w:b/>
                <w:lang w:val="uk-UA"/>
              </w:rPr>
            </w:pPr>
            <w:r w:rsidRPr="00E001E8">
              <w:rPr>
                <w:b/>
                <w:lang w:val="uk-UA"/>
              </w:rPr>
              <w:t>2</w:t>
            </w:r>
          </w:p>
        </w:tc>
        <w:tc>
          <w:tcPr>
            <w:tcW w:w="2439" w:type="dxa"/>
          </w:tcPr>
          <w:p w:rsidR="002E279E" w:rsidRPr="00E001E8" w:rsidRDefault="002E279E" w:rsidP="00826AAF">
            <w:pPr>
              <w:jc w:val="center"/>
              <w:rPr>
                <w:b/>
                <w:lang w:val="uk-UA"/>
              </w:rPr>
            </w:pPr>
            <w:r w:rsidRPr="00E001E8">
              <w:rPr>
                <w:b/>
                <w:lang w:val="uk-UA"/>
              </w:rPr>
              <w:t>3</w:t>
            </w:r>
          </w:p>
        </w:tc>
        <w:tc>
          <w:tcPr>
            <w:tcW w:w="4299" w:type="dxa"/>
          </w:tcPr>
          <w:p w:rsidR="002E279E" w:rsidRPr="00E001E8" w:rsidRDefault="002E279E" w:rsidP="00826AAF">
            <w:pPr>
              <w:jc w:val="center"/>
              <w:rPr>
                <w:b/>
                <w:lang w:val="uk-UA"/>
              </w:rPr>
            </w:pPr>
            <w:r w:rsidRPr="00E001E8">
              <w:rPr>
                <w:b/>
                <w:lang w:val="uk-UA"/>
              </w:rPr>
              <w:t>4</w:t>
            </w:r>
          </w:p>
        </w:tc>
        <w:tc>
          <w:tcPr>
            <w:tcW w:w="1606" w:type="dxa"/>
          </w:tcPr>
          <w:p w:rsidR="002E279E" w:rsidRPr="00E001E8" w:rsidRDefault="002E279E" w:rsidP="00826AA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001E8">
              <w:rPr>
                <w:b/>
                <w:sz w:val="28"/>
                <w:szCs w:val="28"/>
                <w:lang w:val="uk-UA"/>
              </w:rPr>
              <w:t>5</w:t>
            </w:r>
          </w:p>
        </w:tc>
      </w:tr>
      <w:tr w:rsidR="002E279E" w:rsidRPr="00E001E8" w:rsidTr="00826AAF">
        <w:tc>
          <w:tcPr>
            <w:tcW w:w="14786" w:type="dxa"/>
            <w:gridSpan w:val="5"/>
          </w:tcPr>
          <w:p w:rsidR="002E279E" w:rsidRPr="00E001E8" w:rsidRDefault="002E279E" w:rsidP="00826AA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001E8">
              <w:rPr>
                <w:b/>
                <w:sz w:val="28"/>
                <w:szCs w:val="28"/>
                <w:lang w:val="uk-UA"/>
              </w:rPr>
              <w:t>1. Заходи по організації роботи суду</w:t>
            </w:r>
          </w:p>
        </w:tc>
      </w:tr>
      <w:tr w:rsidR="002E279E" w:rsidRPr="00E001E8" w:rsidTr="00826AAF">
        <w:tc>
          <w:tcPr>
            <w:tcW w:w="636" w:type="dxa"/>
          </w:tcPr>
          <w:p w:rsidR="002E279E" w:rsidRPr="00E001E8" w:rsidRDefault="002E279E" w:rsidP="00826AAF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1.1</w:t>
            </w:r>
          </w:p>
        </w:tc>
        <w:tc>
          <w:tcPr>
            <w:tcW w:w="5806" w:type="dxa"/>
          </w:tcPr>
          <w:p w:rsidR="002E279E" w:rsidRPr="00E001E8" w:rsidRDefault="002E279E" w:rsidP="002E279E">
            <w:pPr>
              <w:jc w:val="both"/>
              <w:rPr>
                <w:lang w:val="uk-UA"/>
              </w:rPr>
            </w:pPr>
            <w:r w:rsidRPr="00885F01">
              <w:rPr>
                <w:rStyle w:val="11"/>
                <w:lang w:eastAsia="uk-UA"/>
              </w:rPr>
              <w:t xml:space="preserve">Провести </w:t>
            </w:r>
            <w:r w:rsidRPr="00E001E8">
              <w:rPr>
                <w:rStyle w:val="11"/>
                <w:lang w:val="uk-UA" w:eastAsia="uk-UA"/>
              </w:rPr>
              <w:t xml:space="preserve">нараду </w:t>
            </w:r>
            <w:proofErr w:type="spellStart"/>
            <w:proofErr w:type="gramStart"/>
            <w:r w:rsidRPr="00885F01">
              <w:rPr>
                <w:rStyle w:val="11"/>
                <w:lang w:eastAsia="uk-UA"/>
              </w:rPr>
              <w:t>п</w:t>
            </w:r>
            <w:proofErr w:type="gramEnd"/>
            <w:r w:rsidRPr="00885F01">
              <w:rPr>
                <w:rStyle w:val="11"/>
                <w:lang w:eastAsia="uk-UA"/>
              </w:rPr>
              <w:t>ідсумки</w:t>
            </w:r>
            <w:proofErr w:type="spellEnd"/>
            <w:r w:rsidRPr="00885F01">
              <w:rPr>
                <w:rStyle w:val="11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роботи</w:t>
            </w:r>
            <w:proofErr w:type="spellEnd"/>
            <w:r w:rsidRPr="00885F01">
              <w:rPr>
                <w:rStyle w:val="11"/>
                <w:lang w:eastAsia="uk-UA"/>
              </w:rPr>
              <w:t xml:space="preserve"> суду за  20</w:t>
            </w:r>
            <w:proofErr w:type="spellStart"/>
            <w:r>
              <w:rPr>
                <w:rStyle w:val="11"/>
                <w:lang w:val="uk-UA" w:eastAsia="uk-UA"/>
              </w:rPr>
              <w:t>20</w:t>
            </w:r>
            <w:proofErr w:type="spellEnd"/>
            <w:r w:rsidRPr="00885F01">
              <w:rPr>
                <w:rStyle w:val="11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р</w:t>
            </w:r>
            <w:r w:rsidRPr="00E001E8">
              <w:rPr>
                <w:rStyle w:val="11"/>
                <w:lang w:val="uk-UA" w:eastAsia="uk-UA"/>
              </w:rPr>
              <w:t>ік</w:t>
            </w:r>
            <w:proofErr w:type="spellEnd"/>
            <w:r w:rsidRPr="00885F01">
              <w:rPr>
                <w:rStyle w:val="11"/>
                <w:lang w:eastAsia="uk-UA"/>
              </w:rPr>
              <w:t>.</w:t>
            </w:r>
          </w:p>
        </w:tc>
        <w:tc>
          <w:tcPr>
            <w:tcW w:w="2439" w:type="dxa"/>
          </w:tcPr>
          <w:p w:rsidR="002E279E" w:rsidRPr="00E001E8" w:rsidRDefault="002E279E" w:rsidP="002E27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E001E8">
              <w:rPr>
                <w:lang w:val="uk-UA"/>
              </w:rPr>
              <w:t>ічень</w:t>
            </w:r>
            <w:r>
              <w:rPr>
                <w:lang w:val="uk-UA"/>
              </w:rPr>
              <w:t>-березень</w:t>
            </w:r>
          </w:p>
        </w:tc>
        <w:tc>
          <w:tcPr>
            <w:tcW w:w="4299" w:type="dxa"/>
          </w:tcPr>
          <w:p w:rsidR="002E279E" w:rsidRPr="00E001E8" w:rsidRDefault="002E279E" w:rsidP="00826AAF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Свинченко</w:t>
            </w:r>
            <w:proofErr w:type="spellEnd"/>
            <w:r>
              <w:rPr>
                <w:lang w:val="uk-UA"/>
              </w:rPr>
              <w:t xml:space="preserve"> Г.</w:t>
            </w:r>
          </w:p>
          <w:p w:rsidR="002E279E" w:rsidRPr="00E001E8" w:rsidRDefault="002E279E" w:rsidP="002E279E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Прогожук</w:t>
            </w:r>
            <w:proofErr w:type="spellEnd"/>
            <w:r>
              <w:rPr>
                <w:lang w:val="uk-UA"/>
              </w:rPr>
              <w:t xml:space="preserve"> Т.</w:t>
            </w:r>
          </w:p>
        </w:tc>
        <w:tc>
          <w:tcPr>
            <w:tcW w:w="1606" w:type="dxa"/>
          </w:tcPr>
          <w:p w:rsidR="002E279E" w:rsidRPr="00E001E8" w:rsidRDefault="002E279E" w:rsidP="00826AA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E279E" w:rsidRPr="00E001E8" w:rsidTr="00826AAF">
        <w:tc>
          <w:tcPr>
            <w:tcW w:w="636" w:type="dxa"/>
          </w:tcPr>
          <w:p w:rsidR="002E279E" w:rsidRPr="00E001E8" w:rsidRDefault="002E279E" w:rsidP="00826AAF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1.2</w:t>
            </w:r>
          </w:p>
        </w:tc>
        <w:tc>
          <w:tcPr>
            <w:tcW w:w="5806" w:type="dxa"/>
          </w:tcPr>
          <w:p w:rsidR="002E279E" w:rsidRPr="00885F01" w:rsidRDefault="002E279E" w:rsidP="00826AAF">
            <w:pPr>
              <w:jc w:val="both"/>
            </w:pPr>
            <w:proofErr w:type="spellStart"/>
            <w:r w:rsidRPr="00885F01">
              <w:rPr>
                <w:rStyle w:val="11"/>
                <w:lang w:eastAsia="uk-UA"/>
              </w:rPr>
              <w:t>Організація</w:t>
            </w:r>
            <w:proofErr w:type="spellEnd"/>
            <w:r w:rsidRPr="00885F01">
              <w:rPr>
                <w:rStyle w:val="11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і</w:t>
            </w:r>
            <w:proofErr w:type="spellEnd"/>
            <w:r w:rsidRPr="00885F01">
              <w:rPr>
                <w:rStyle w:val="11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проведення</w:t>
            </w:r>
            <w:proofErr w:type="spellEnd"/>
            <w:r w:rsidRPr="00885F01">
              <w:rPr>
                <w:rStyle w:val="11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перевірок</w:t>
            </w:r>
            <w:proofErr w:type="spellEnd"/>
            <w:r w:rsidRPr="00885F01">
              <w:rPr>
                <w:rStyle w:val="11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роботи</w:t>
            </w:r>
            <w:proofErr w:type="spellEnd"/>
            <w:r w:rsidRPr="00885F01">
              <w:rPr>
                <w:rStyle w:val="11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канцелярії</w:t>
            </w:r>
            <w:proofErr w:type="spellEnd"/>
            <w:r w:rsidRPr="00885F01">
              <w:rPr>
                <w:rStyle w:val="11"/>
                <w:lang w:eastAsia="uk-UA"/>
              </w:rPr>
              <w:t xml:space="preserve"> суду, </w:t>
            </w:r>
            <w:proofErr w:type="spellStart"/>
            <w:proofErr w:type="gramStart"/>
            <w:r w:rsidRPr="00885F01">
              <w:rPr>
                <w:rStyle w:val="11"/>
                <w:lang w:eastAsia="uk-UA"/>
              </w:rPr>
              <w:t>обл</w:t>
            </w:r>
            <w:proofErr w:type="gramEnd"/>
            <w:r w:rsidRPr="00885F01">
              <w:rPr>
                <w:rStyle w:val="11"/>
                <w:lang w:eastAsia="uk-UA"/>
              </w:rPr>
              <w:t>іково</w:t>
            </w:r>
            <w:proofErr w:type="spellEnd"/>
            <w:r w:rsidRPr="00885F01">
              <w:rPr>
                <w:rStyle w:val="11"/>
                <w:lang w:eastAsia="uk-UA"/>
              </w:rPr>
              <w:t xml:space="preserve"> - </w:t>
            </w:r>
            <w:proofErr w:type="spellStart"/>
            <w:r w:rsidRPr="00885F01">
              <w:rPr>
                <w:rStyle w:val="11"/>
                <w:lang w:eastAsia="uk-UA"/>
              </w:rPr>
              <w:t>статистичної</w:t>
            </w:r>
            <w:proofErr w:type="spellEnd"/>
            <w:r w:rsidRPr="00885F01">
              <w:rPr>
                <w:rStyle w:val="11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роботи</w:t>
            </w:r>
            <w:proofErr w:type="spellEnd"/>
            <w:r w:rsidRPr="00885F01">
              <w:rPr>
                <w:rStyle w:val="11"/>
                <w:lang w:eastAsia="uk-UA"/>
              </w:rPr>
              <w:t xml:space="preserve">, </w:t>
            </w:r>
            <w:proofErr w:type="spellStart"/>
            <w:r w:rsidRPr="00885F01">
              <w:rPr>
                <w:rStyle w:val="11"/>
                <w:lang w:eastAsia="uk-UA"/>
              </w:rPr>
              <w:t>правильності</w:t>
            </w:r>
            <w:proofErr w:type="spellEnd"/>
            <w:r w:rsidRPr="00885F01">
              <w:rPr>
                <w:rStyle w:val="11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ведення</w:t>
            </w:r>
            <w:proofErr w:type="spellEnd"/>
            <w:r w:rsidRPr="00885F01">
              <w:rPr>
                <w:rStyle w:val="11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комп</w:t>
            </w:r>
            <w:proofErr w:type="spellEnd"/>
            <w:r w:rsidRPr="00885F01">
              <w:rPr>
                <w:rStyle w:val="11"/>
                <w:lang w:eastAsia="uk-UA"/>
              </w:rPr>
              <w:t>»</w:t>
            </w:r>
            <w:proofErr w:type="spellStart"/>
            <w:r w:rsidRPr="00885F01">
              <w:rPr>
                <w:rStyle w:val="11"/>
                <w:lang w:eastAsia="uk-UA"/>
              </w:rPr>
              <w:t>ютерного</w:t>
            </w:r>
            <w:proofErr w:type="spellEnd"/>
            <w:r w:rsidRPr="00885F01">
              <w:rPr>
                <w:rStyle w:val="11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обліку</w:t>
            </w:r>
            <w:proofErr w:type="spellEnd"/>
            <w:r w:rsidRPr="00885F01">
              <w:rPr>
                <w:rStyle w:val="11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кримінальних</w:t>
            </w:r>
            <w:proofErr w:type="spellEnd"/>
            <w:r w:rsidRPr="00885F01">
              <w:rPr>
                <w:rStyle w:val="11"/>
                <w:lang w:eastAsia="uk-UA"/>
              </w:rPr>
              <w:t xml:space="preserve">, </w:t>
            </w:r>
            <w:proofErr w:type="spellStart"/>
            <w:r w:rsidRPr="00885F01">
              <w:rPr>
                <w:rStyle w:val="11"/>
                <w:lang w:eastAsia="uk-UA"/>
              </w:rPr>
              <w:t>цивільних</w:t>
            </w:r>
            <w:proofErr w:type="spellEnd"/>
            <w:r w:rsidRPr="00885F01">
              <w:rPr>
                <w:rStyle w:val="11"/>
                <w:lang w:eastAsia="uk-UA"/>
              </w:rPr>
              <w:t xml:space="preserve">, </w:t>
            </w:r>
            <w:proofErr w:type="spellStart"/>
            <w:r w:rsidRPr="00885F01">
              <w:rPr>
                <w:rStyle w:val="11"/>
                <w:lang w:eastAsia="uk-UA"/>
              </w:rPr>
              <w:t>адміністративних</w:t>
            </w:r>
            <w:proofErr w:type="spellEnd"/>
            <w:r w:rsidRPr="00885F01">
              <w:rPr>
                <w:rStyle w:val="11"/>
                <w:lang w:eastAsia="uk-UA"/>
              </w:rPr>
              <w:t xml:space="preserve"> та справ про </w:t>
            </w:r>
            <w:proofErr w:type="spellStart"/>
            <w:r w:rsidRPr="00885F01">
              <w:rPr>
                <w:rStyle w:val="11"/>
                <w:lang w:eastAsia="uk-UA"/>
              </w:rPr>
              <w:t>адміністративні</w:t>
            </w:r>
            <w:proofErr w:type="spellEnd"/>
            <w:r w:rsidRPr="00885F01">
              <w:rPr>
                <w:rStyle w:val="11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правопорушення</w:t>
            </w:r>
            <w:proofErr w:type="spellEnd"/>
            <w:r w:rsidRPr="00885F01">
              <w:rPr>
                <w:rStyle w:val="11"/>
                <w:lang w:eastAsia="uk-UA"/>
              </w:rPr>
              <w:t>.</w:t>
            </w:r>
          </w:p>
        </w:tc>
        <w:tc>
          <w:tcPr>
            <w:tcW w:w="2439" w:type="dxa"/>
          </w:tcPr>
          <w:p w:rsidR="002E279E" w:rsidRPr="00E001E8" w:rsidRDefault="002E279E" w:rsidP="00826AAF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щоквартально</w:t>
            </w:r>
          </w:p>
        </w:tc>
        <w:tc>
          <w:tcPr>
            <w:tcW w:w="4299" w:type="dxa"/>
          </w:tcPr>
          <w:p w:rsidR="002E279E" w:rsidRPr="00E001E8" w:rsidRDefault="002E279E" w:rsidP="00826AAF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Прогожук</w:t>
            </w:r>
            <w:proofErr w:type="spellEnd"/>
            <w:r>
              <w:rPr>
                <w:lang w:val="uk-UA"/>
              </w:rPr>
              <w:t xml:space="preserve"> Т.М.</w:t>
            </w:r>
          </w:p>
        </w:tc>
        <w:tc>
          <w:tcPr>
            <w:tcW w:w="1606" w:type="dxa"/>
          </w:tcPr>
          <w:p w:rsidR="002E279E" w:rsidRPr="00E001E8" w:rsidRDefault="002E279E" w:rsidP="00826AA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E279E" w:rsidRPr="00E001E8" w:rsidTr="00826AAF">
        <w:tc>
          <w:tcPr>
            <w:tcW w:w="636" w:type="dxa"/>
          </w:tcPr>
          <w:p w:rsidR="002E279E" w:rsidRPr="00E001E8" w:rsidRDefault="002E279E" w:rsidP="00826AAF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1.3</w:t>
            </w:r>
          </w:p>
        </w:tc>
        <w:tc>
          <w:tcPr>
            <w:tcW w:w="5806" w:type="dxa"/>
          </w:tcPr>
          <w:p w:rsidR="002E279E" w:rsidRPr="00E001E8" w:rsidRDefault="002E279E" w:rsidP="00826AAF">
            <w:pPr>
              <w:jc w:val="both"/>
              <w:rPr>
                <w:lang w:val="uk-UA"/>
              </w:rPr>
            </w:pPr>
            <w:r w:rsidRPr="00E001E8">
              <w:rPr>
                <w:rStyle w:val="11"/>
                <w:lang w:val="uk-UA" w:eastAsia="uk-UA"/>
              </w:rPr>
              <w:t>Організація проведення загальних зборів, нарад з працівниками апарату суду з питань організації роботи суду.</w:t>
            </w:r>
          </w:p>
        </w:tc>
        <w:tc>
          <w:tcPr>
            <w:tcW w:w="2439" w:type="dxa"/>
          </w:tcPr>
          <w:p w:rsidR="002E279E" w:rsidRPr="00E001E8" w:rsidRDefault="002E279E" w:rsidP="00826AAF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протягом півріччя</w:t>
            </w:r>
          </w:p>
        </w:tc>
        <w:tc>
          <w:tcPr>
            <w:tcW w:w="4299" w:type="dxa"/>
          </w:tcPr>
          <w:p w:rsidR="002E279E" w:rsidRPr="00E001E8" w:rsidRDefault="002E279E" w:rsidP="002E279E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Прогожук</w:t>
            </w:r>
            <w:proofErr w:type="spellEnd"/>
            <w:r>
              <w:rPr>
                <w:lang w:val="uk-UA"/>
              </w:rPr>
              <w:t xml:space="preserve"> Т.</w:t>
            </w:r>
          </w:p>
        </w:tc>
        <w:tc>
          <w:tcPr>
            <w:tcW w:w="1606" w:type="dxa"/>
          </w:tcPr>
          <w:p w:rsidR="002E279E" w:rsidRPr="00E001E8" w:rsidRDefault="002E279E" w:rsidP="00826AA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E279E" w:rsidRPr="00E001E8" w:rsidTr="00826AAF">
        <w:tc>
          <w:tcPr>
            <w:tcW w:w="636" w:type="dxa"/>
          </w:tcPr>
          <w:p w:rsidR="002E279E" w:rsidRPr="00E001E8" w:rsidRDefault="002E279E" w:rsidP="00826AAF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1.4</w:t>
            </w:r>
          </w:p>
        </w:tc>
        <w:tc>
          <w:tcPr>
            <w:tcW w:w="5806" w:type="dxa"/>
          </w:tcPr>
          <w:p w:rsidR="002E279E" w:rsidRPr="00E001E8" w:rsidRDefault="002E279E" w:rsidP="00826AAF">
            <w:pPr>
              <w:pStyle w:val="a3"/>
              <w:spacing w:line="240" w:lineRule="auto"/>
              <w:rPr>
                <w:rStyle w:val="11"/>
                <w:color w:val="auto"/>
                <w:lang w:val="uk-UA" w:eastAsia="uk-UA"/>
              </w:rPr>
            </w:pPr>
            <w:r w:rsidRPr="00E001E8">
              <w:rPr>
                <w:rStyle w:val="11"/>
                <w:color w:val="auto"/>
                <w:lang w:val="uk-UA" w:eastAsia="uk-UA"/>
              </w:rPr>
              <w:t>Здійснювати контроль за достовірністю і повнотою заповнення інформації в обліково-статистичних картках по розгляду справ усіх категорій;</w:t>
            </w:r>
          </w:p>
          <w:p w:rsidR="002E279E" w:rsidRPr="00E001E8" w:rsidRDefault="002E279E" w:rsidP="00826AAF">
            <w:pPr>
              <w:pStyle w:val="a3"/>
              <w:spacing w:line="240" w:lineRule="auto"/>
              <w:rPr>
                <w:rStyle w:val="11"/>
                <w:color w:val="auto"/>
                <w:lang w:val="uk-UA" w:eastAsia="uk-UA"/>
              </w:rPr>
            </w:pPr>
            <w:r w:rsidRPr="00E001E8">
              <w:rPr>
                <w:rStyle w:val="11"/>
                <w:color w:val="auto"/>
                <w:lang w:val="uk-UA" w:eastAsia="uk-UA"/>
              </w:rPr>
              <w:lastRenderedPageBreak/>
              <w:t>- інформації в обліково-інформаційні картки на заяви;</w:t>
            </w:r>
          </w:p>
          <w:p w:rsidR="002E279E" w:rsidRPr="00E001E8" w:rsidRDefault="002E279E" w:rsidP="00826AAF">
            <w:pPr>
              <w:jc w:val="both"/>
              <w:rPr>
                <w:lang w:val="uk-UA"/>
              </w:rPr>
            </w:pPr>
            <w:r w:rsidRPr="00E001E8">
              <w:rPr>
                <w:rStyle w:val="11"/>
                <w:lang w:val="uk-UA" w:eastAsia="uk-UA"/>
              </w:rPr>
              <w:t>- інформації в картках на особу; картках сум шкоди, завданої злочином.</w:t>
            </w:r>
          </w:p>
        </w:tc>
        <w:tc>
          <w:tcPr>
            <w:tcW w:w="2439" w:type="dxa"/>
          </w:tcPr>
          <w:p w:rsidR="002E279E" w:rsidRPr="00E001E8" w:rsidRDefault="002E279E" w:rsidP="00826AAF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lastRenderedPageBreak/>
              <w:t>постійно</w:t>
            </w:r>
          </w:p>
        </w:tc>
        <w:tc>
          <w:tcPr>
            <w:tcW w:w="4299" w:type="dxa"/>
          </w:tcPr>
          <w:p w:rsidR="002E279E" w:rsidRPr="00E001E8" w:rsidRDefault="002E279E" w:rsidP="002E279E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Прогожук</w:t>
            </w:r>
            <w:proofErr w:type="spellEnd"/>
            <w:r>
              <w:rPr>
                <w:lang w:val="uk-UA"/>
              </w:rPr>
              <w:t xml:space="preserve"> Т.</w:t>
            </w:r>
          </w:p>
        </w:tc>
        <w:tc>
          <w:tcPr>
            <w:tcW w:w="1606" w:type="dxa"/>
          </w:tcPr>
          <w:p w:rsidR="002E279E" w:rsidRPr="00E001E8" w:rsidRDefault="002E279E" w:rsidP="00826AA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E279E" w:rsidRPr="00D327C0" w:rsidTr="00826AAF">
        <w:tc>
          <w:tcPr>
            <w:tcW w:w="636" w:type="dxa"/>
          </w:tcPr>
          <w:p w:rsidR="002E279E" w:rsidRPr="00E001E8" w:rsidRDefault="002E279E" w:rsidP="00826AAF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lastRenderedPageBreak/>
              <w:t>1.5</w:t>
            </w:r>
          </w:p>
        </w:tc>
        <w:tc>
          <w:tcPr>
            <w:tcW w:w="5806" w:type="dxa"/>
          </w:tcPr>
          <w:p w:rsidR="002E279E" w:rsidRPr="00E001E8" w:rsidRDefault="002E279E" w:rsidP="002E279E">
            <w:pPr>
              <w:jc w:val="both"/>
              <w:rPr>
                <w:lang w:val="uk-UA"/>
              </w:rPr>
            </w:pPr>
            <w:r w:rsidRPr="00885F01">
              <w:rPr>
                <w:rStyle w:val="11"/>
                <w:lang w:eastAsia="uk-UA"/>
              </w:rPr>
              <w:t xml:space="preserve">Провести роботу по </w:t>
            </w:r>
            <w:proofErr w:type="spellStart"/>
            <w:proofErr w:type="gramStart"/>
            <w:r w:rsidRPr="00885F01">
              <w:rPr>
                <w:rStyle w:val="11"/>
                <w:lang w:eastAsia="uk-UA"/>
              </w:rPr>
              <w:t>п</w:t>
            </w:r>
            <w:proofErr w:type="gramEnd"/>
            <w:r w:rsidRPr="00885F01">
              <w:rPr>
                <w:rStyle w:val="11"/>
                <w:lang w:eastAsia="uk-UA"/>
              </w:rPr>
              <w:t>ідготовці</w:t>
            </w:r>
            <w:proofErr w:type="spellEnd"/>
            <w:r w:rsidRPr="00885F01">
              <w:rPr>
                <w:rStyle w:val="11"/>
                <w:lang w:eastAsia="uk-UA"/>
              </w:rPr>
              <w:t xml:space="preserve"> до </w:t>
            </w:r>
            <w:proofErr w:type="spellStart"/>
            <w:r w:rsidRPr="00885F01">
              <w:rPr>
                <w:rStyle w:val="11"/>
                <w:lang w:eastAsia="uk-UA"/>
              </w:rPr>
              <w:t>складання</w:t>
            </w:r>
            <w:proofErr w:type="spellEnd"/>
            <w:r w:rsidRPr="00885F01">
              <w:rPr>
                <w:rStyle w:val="11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усіх</w:t>
            </w:r>
            <w:proofErr w:type="spellEnd"/>
            <w:r w:rsidRPr="00885F01">
              <w:rPr>
                <w:rStyle w:val="11"/>
                <w:lang w:eastAsia="uk-UA"/>
              </w:rPr>
              <w:t xml:space="preserve"> форм </w:t>
            </w:r>
            <w:proofErr w:type="spellStart"/>
            <w:r w:rsidRPr="00885F01">
              <w:rPr>
                <w:rStyle w:val="11"/>
                <w:lang w:eastAsia="uk-UA"/>
              </w:rPr>
              <w:t>звітності</w:t>
            </w:r>
            <w:proofErr w:type="spellEnd"/>
            <w:r w:rsidRPr="00885F01">
              <w:rPr>
                <w:rStyle w:val="11"/>
                <w:lang w:eastAsia="uk-UA"/>
              </w:rPr>
              <w:t xml:space="preserve"> за </w:t>
            </w:r>
            <w:r w:rsidRPr="00E001E8">
              <w:rPr>
                <w:rStyle w:val="11"/>
                <w:lang w:val="uk-UA" w:eastAsia="uk-UA"/>
              </w:rPr>
              <w:t xml:space="preserve">перше півріччя </w:t>
            </w:r>
            <w:r w:rsidRPr="00885F01">
              <w:rPr>
                <w:rStyle w:val="11"/>
                <w:lang w:eastAsia="uk-UA"/>
              </w:rPr>
              <w:t>20</w:t>
            </w:r>
            <w:r>
              <w:rPr>
                <w:rStyle w:val="11"/>
                <w:lang w:val="uk-UA" w:eastAsia="uk-UA"/>
              </w:rPr>
              <w:t>21</w:t>
            </w:r>
            <w:r w:rsidRPr="00885F01">
              <w:rPr>
                <w:rStyle w:val="11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р</w:t>
            </w:r>
            <w:proofErr w:type="spellEnd"/>
            <w:r w:rsidRPr="00E001E8">
              <w:rPr>
                <w:rStyle w:val="11"/>
                <w:lang w:val="uk-UA" w:eastAsia="uk-UA"/>
              </w:rPr>
              <w:t>оку</w:t>
            </w:r>
            <w:r w:rsidRPr="00885F01">
              <w:rPr>
                <w:rStyle w:val="11"/>
                <w:lang w:eastAsia="uk-UA"/>
              </w:rPr>
              <w:t xml:space="preserve"> в</w:t>
            </w:r>
            <w:r w:rsidRPr="00E001E8">
              <w:rPr>
                <w:rStyle w:val="11"/>
                <w:lang w:val="uk-UA" w:eastAsia="uk-UA"/>
              </w:rPr>
              <w:t xml:space="preserve"> </w:t>
            </w:r>
            <w:r w:rsidRPr="00885F01">
              <w:rPr>
                <w:rStyle w:val="11"/>
                <w:lang w:eastAsia="uk-UA"/>
              </w:rPr>
              <w:t>АСДС.</w:t>
            </w:r>
          </w:p>
        </w:tc>
        <w:tc>
          <w:tcPr>
            <w:tcW w:w="2439" w:type="dxa"/>
          </w:tcPr>
          <w:p w:rsidR="002E279E" w:rsidRPr="00E001E8" w:rsidRDefault="002E279E" w:rsidP="00826AAF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липень</w:t>
            </w:r>
          </w:p>
        </w:tc>
        <w:tc>
          <w:tcPr>
            <w:tcW w:w="4299" w:type="dxa"/>
          </w:tcPr>
          <w:p w:rsidR="002E279E" w:rsidRDefault="002E279E" w:rsidP="00826AAF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Прогожук</w:t>
            </w:r>
            <w:proofErr w:type="spellEnd"/>
            <w:r>
              <w:rPr>
                <w:lang w:val="uk-UA"/>
              </w:rPr>
              <w:t xml:space="preserve"> Т.</w:t>
            </w:r>
          </w:p>
          <w:p w:rsidR="002E279E" w:rsidRPr="00E001E8" w:rsidRDefault="002E279E" w:rsidP="002E279E">
            <w:pPr>
              <w:jc w:val="both"/>
              <w:rPr>
                <w:lang w:val="uk-UA"/>
              </w:rPr>
            </w:pPr>
            <w:r w:rsidRPr="00E001E8">
              <w:rPr>
                <w:lang w:val="uk-UA"/>
              </w:rPr>
              <w:t>Гордійчук М.</w:t>
            </w:r>
          </w:p>
        </w:tc>
        <w:tc>
          <w:tcPr>
            <w:tcW w:w="1606" w:type="dxa"/>
          </w:tcPr>
          <w:p w:rsidR="002E279E" w:rsidRPr="00E001E8" w:rsidRDefault="002E279E" w:rsidP="00826AA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E279E" w:rsidRPr="00E001E8" w:rsidTr="00826AAF">
        <w:tc>
          <w:tcPr>
            <w:tcW w:w="636" w:type="dxa"/>
          </w:tcPr>
          <w:p w:rsidR="002E279E" w:rsidRPr="00E001E8" w:rsidRDefault="002E279E" w:rsidP="00826AAF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1.6</w:t>
            </w:r>
          </w:p>
        </w:tc>
        <w:tc>
          <w:tcPr>
            <w:tcW w:w="5806" w:type="dxa"/>
          </w:tcPr>
          <w:p w:rsidR="002E279E" w:rsidRPr="00E001E8" w:rsidRDefault="002E279E" w:rsidP="00826AAF">
            <w:pPr>
              <w:jc w:val="both"/>
              <w:rPr>
                <w:lang w:val="uk-UA"/>
              </w:rPr>
            </w:pPr>
            <w:proofErr w:type="spellStart"/>
            <w:r w:rsidRPr="00885F01">
              <w:rPr>
                <w:rStyle w:val="11"/>
                <w:lang w:eastAsia="uk-UA"/>
              </w:rPr>
              <w:t>Організувати</w:t>
            </w:r>
            <w:proofErr w:type="spellEnd"/>
            <w:r w:rsidRPr="00885F01">
              <w:rPr>
                <w:rStyle w:val="11"/>
                <w:lang w:eastAsia="uk-UA"/>
              </w:rPr>
              <w:t xml:space="preserve"> роботу по </w:t>
            </w:r>
            <w:proofErr w:type="spellStart"/>
            <w:proofErr w:type="gramStart"/>
            <w:r w:rsidRPr="00885F01">
              <w:rPr>
                <w:rStyle w:val="11"/>
                <w:lang w:eastAsia="uk-UA"/>
              </w:rPr>
              <w:t>обл</w:t>
            </w:r>
            <w:proofErr w:type="gramEnd"/>
            <w:r w:rsidRPr="00885F01">
              <w:rPr>
                <w:rStyle w:val="11"/>
                <w:lang w:eastAsia="uk-UA"/>
              </w:rPr>
              <w:t>іку</w:t>
            </w:r>
            <w:proofErr w:type="spellEnd"/>
            <w:r w:rsidRPr="00885F01">
              <w:rPr>
                <w:rStyle w:val="11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і</w:t>
            </w:r>
            <w:proofErr w:type="spellEnd"/>
            <w:r w:rsidRPr="00885F01">
              <w:rPr>
                <w:rStyle w:val="11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розгляду</w:t>
            </w:r>
            <w:proofErr w:type="spellEnd"/>
            <w:r w:rsidRPr="00885F01">
              <w:rPr>
                <w:rStyle w:val="11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звернень</w:t>
            </w:r>
            <w:proofErr w:type="spellEnd"/>
            <w:r w:rsidRPr="00885F01">
              <w:rPr>
                <w:rStyle w:val="11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громадян</w:t>
            </w:r>
            <w:proofErr w:type="spellEnd"/>
          </w:p>
        </w:tc>
        <w:tc>
          <w:tcPr>
            <w:tcW w:w="2439" w:type="dxa"/>
          </w:tcPr>
          <w:p w:rsidR="002E279E" w:rsidRPr="00E001E8" w:rsidRDefault="002E279E" w:rsidP="00826AAF">
            <w:pPr>
              <w:jc w:val="center"/>
              <w:rPr>
                <w:lang w:val="uk-UA"/>
              </w:rPr>
            </w:pPr>
            <w:r w:rsidRPr="00E001E8">
              <w:rPr>
                <w:rStyle w:val="11"/>
                <w:lang w:val="uk-UA" w:eastAsia="uk-UA"/>
              </w:rPr>
              <w:t>п</w:t>
            </w:r>
            <w:proofErr w:type="spellStart"/>
            <w:r w:rsidRPr="00885F01">
              <w:rPr>
                <w:rStyle w:val="11"/>
                <w:lang w:eastAsia="uk-UA"/>
              </w:rPr>
              <w:t>ротягом</w:t>
            </w:r>
            <w:proofErr w:type="spellEnd"/>
            <w:r w:rsidRPr="00E001E8">
              <w:rPr>
                <w:rStyle w:val="11"/>
                <w:lang w:val="uk-UA"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півріччя</w:t>
            </w:r>
            <w:proofErr w:type="spellEnd"/>
          </w:p>
        </w:tc>
        <w:tc>
          <w:tcPr>
            <w:tcW w:w="4299" w:type="dxa"/>
          </w:tcPr>
          <w:p w:rsidR="002E279E" w:rsidRPr="00E001E8" w:rsidRDefault="002E279E" w:rsidP="00826AAF">
            <w:pPr>
              <w:jc w:val="both"/>
              <w:rPr>
                <w:lang w:val="uk-UA"/>
              </w:rPr>
            </w:pPr>
            <w:proofErr w:type="spellStart"/>
            <w:r w:rsidRPr="00E001E8">
              <w:rPr>
                <w:lang w:val="uk-UA"/>
              </w:rPr>
              <w:t>Прогожук</w:t>
            </w:r>
            <w:proofErr w:type="spellEnd"/>
            <w:r w:rsidRPr="00E001E8">
              <w:rPr>
                <w:lang w:val="uk-UA"/>
              </w:rPr>
              <w:t xml:space="preserve"> Т.М.</w:t>
            </w:r>
          </w:p>
        </w:tc>
        <w:tc>
          <w:tcPr>
            <w:tcW w:w="1606" w:type="dxa"/>
          </w:tcPr>
          <w:p w:rsidR="002E279E" w:rsidRPr="00E001E8" w:rsidRDefault="002E279E" w:rsidP="00826AA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E279E" w:rsidRPr="00E001E8" w:rsidTr="00826AAF">
        <w:tc>
          <w:tcPr>
            <w:tcW w:w="636" w:type="dxa"/>
          </w:tcPr>
          <w:p w:rsidR="002E279E" w:rsidRPr="00E001E8" w:rsidRDefault="002E279E" w:rsidP="00826AAF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1.7</w:t>
            </w:r>
          </w:p>
        </w:tc>
        <w:tc>
          <w:tcPr>
            <w:tcW w:w="5806" w:type="dxa"/>
          </w:tcPr>
          <w:p w:rsidR="002E279E" w:rsidRPr="00E001E8" w:rsidRDefault="002E279E" w:rsidP="00826AAF">
            <w:pPr>
              <w:jc w:val="both"/>
              <w:rPr>
                <w:lang w:val="uk-UA"/>
              </w:rPr>
            </w:pPr>
            <w:proofErr w:type="spellStart"/>
            <w:r w:rsidRPr="00885F01">
              <w:rPr>
                <w:rStyle w:val="11"/>
                <w:lang w:eastAsia="uk-UA"/>
              </w:rPr>
              <w:t>Організувати</w:t>
            </w:r>
            <w:proofErr w:type="spellEnd"/>
            <w:r w:rsidRPr="00885F01">
              <w:rPr>
                <w:rStyle w:val="11"/>
                <w:lang w:eastAsia="uk-UA"/>
              </w:rPr>
              <w:t xml:space="preserve"> роботу по доступу до </w:t>
            </w:r>
            <w:proofErr w:type="spellStart"/>
            <w:r w:rsidRPr="00885F01">
              <w:rPr>
                <w:rStyle w:val="11"/>
                <w:lang w:eastAsia="uk-UA"/>
              </w:rPr>
              <w:t>публічної</w:t>
            </w:r>
            <w:proofErr w:type="spellEnd"/>
            <w:r w:rsidRPr="00885F01">
              <w:rPr>
                <w:rStyle w:val="11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інформації</w:t>
            </w:r>
            <w:proofErr w:type="spellEnd"/>
            <w:r w:rsidRPr="00885F01">
              <w:rPr>
                <w:rStyle w:val="11"/>
                <w:lang w:eastAsia="uk-UA"/>
              </w:rPr>
              <w:t xml:space="preserve">, </w:t>
            </w:r>
            <w:proofErr w:type="spellStart"/>
            <w:r w:rsidRPr="00885F01">
              <w:rPr>
                <w:rStyle w:val="11"/>
                <w:lang w:eastAsia="uk-UA"/>
              </w:rPr>
              <w:t>що</w:t>
            </w:r>
            <w:proofErr w:type="spellEnd"/>
            <w:r w:rsidRPr="00885F01">
              <w:rPr>
                <w:rStyle w:val="11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"/>
                <w:lang w:eastAsia="uk-UA"/>
              </w:rPr>
              <w:t>знаходиться</w:t>
            </w:r>
            <w:proofErr w:type="spellEnd"/>
            <w:r w:rsidRPr="00885F01">
              <w:rPr>
                <w:rStyle w:val="11"/>
                <w:lang w:eastAsia="uk-UA"/>
              </w:rPr>
              <w:t xml:space="preserve"> у </w:t>
            </w:r>
            <w:proofErr w:type="spellStart"/>
            <w:r w:rsidRPr="00885F01">
              <w:rPr>
                <w:rStyle w:val="11"/>
                <w:lang w:eastAsia="uk-UA"/>
              </w:rPr>
              <w:t>володінні</w:t>
            </w:r>
            <w:proofErr w:type="spellEnd"/>
            <w:r w:rsidRPr="00885F01">
              <w:rPr>
                <w:rStyle w:val="11"/>
                <w:lang w:eastAsia="uk-UA"/>
              </w:rPr>
              <w:t xml:space="preserve"> суду</w:t>
            </w:r>
          </w:p>
        </w:tc>
        <w:tc>
          <w:tcPr>
            <w:tcW w:w="2439" w:type="dxa"/>
          </w:tcPr>
          <w:p w:rsidR="002E279E" w:rsidRPr="00E001E8" w:rsidRDefault="002E279E" w:rsidP="00826AAF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протягом півріччя</w:t>
            </w:r>
          </w:p>
        </w:tc>
        <w:tc>
          <w:tcPr>
            <w:tcW w:w="4299" w:type="dxa"/>
          </w:tcPr>
          <w:p w:rsidR="002E279E" w:rsidRPr="00E001E8" w:rsidRDefault="002E279E" w:rsidP="002E279E">
            <w:pPr>
              <w:jc w:val="both"/>
              <w:rPr>
                <w:lang w:val="uk-UA"/>
              </w:rPr>
            </w:pPr>
            <w:proofErr w:type="spellStart"/>
            <w:r w:rsidRPr="00E001E8">
              <w:rPr>
                <w:lang w:val="uk-UA"/>
              </w:rPr>
              <w:t>Прогожук</w:t>
            </w:r>
            <w:proofErr w:type="spellEnd"/>
            <w:r w:rsidRPr="00E001E8">
              <w:rPr>
                <w:lang w:val="uk-UA"/>
              </w:rPr>
              <w:t xml:space="preserve"> Т.</w:t>
            </w:r>
          </w:p>
        </w:tc>
        <w:tc>
          <w:tcPr>
            <w:tcW w:w="1606" w:type="dxa"/>
          </w:tcPr>
          <w:p w:rsidR="002E279E" w:rsidRPr="00E001E8" w:rsidRDefault="002E279E" w:rsidP="00826AA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E279E" w:rsidRPr="00E001E8" w:rsidTr="00826AAF">
        <w:tc>
          <w:tcPr>
            <w:tcW w:w="636" w:type="dxa"/>
          </w:tcPr>
          <w:p w:rsidR="002E279E" w:rsidRPr="00E001E8" w:rsidRDefault="002E279E" w:rsidP="00826AAF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1.8</w:t>
            </w:r>
          </w:p>
        </w:tc>
        <w:tc>
          <w:tcPr>
            <w:tcW w:w="5806" w:type="dxa"/>
          </w:tcPr>
          <w:p w:rsidR="002E279E" w:rsidRPr="00885F01" w:rsidRDefault="002E279E" w:rsidP="00826AAF">
            <w:r w:rsidRPr="00E001E8">
              <w:rPr>
                <w:lang w:val="uk-UA"/>
              </w:rPr>
              <w:t>Виготовлення документів, необхідних для отримання послуг електронного цифрового підпису ( за  потребою)</w:t>
            </w:r>
          </w:p>
        </w:tc>
        <w:tc>
          <w:tcPr>
            <w:tcW w:w="2439" w:type="dxa"/>
          </w:tcPr>
          <w:p w:rsidR="002E279E" w:rsidRPr="00885F01" w:rsidRDefault="002E279E" w:rsidP="00826AAF">
            <w:r w:rsidRPr="00E001E8">
              <w:rPr>
                <w:lang w:val="uk-UA"/>
              </w:rPr>
              <w:t xml:space="preserve">    при потребі</w:t>
            </w:r>
          </w:p>
        </w:tc>
        <w:tc>
          <w:tcPr>
            <w:tcW w:w="4299" w:type="dxa"/>
          </w:tcPr>
          <w:p w:rsidR="002E279E" w:rsidRPr="00E001E8" w:rsidRDefault="002E279E" w:rsidP="002E279E">
            <w:pPr>
              <w:rPr>
                <w:lang w:val="uk-UA"/>
              </w:rPr>
            </w:pPr>
            <w:r>
              <w:rPr>
                <w:lang w:val="uk-UA"/>
              </w:rPr>
              <w:t>Кочура</w:t>
            </w:r>
            <w:r w:rsidRPr="00E001E8">
              <w:rPr>
                <w:lang w:val="uk-UA"/>
              </w:rPr>
              <w:t xml:space="preserve"> І.</w:t>
            </w:r>
          </w:p>
        </w:tc>
        <w:tc>
          <w:tcPr>
            <w:tcW w:w="1606" w:type="dxa"/>
          </w:tcPr>
          <w:p w:rsidR="002E279E" w:rsidRPr="00E001E8" w:rsidRDefault="002E279E" w:rsidP="00826AA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E279E" w:rsidRPr="00E001E8" w:rsidTr="00826AAF">
        <w:tc>
          <w:tcPr>
            <w:tcW w:w="636" w:type="dxa"/>
          </w:tcPr>
          <w:p w:rsidR="002E279E" w:rsidRPr="00E001E8" w:rsidRDefault="002E279E" w:rsidP="002E279E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1.</w:t>
            </w:r>
            <w:r>
              <w:rPr>
                <w:lang w:val="uk-UA"/>
              </w:rPr>
              <w:t>9</w:t>
            </w:r>
          </w:p>
        </w:tc>
        <w:tc>
          <w:tcPr>
            <w:tcW w:w="5806" w:type="dxa"/>
          </w:tcPr>
          <w:p w:rsidR="002E279E" w:rsidRPr="00E001E8" w:rsidRDefault="002E279E" w:rsidP="00826AAF">
            <w:pPr>
              <w:jc w:val="both"/>
              <w:rPr>
                <w:lang w:val="uk-UA"/>
              </w:rPr>
            </w:pPr>
            <w:r w:rsidRPr="00E001E8">
              <w:rPr>
                <w:lang w:val="uk-UA"/>
              </w:rPr>
              <w:t xml:space="preserve">Здійснювати контроль за організацією роботи щодо повноти внесення інформації до бази даних електронного судового діловодства </w:t>
            </w:r>
            <w:proofErr w:type="spellStart"/>
            <w:r w:rsidRPr="00E001E8">
              <w:rPr>
                <w:lang w:val="uk-UA"/>
              </w:rPr>
              <w:t>КП</w:t>
            </w:r>
            <w:proofErr w:type="spellEnd"/>
            <w:r w:rsidRPr="00E001E8">
              <w:rPr>
                <w:lang w:val="uk-UA"/>
              </w:rPr>
              <w:t xml:space="preserve"> Д-3</w:t>
            </w:r>
          </w:p>
        </w:tc>
        <w:tc>
          <w:tcPr>
            <w:tcW w:w="2439" w:type="dxa"/>
          </w:tcPr>
          <w:p w:rsidR="002E279E" w:rsidRPr="00E001E8" w:rsidRDefault="002E279E" w:rsidP="00826AAF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протягом півріччя</w:t>
            </w:r>
          </w:p>
        </w:tc>
        <w:tc>
          <w:tcPr>
            <w:tcW w:w="4299" w:type="dxa"/>
          </w:tcPr>
          <w:p w:rsidR="002E279E" w:rsidRPr="00E001E8" w:rsidRDefault="002E279E" w:rsidP="002E279E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Прогожук</w:t>
            </w:r>
            <w:proofErr w:type="spellEnd"/>
            <w:r>
              <w:rPr>
                <w:lang w:val="uk-UA"/>
              </w:rPr>
              <w:t xml:space="preserve"> Т.</w:t>
            </w:r>
          </w:p>
        </w:tc>
        <w:tc>
          <w:tcPr>
            <w:tcW w:w="1606" w:type="dxa"/>
          </w:tcPr>
          <w:p w:rsidR="002E279E" w:rsidRPr="00E001E8" w:rsidRDefault="002E279E" w:rsidP="00826AA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E279E" w:rsidRPr="00E001E8" w:rsidTr="00826AAF">
        <w:tc>
          <w:tcPr>
            <w:tcW w:w="636" w:type="dxa"/>
          </w:tcPr>
          <w:p w:rsidR="002E279E" w:rsidRPr="00E001E8" w:rsidRDefault="002E279E" w:rsidP="002E279E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1.1</w:t>
            </w:r>
            <w:r>
              <w:rPr>
                <w:lang w:val="uk-UA"/>
              </w:rPr>
              <w:t>0</w:t>
            </w:r>
          </w:p>
        </w:tc>
        <w:tc>
          <w:tcPr>
            <w:tcW w:w="5806" w:type="dxa"/>
          </w:tcPr>
          <w:p w:rsidR="002E279E" w:rsidRPr="00E001E8" w:rsidRDefault="002E279E" w:rsidP="00826AAF">
            <w:pPr>
              <w:jc w:val="both"/>
              <w:rPr>
                <w:lang w:val="uk-UA"/>
              </w:rPr>
            </w:pPr>
            <w:proofErr w:type="spellStart"/>
            <w:r w:rsidRPr="00885F01">
              <w:rPr>
                <w:rStyle w:val="11pt"/>
                <w:lang w:eastAsia="uk-UA"/>
              </w:rPr>
              <w:t>Організація</w:t>
            </w:r>
            <w:proofErr w:type="spellEnd"/>
            <w:r w:rsidRPr="00885F01">
              <w:rPr>
                <w:rStyle w:val="11pt"/>
                <w:lang w:eastAsia="uk-UA"/>
              </w:rPr>
              <w:t xml:space="preserve"> та </w:t>
            </w:r>
            <w:proofErr w:type="spellStart"/>
            <w:r w:rsidRPr="00885F01">
              <w:rPr>
                <w:rStyle w:val="11pt"/>
                <w:lang w:eastAsia="uk-UA"/>
              </w:rPr>
              <w:t>проведення</w:t>
            </w:r>
            <w:proofErr w:type="spellEnd"/>
            <w:r w:rsidRPr="00885F01">
              <w:rPr>
                <w:rStyle w:val="11pt"/>
                <w:lang w:eastAsia="uk-UA"/>
              </w:rPr>
              <w:t xml:space="preserve"> занять </w:t>
            </w:r>
            <w:proofErr w:type="spellStart"/>
            <w:r w:rsidRPr="00885F01">
              <w:rPr>
                <w:rStyle w:val="11pt"/>
                <w:lang w:eastAsia="uk-UA"/>
              </w:rPr>
              <w:t>з</w:t>
            </w:r>
            <w:proofErr w:type="spellEnd"/>
            <w:r w:rsidRPr="00885F01">
              <w:rPr>
                <w:rStyle w:val="11pt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pt"/>
                <w:lang w:eastAsia="uk-UA"/>
              </w:rPr>
              <w:t>охорони</w:t>
            </w:r>
            <w:proofErr w:type="spellEnd"/>
            <w:r w:rsidRPr="00885F01">
              <w:rPr>
                <w:rStyle w:val="11pt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pt"/>
                <w:lang w:eastAsia="uk-UA"/>
              </w:rPr>
              <w:t>праці</w:t>
            </w:r>
            <w:proofErr w:type="spellEnd"/>
            <w:r w:rsidRPr="00885F01">
              <w:rPr>
                <w:rStyle w:val="11pt"/>
                <w:lang w:eastAsia="uk-UA"/>
              </w:rPr>
              <w:t xml:space="preserve"> та </w:t>
            </w:r>
            <w:proofErr w:type="spellStart"/>
            <w:r w:rsidRPr="00885F01">
              <w:rPr>
                <w:rStyle w:val="11pt"/>
                <w:lang w:eastAsia="uk-UA"/>
              </w:rPr>
              <w:t>пожежної</w:t>
            </w:r>
            <w:proofErr w:type="spellEnd"/>
            <w:r w:rsidRPr="00885F01">
              <w:rPr>
                <w:rStyle w:val="11pt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pt"/>
                <w:lang w:eastAsia="uk-UA"/>
              </w:rPr>
              <w:t>безпеки</w:t>
            </w:r>
            <w:proofErr w:type="spellEnd"/>
            <w:r w:rsidRPr="00885F01">
              <w:rPr>
                <w:rStyle w:val="11pt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pt"/>
                <w:lang w:eastAsia="uk-UA"/>
              </w:rPr>
              <w:t>з</w:t>
            </w:r>
            <w:proofErr w:type="spellEnd"/>
            <w:r w:rsidRPr="00885F01">
              <w:rPr>
                <w:rStyle w:val="11pt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pt"/>
                <w:lang w:eastAsia="uk-UA"/>
              </w:rPr>
              <w:t>суддями</w:t>
            </w:r>
            <w:proofErr w:type="spellEnd"/>
            <w:r w:rsidRPr="00885F01">
              <w:rPr>
                <w:rStyle w:val="11pt"/>
                <w:lang w:eastAsia="uk-UA"/>
              </w:rPr>
              <w:t xml:space="preserve"> та </w:t>
            </w:r>
            <w:proofErr w:type="spellStart"/>
            <w:r w:rsidRPr="00885F01">
              <w:rPr>
                <w:rStyle w:val="11pt"/>
                <w:lang w:eastAsia="uk-UA"/>
              </w:rPr>
              <w:t>працівниками</w:t>
            </w:r>
            <w:proofErr w:type="spellEnd"/>
            <w:r w:rsidRPr="00885F01">
              <w:rPr>
                <w:rStyle w:val="11pt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pt"/>
                <w:lang w:eastAsia="uk-UA"/>
              </w:rPr>
              <w:t>апарату</w:t>
            </w:r>
            <w:proofErr w:type="spellEnd"/>
            <w:r w:rsidRPr="00885F01">
              <w:rPr>
                <w:rStyle w:val="11pt"/>
                <w:lang w:eastAsia="uk-UA"/>
              </w:rPr>
              <w:t xml:space="preserve"> суду. </w:t>
            </w:r>
            <w:proofErr w:type="spellStart"/>
            <w:r w:rsidRPr="00885F01">
              <w:rPr>
                <w:rStyle w:val="11pt"/>
                <w:lang w:eastAsia="uk-UA"/>
              </w:rPr>
              <w:t>Проведення</w:t>
            </w:r>
            <w:proofErr w:type="spellEnd"/>
            <w:r w:rsidRPr="00885F01">
              <w:rPr>
                <w:rStyle w:val="11pt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pt"/>
                <w:lang w:eastAsia="uk-UA"/>
              </w:rPr>
              <w:t>повторних</w:t>
            </w:r>
            <w:proofErr w:type="spellEnd"/>
            <w:r w:rsidRPr="00885F01">
              <w:rPr>
                <w:rStyle w:val="11pt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pt"/>
                <w:lang w:eastAsia="uk-UA"/>
              </w:rPr>
              <w:t>інстуктажів</w:t>
            </w:r>
            <w:proofErr w:type="spellEnd"/>
            <w:r w:rsidRPr="00885F01">
              <w:rPr>
                <w:rStyle w:val="11pt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pt"/>
                <w:lang w:eastAsia="uk-UA"/>
              </w:rPr>
              <w:t>з</w:t>
            </w:r>
            <w:proofErr w:type="spellEnd"/>
            <w:r w:rsidRPr="00885F01">
              <w:rPr>
                <w:rStyle w:val="11pt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pt"/>
                <w:lang w:eastAsia="uk-UA"/>
              </w:rPr>
              <w:t>питань</w:t>
            </w:r>
            <w:proofErr w:type="spellEnd"/>
            <w:r w:rsidRPr="00885F01">
              <w:rPr>
                <w:rStyle w:val="11pt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pt"/>
                <w:lang w:eastAsia="uk-UA"/>
              </w:rPr>
              <w:t>охорони</w:t>
            </w:r>
            <w:proofErr w:type="spellEnd"/>
            <w:r w:rsidRPr="00885F01">
              <w:rPr>
                <w:rStyle w:val="11pt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pt"/>
                <w:lang w:eastAsia="uk-UA"/>
              </w:rPr>
              <w:t>праці</w:t>
            </w:r>
            <w:proofErr w:type="spellEnd"/>
            <w:r w:rsidRPr="00885F01">
              <w:rPr>
                <w:rStyle w:val="11pt"/>
                <w:lang w:eastAsia="uk-UA"/>
              </w:rPr>
              <w:t xml:space="preserve">, </w:t>
            </w:r>
            <w:proofErr w:type="spellStart"/>
            <w:r w:rsidRPr="00885F01">
              <w:rPr>
                <w:rStyle w:val="11pt"/>
                <w:lang w:eastAsia="uk-UA"/>
              </w:rPr>
              <w:t>пожежної</w:t>
            </w:r>
            <w:proofErr w:type="spellEnd"/>
            <w:r w:rsidRPr="00885F01">
              <w:rPr>
                <w:rStyle w:val="11pt"/>
                <w:lang w:eastAsia="uk-UA"/>
              </w:rPr>
              <w:t xml:space="preserve"> </w:t>
            </w:r>
            <w:proofErr w:type="spellStart"/>
            <w:r w:rsidRPr="00885F01">
              <w:rPr>
                <w:rStyle w:val="11pt"/>
                <w:lang w:eastAsia="uk-UA"/>
              </w:rPr>
              <w:t>безпеки</w:t>
            </w:r>
            <w:proofErr w:type="spellEnd"/>
          </w:p>
        </w:tc>
        <w:tc>
          <w:tcPr>
            <w:tcW w:w="2439" w:type="dxa"/>
          </w:tcPr>
          <w:p w:rsidR="002E279E" w:rsidRPr="00E001E8" w:rsidRDefault="002E279E" w:rsidP="00826AAF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протягом півріччя</w:t>
            </w:r>
          </w:p>
        </w:tc>
        <w:tc>
          <w:tcPr>
            <w:tcW w:w="4299" w:type="dxa"/>
          </w:tcPr>
          <w:p w:rsidR="002E279E" w:rsidRPr="00E001E8" w:rsidRDefault="002E279E" w:rsidP="002E279E">
            <w:pPr>
              <w:jc w:val="both"/>
              <w:rPr>
                <w:lang w:val="uk-UA"/>
              </w:rPr>
            </w:pPr>
            <w:proofErr w:type="spellStart"/>
            <w:r w:rsidRPr="00E001E8">
              <w:rPr>
                <w:lang w:val="uk-UA"/>
              </w:rPr>
              <w:t>Бовсуновський</w:t>
            </w:r>
            <w:proofErr w:type="spellEnd"/>
            <w:r w:rsidRPr="00E001E8">
              <w:rPr>
                <w:lang w:val="uk-UA"/>
              </w:rPr>
              <w:t xml:space="preserve"> В.</w:t>
            </w:r>
          </w:p>
        </w:tc>
        <w:tc>
          <w:tcPr>
            <w:tcW w:w="1606" w:type="dxa"/>
          </w:tcPr>
          <w:p w:rsidR="002E279E" w:rsidRPr="00E001E8" w:rsidRDefault="002E279E" w:rsidP="00826AA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E279E" w:rsidRPr="002E279E" w:rsidTr="00826AAF">
        <w:tc>
          <w:tcPr>
            <w:tcW w:w="636" w:type="dxa"/>
          </w:tcPr>
          <w:p w:rsidR="002E279E" w:rsidRPr="00E001E8" w:rsidRDefault="002E279E" w:rsidP="002E279E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1.1</w:t>
            </w:r>
            <w:r>
              <w:rPr>
                <w:lang w:val="uk-UA"/>
              </w:rPr>
              <w:t>1</w:t>
            </w:r>
          </w:p>
        </w:tc>
        <w:tc>
          <w:tcPr>
            <w:tcW w:w="5806" w:type="dxa"/>
          </w:tcPr>
          <w:p w:rsidR="002E279E" w:rsidRPr="00E001E8" w:rsidRDefault="002E279E" w:rsidP="00826AAF">
            <w:pPr>
              <w:pStyle w:val="a3"/>
              <w:spacing w:line="278" w:lineRule="exact"/>
              <w:jc w:val="left"/>
              <w:rPr>
                <w:bCs/>
                <w:iCs/>
                <w:color w:val="auto"/>
                <w:lang w:val="uk-UA"/>
              </w:rPr>
            </w:pPr>
            <w:r w:rsidRPr="00E001E8">
              <w:rPr>
                <w:bCs/>
                <w:iCs/>
                <w:color w:val="auto"/>
                <w:lang w:val="uk-UA"/>
              </w:rPr>
              <w:t>Надсилати  до ТУ ДСА України в Житомирській області інформацію щодо:</w:t>
            </w:r>
          </w:p>
          <w:p w:rsidR="002E279E" w:rsidRPr="00E001E8" w:rsidRDefault="002E279E" w:rsidP="00826AAF">
            <w:pPr>
              <w:pStyle w:val="a3"/>
              <w:spacing w:line="278" w:lineRule="exact"/>
              <w:jc w:val="left"/>
              <w:rPr>
                <w:bCs/>
                <w:iCs/>
                <w:color w:val="auto"/>
                <w:lang w:val="uk-UA"/>
              </w:rPr>
            </w:pPr>
            <w:r w:rsidRPr="00E001E8">
              <w:rPr>
                <w:bCs/>
                <w:iCs/>
                <w:color w:val="auto"/>
                <w:lang w:val="uk-UA"/>
              </w:rPr>
              <w:t xml:space="preserve">- використання системи ВКЗ </w:t>
            </w:r>
            <w:proofErr w:type="spellStart"/>
            <w:r w:rsidRPr="00E001E8">
              <w:rPr>
                <w:bCs/>
                <w:iCs/>
                <w:color w:val="auto"/>
                <w:lang w:val="uk-UA"/>
              </w:rPr>
              <w:t>Лугинським</w:t>
            </w:r>
            <w:proofErr w:type="spellEnd"/>
            <w:r w:rsidRPr="00E001E8">
              <w:rPr>
                <w:bCs/>
                <w:iCs/>
                <w:color w:val="auto"/>
                <w:lang w:val="uk-UA"/>
              </w:rPr>
              <w:t xml:space="preserve"> районним судом;</w:t>
            </w:r>
          </w:p>
          <w:p w:rsidR="002E279E" w:rsidRPr="00E001E8" w:rsidRDefault="002E279E" w:rsidP="00826AAF">
            <w:pPr>
              <w:jc w:val="both"/>
              <w:rPr>
                <w:lang w:val="uk-UA"/>
              </w:rPr>
            </w:pPr>
            <w:r w:rsidRPr="00E001E8">
              <w:rPr>
                <w:bCs/>
                <w:iCs/>
                <w:lang w:val="uk-UA"/>
              </w:rPr>
              <w:t xml:space="preserve">- надсилання </w:t>
            </w:r>
            <w:r w:rsidRPr="00E001E8">
              <w:rPr>
                <w:bCs/>
                <w:iCs/>
                <w:lang w:val="en-US"/>
              </w:rPr>
              <w:t>SMS</w:t>
            </w:r>
            <w:r w:rsidRPr="00E001E8">
              <w:rPr>
                <w:bCs/>
                <w:iCs/>
                <w:lang w:val="uk-UA"/>
              </w:rPr>
              <w:t xml:space="preserve"> – повідомлень секретарями с/з </w:t>
            </w:r>
            <w:proofErr w:type="spellStart"/>
            <w:r w:rsidRPr="00E001E8">
              <w:rPr>
                <w:bCs/>
                <w:iCs/>
                <w:lang w:val="uk-UA"/>
              </w:rPr>
              <w:t>Лугинського</w:t>
            </w:r>
            <w:proofErr w:type="spellEnd"/>
            <w:r w:rsidRPr="00E001E8">
              <w:rPr>
                <w:bCs/>
                <w:iCs/>
                <w:lang w:val="uk-UA"/>
              </w:rPr>
              <w:t xml:space="preserve"> районного суду Житомирської області;</w:t>
            </w:r>
          </w:p>
        </w:tc>
        <w:tc>
          <w:tcPr>
            <w:tcW w:w="2439" w:type="dxa"/>
          </w:tcPr>
          <w:p w:rsidR="002E279E" w:rsidRDefault="002E279E" w:rsidP="00826AAF">
            <w:pPr>
              <w:jc w:val="center"/>
              <w:rPr>
                <w:lang w:val="uk-UA"/>
              </w:rPr>
            </w:pPr>
          </w:p>
          <w:p w:rsidR="002E279E" w:rsidRDefault="002E279E" w:rsidP="00826A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щокварталу</w:t>
            </w:r>
          </w:p>
          <w:p w:rsidR="002E279E" w:rsidRDefault="002E279E" w:rsidP="00826AAF">
            <w:pPr>
              <w:jc w:val="center"/>
              <w:rPr>
                <w:lang w:val="uk-UA"/>
              </w:rPr>
            </w:pPr>
          </w:p>
          <w:p w:rsidR="002E279E" w:rsidRDefault="002E279E" w:rsidP="00826AAF">
            <w:pPr>
              <w:jc w:val="center"/>
              <w:rPr>
                <w:lang w:val="uk-UA"/>
              </w:rPr>
            </w:pPr>
          </w:p>
          <w:p w:rsidR="002E279E" w:rsidRDefault="002E279E" w:rsidP="00826AAF">
            <w:pPr>
              <w:jc w:val="center"/>
              <w:rPr>
                <w:lang w:val="uk-UA"/>
              </w:rPr>
            </w:pPr>
          </w:p>
          <w:p w:rsidR="002E279E" w:rsidRDefault="002E279E" w:rsidP="00826AAF">
            <w:pPr>
              <w:jc w:val="center"/>
              <w:rPr>
                <w:lang w:val="uk-UA"/>
              </w:rPr>
            </w:pPr>
          </w:p>
          <w:p w:rsidR="002E279E" w:rsidRDefault="002E279E" w:rsidP="00826AAF">
            <w:pPr>
              <w:jc w:val="center"/>
              <w:rPr>
                <w:lang w:val="uk-UA"/>
              </w:rPr>
            </w:pPr>
          </w:p>
          <w:p w:rsidR="002E279E" w:rsidRPr="00E001E8" w:rsidRDefault="002E279E" w:rsidP="00826AAF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Один раз на місяць до 02 числа за попередній  звітний період</w:t>
            </w:r>
          </w:p>
        </w:tc>
        <w:tc>
          <w:tcPr>
            <w:tcW w:w="4299" w:type="dxa"/>
          </w:tcPr>
          <w:p w:rsidR="002E279E" w:rsidRDefault="002E279E" w:rsidP="00826AA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Кочура І.</w:t>
            </w:r>
          </w:p>
          <w:p w:rsidR="002E279E" w:rsidRDefault="002E279E" w:rsidP="00826AAF">
            <w:pPr>
              <w:jc w:val="both"/>
              <w:rPr>
                <w:lang w:val="uk-UA"/>
              </w:rPr>
            </w:pPr>
          </w:p>
          <w:p w:rsidR="002E279E" w:rsidRDefault="002E279E" w:rsidP="00826AAF">
            <w:pPr>
              <w:jc w:val="both"/>
              <w:rPr>
                <w:lang w:val="uk-UA"/>
              </w:rPr>
            </w:pPr>
          </w:p>
          <w:p w:rsidR="002E279E" w:rsidRDefault="002E279E" w:rsidP="00826AAF">
            <w:pPr>
              <w:jc w:val="both"/>
              <w:rPr>
                <w:lang w:val="uk-UA"/>
              </w:rPr>
            </w:pPr>
          </w:p>
          <w:p w:rsidR="002E279E" w:rsidRDefault="002E279E" w:rsidP="00826AAF">
            <w:pPr>
              <w:jc w:val="both"/>
              <w:rPr>
                <w:lang w:val="uk-UA"/>
              </w:rPr>
            </w:pPr>
          </w:p>
          <w:p w:rsidR="002E279E" w:rsidRDefault="002E279E" w:rsidP="00826AAF">
            <w:pPr>
              <w:jc w:val="both"/>
              <w:rPr>
                <w:lang w:val="uk-UA"/>
              </w:rPr>
            </w:pPr>
          </w:p>
          <w:p w:rsidR="002E279E" w:rsidRDefault="002E279E" w:rsidP="00826AAF">
            <w:pPr>
              <w:jc w:val="both"/>
              <w:rPr>
                <w:lang w:val="uk-UA"/>
              </w:rPr>
            </w:pPr>
          </w:p>
          <w:p w:rsidR="002E279E" w:rsidRPr="00E001E8" w:rsidRDefault="002E279E" w:rsidP="00826AA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Миколайчук Н.</w:t>
            </w:r>
          </w:p>
          <w:p w:rsidR="002E279E" w:rsidRDefault="002E279E" w:rsidP="00826AAF">
            <w:pPr>
              <w:jc w:val="both"/>
              <w:rPr>
                <w:lang w:val="uk-UA"/>
              </w:rPr>
            </w:pPr>
          </w:p>
          <w:p w:rsidR="002E279E" w:rsidRDefault="002E279E" w:rsidP="00826AAF">
            <w:pPr>
              <w:jc w:val="both"/>
              <w:rPr>
                <w:lang w:val="uk-UA"/>
              </w:rPr>
            </w:pPr>
          </w:p>
          <w:p w:rsidR="002E279E" w:rsidRDefault="002E279E" w:rsidP="00826AAF">
            <w:pPr>
              <w:jc w:val="both"/>
              <w:rPr>
                <w:lang w:val="uk-UA"/>
              </w:rPr>
            </w:pPr>
          </w:p>
          <w:p w:rsidR="002E279E" w:rsidRDefault="002E279E" w:rsidP="00826AAF">
            <w:pPr>
              <w:jc w:val="both"/>
              <w:rPr>
                <w:lang w:val="uk-UA"/>
              </w:rPr>
            </w:pPr>
          </w:p>
          <w:p w:rsidR="002E279E" w:rsidRPr="00E001E8" w:rsidRDefault="002E279E" w:rsidP="00826AAF">
            <w:pPr>
              <w:jc w:val="both"/>
              <w:rPr>
                <w:lang w:val="uk-UA"/>
              </w:rPr>
            </w:pPr>
          </w:p>
        </w:tc>
        <w:tc>
          <w:tcPr>
            <w:tcW w:w="1606" w:type="dxa"/>
          </w:tcPr>
          <w:p w:rsidR="002E279E" w:rsidRPr="00E001E8" w:rsidRDefault="002E279E" w:rsidP="00826AA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E279E" w:rsidRPr="00E001E8" w:rsidTr="00826AAF">
        <w:tc>
          <w:tcPr>
            <w:tcW w:w="636" w:type="dxa"/>
          </w:tcPr>
          <w:p w:rsidR="002E279E" w:rsidRPr="00E001E8" w:rsidRDefault="002E279E" w:rsidP="002E279E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lastRenderedPageBreak/>
              <w:t>1.1</w:t>
            </w:r>
            <w:r>
              <w:rPr>
                <w:lang w:val="uk-UA"/>
              </w:rPr>
              <w:t>2</w:t>
            </w:r>
          </w:p>
        </w:tc>
        <w:tc>
          <w:tcPr>
            <w:tcW w:w="5806" w:type="dxa"/>
          </w:tcPr>
          <w:p w:rsidR="002E279E" w:rsidRPr="00E001E8" w:rsidRDefault="002E279E" w:rsidP="00826AAF">
            <w:pPr>
              <w:pStyle w:val="a3"/>
              <w:spacing w:line="278" w:lineRule="exact"/>
              <w:jc w:val="left"/>
              <w:rPr>
                <w:rStyle w:val="11pt"/>
                <w:color w:val="auto"/>
                <w:lang w:val="uk-UA" w:eastAsia="uk-UA"/>
              </w:rPr>
            </w:pPr>
            <w:r w:rsidRPr="00E001E8">
              <w:rPr>
                <w:color w:val="auto"/>
                <w:lang w:val="uk-UA"/>
              </w:rPr>
              <w:t>Надсилати до Апеляційного суду Житомирської області інформацію щодо застосування окремих норм КПК місцевими загальними судами при розгляді кримінальних проваджень</w:t>
            </w:r>
          </w:p>
        </w:tc>
        <w:tc>
          <w:tcPr>
            <w:tcW w:w="2439" w:type="dxa"/>
          </w:tcPr>
          <w:p w:rsidR="002E279E" w:rsidRPr="00E001E8" w:rsidRDefault="002E279E" w:rsidP="00826AAF">
            <w:pPr>
              <w:jc w:val="center"/>
              <w:rPr>
                <w:bCs/>
                <w:iCs/>
                <w:lang w:val="uk-UA"/>
              </w:rPr>
            </w:pPr>
            <w:r w:rsidRPr="00E001E8">
              <w:rPr>
                <w:rStyle w:val="11pt"/>
                <w:lang w:val="uk-UA" w:eastAsia="uk-UA"/>
              </w:rPr>
              <w:t>щомісячно</w:t>
            </w:r>
          </w:p>
        </w:tc>
        <w:tc>
          <w:tcPr>
            <w:tcW w:w="4299" w:type="dxa"/>
          </w:tcPr>
          <w:p w:rsidR="002E279E" w:rsidRPr="00E001E8" w:rsidRDefault="002E279E" w:rsidP="002E279E">
            <w:pPr>
              <w:jc w:val="both"/>
              <w:rPr>
                <w:bCs/>
                <w:iCs/>
                <w:lang w:val="uk-UA"/>
              </w:rPr>
            </w:pPr>
            <w:r w:rsidRPr="00E001E8">
              <w:rPr>
                <w:bCs/>
                <w:iCs/>
                <w:lang w:val="uk-UA"/>
              </w:rPr>
              <w:t>Гордійчук М.</w:t>
            </w:r>
          </w:p>
        </w:tc>
        <w:tc>
          <w:tcPr>
            <w:tcW w:w="1606" w:type="dxa"/>
          </w:tcPr>
          <w:p w:rsidR="002E279E" w:rsidRPr="00E001E8" w:rsidRDefault="002E279E" w:rsidP="00826AA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E279E" w:rsidRPr="00E001E8" w:rsidTr="00826AAF">
        <w:tc>
          <w:tcPr>
            <w:tcW w:w="636" w:type="dxa"/>
          </w:tcPr>
          <w:p w:rsidR="002E279E" w:rsidRPr="00E001E8" w:rsidRDefault="002E279E" w:rsidP="002E279E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1.1</w:t>
            </w:r>
            <w:r>
              <w:rPr>
                <w:lang w:val="uk-UA"/>
              </w:rPr>
              <w:t>3</w:t>
            </w:r>
          </w:p>
        </w:tc>
        <w:tc>
          <w:tcPr>
            <w:tcW w:w="5806" w:type="dxa"/>
          </w:tcPr>
          <w:p w:rsidR="002E279E" w:rsidRPr="00E001E8" w:rsidRDefault="002E279E" w:rsidP="002E279E">
            <w:pPr>
              <w:pStyle w:val="a3"/>
              <w:spacing w:line="278" w:lineRule="exact"/>
              <w:jc w:val="left"/>
              <w:rPr>
                <w:color w:val="auto"/>
                <w:lang w:val="uk-UA"/>
              </w:rPr>
            </w:pPr>
            <w:proofErr w:type="spellStart"/>
            <w:r w:rsidRPr="00E001E8">
              <w:rPr>
                <w:rStyle w:val="11pt"/>
                <w:color w:val="auto"/>
                <w:lang w:eastAsia="uk-UA"/>
              </w:rPr>
              <w:t>Розробити</w:t>
            </w:r>
            <w:proofErr w:type="spellEnd"/>
            <w:r w:rsidRPr="00E001E8">
              <w:rPr>
                <w:rStyle w:val="11pt"/>
                <w:color w:val="auto"/>
                <w:lang w:eastAsia="uk-UA"/>
              </w:rPr>
              <w:t xml:space="preserve"> Проект Плану </w:t>
            </w:r>
            <w:proofErr w:type="spellStart"/>
            <w:r w:rsidRPr="00E001E8">
              <w:rPr>
                <w:rStyle w:val="11pt"/>
                <w:color w:val="auto"/>
                <w:lang w:eastAsia="uk-UA"/>
              </w:rPr>
              <w:t>роботи</w:t>
            </w:r>
            <w:proofErr w:type="spellEnd"/>
            <w:r w:rsidRPr="00E001E8">
              <w:rPr>
                <w:rStyle w:val="11pt"/>
                <w:color w:val="auto"/>
                <w:lang w:eastAsia="uk-UA"/>
              </w:rPr>
              <w:t xml:space="preserve"> суду на </w:t>
            </w:r>
            <w:r w:rsidRPr="00E001E8">
              <w:rPr>
                <w:rStyle w:val="11pt"/>
                <w:color w:val="auto"/>
                <w:lang w:val="uk-UA" w:eastAsia="uk-UA"/>
              </w:rPr>
              <w:t xml:space="preserve">друге </w:t>
            </w:r>
            <w:r w:rsidRPr="00E001E8">
              <w:rPr>
                <w:rStyle w:val="11pt"/>
                <w:color w:val="auto"/>
                <w:lang w:eastAsia="uk-UA"/>
              </w:rPr>
              <w:t xml:space="preserve"> </w:t>
            </w:r>
            <w:proofErr w:type="spellStart"/>
            <w:proofErr w:type="gramStart"/>
            <w:r w:rsidRPr="00E001E8">
              <w:rPr>
                <w:rStyle w:val="11pt"/>
                <w:color w:val="auto"/>
                <w:lang w:eastAsia="uk-UA"/>
              </w:rPr>
              <w:t>п</w:t>
            </w:r>
            <w:proofErr w:type="gramEnd"/>
            <w:r w:rsidRPr="00E001E8">
              <w:rPr>
                <w:rStyle w:val="11pt"/>
                <w:color w:val="auto"/>
                <w:lang w:eastAsia="uk-UA"/>
              </w:rPr>
              <w:t>івріччя</w:t>
            </w:r>
            <w:proofErr w:type="spellEnd"/>
            <w:r w:rsidRPr="00E001E8">
              <w:rPr>
                <w:rStyle w:val="11pt"/>
                <w:color w:val="auto"/>
                <w:lang w:eastAsia="uk-UA"/>
              </w:rPr>
              <w:t xml:space="preserve"> 20</w:t>
            </w:r>
            <w:r>
              <w:rPr>
                <w:rStyle w:val="11pt"/>
                <w:color w:val="auto"/>
                <w:lang w:val="uk-UA" w:eastAsia="uk-UA"/>
              </w:rPr>
              <w:t>21</w:t>
            </w:r>
            <w:r w:rsidRPr="00E001E8">
              <w:rPr>
                <w:rStyle w:val="11pt"/>
                <w:color w:val="auto"/>
                <w:lang w:eastAsia="uk-UA"/>
              </w:rPr>
              <w:t xml:space="preserve"> року.</w:t>
            </w:r>
          </w:p>
        </w:tc>
        <w:tc>
          <w:tcPr>
            <w:tcW w:w="2439" w:type="dxa"/>
          </w:tcPr>
          <w:p w:rsidR="002E279E" w:rsidRPr="00E001E8" w:rsidRDefault="002E279E" w:rsidP="002E279E">
            <w:pPr>
              <w:jc w:val="center"/>
              <w:rPr>
                <w:rStyle w:val="11pt"/>
                <w:lang w:val="uk-UA" w:eastAsia="uk-UA"/>
              </w:rPr>
            </w:pPr>
            <w:r w:rsidRPr="00E001E8">
              <w:rPr>
                <w:rStyle w:val="11pt"/>
                <w:lang w:val="uk-UA" w:eastAsia="uk-UA"/>
              </w:rPr>
              <w:t>червень 20</w:t>
            </w:r>
            <w:r>
              <w:rPr>
                <w:rStyle w:val="11pt"/>
                <w:lang w:val="uk-UA" w:eastAsia="uk-UA"/>
              </w:rPr>
              <w:t>21</w:t>
            </w:r>
            <w:r w:rsidRPr="00E001E8">
              <w:rPr>
                <w:rStyle w:val="11pt"/>
                <w:lang w:val="uk-UA" w:eastAsia="uk-UA"/>
              </w:rPr>
              <w:t xml:space="preserve"> </w:t>
            </w:r>
            <w:r w:rsidRPr="00885F01">
              <w:rPr>
                <w:rStyle w:val="11pt"/>
                <w:lang w:eastAsia="uk-UA"/>
              </w:rPr>
              <w:t xml:space="preserve"> року</w:t>
            </w:r>
          </w:p>
        </w:tc>
        <w:tc>
          <w:tcPr>
            <w:tcW w:w="4299" w:type="dxa"/>
          </w:tcPr>
          <w:p w:rsidR="002E279E" w:rsidRPr="00E001E8" w:rsidRDefault="002E279E" w:rsidP="002E279E">
            <w:pPr>
              <w:jc w:val="both"/>
              <w:rPr>
                <w:bCs/>
                <w:iCs/>
                <w:lang w:val="uk-UA"/>
              </w:rPr>
            </w:pPr>
            <w:proofErr w:type="spellStart"/>
            <w:r>
              <w:rPr>
                <w:bCs/>
                <w:iCs/>
                <w:lang w:val="uk-UA"/>
              </w:rPr>
              <w:t>Прогожук</w:t>
            </w:r>
            <w:proofErr w:type="spellEnd"/>
            <w:r>
              <w:rPr>
                <w:bCs/>
                <w:iCs/>
                <w:lang w:val="uk-UA"/>
              </w:rPr>
              <w:t xml:space="preserve"> Т.</w:t>
            </w:r>
          </w:p>
        </w:tc>
        <w:tc>
          <w:tcPr>
            <w:tcW w:w="1606" w:type="dxa"/>
          </w:tcPr>
          <w:p w:rsidR="002E279E" w:rsidRPr="00E001E8" w:rsidRDefault="002E279E" w:rsidP="00826AA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E279E" w:rsidRPr="00E001E8" w:rsidTr="00826AAF">
        <w:tc>
          <w:tcPr>
            <w:tcW w:w="636" w:type="dxa"/>
          </w:tcPr>
          <w:p w:rsidR="002E279E" w:rsidRPr="00E001E8" w:rsidRDefault="002E279E" w:rsidP="002E279E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1.1</w:t>
            </w:r>
            <w:r>
              <w:rPr>
                <w:lang w:val="uk-UA"/>
              </w:rPr>
              <w:t>4</w:t>
            </w:r>
          </w:p>
        </w:tc>
        <w:tc>
          <w:tcPr>
            <w:tcW w:w="5806" w:type="dxa"/>
          </w:tcPr>
          <w:p w:rsidR="002E279E" w:rsidRPr="00E001E8" w:rsidRDefault="002E279E" w:rsidP="002E279E">
            <w:pPr>
              <w:pStyle w:val="a3"/>
              <w:spacing w:line="278" w:lineRule="exact"/>
              <w:jc w:val="left"/>
              <w:rPr>
                <w:rStyle w:val="11pt"/>
                <w:color w:val="auto"/>
                <w:lang w:val="uk-UA" w:eastAsia="uk-UA"/>
              </w:rPr>
            </w:pPr>
            <w:r w:rsidRPr="00E001E8">
              <w:rPr>
                <w:rStyle w:val="11pt"/>
                <w:color w:val="auto"/>
                <w:lang w:val="uk-UA" w:eastAsia="uk-UA"/>
              </w:rPr>
              <w:t>Узагальнити базові показники ефективності діяльності суду за 1 півріччя 20</w:t>
            </w:r>
            <w:r>
              <w:rPr>
                <w:rStyle w:val="11pt"/>
                <w:color w:val="auto"/>
                <w:lang w:val="uk-UA" w:eastAsia="uk-UA"/>
              </w:rPr>
              <w:t>21</w:t>
            </w:r>
            <w:r w:rsidRPr="00E001E8">
              <w:rPr>
                <w:rStyle w:val="11pt"/>
                <w:color w:val="auto"/>
                <w:lang w:val="uk-UA" w:eastAsia="uk-UA"/>
              </w:rPr>
              <w:t xml:space="preserve"> року  відповідно до рішення Ради суддів загальних судів від та Рішення Ради суддів України від 02.04.2015 року.</w:t>
            </w:r>
          </w:p>
        </w:tc>
        <w:tc>
          <w:tcPr>
            <w:tcW w:w="2439" w:type="dxa"/>
          </w:tcPr>
          <w:p w:rsidR="002E279E" w:rsidRPr="00E001E8" w:rsidRDefault="002E279E" w:rsidP="002E279E">
            <w:pPr>
              <w:jc w:val="center"/>
              <w:rPr>
                <w:rStyle w:val="11pt"/>
                <w:lang w:val="uk-UA" w:eastAsia="uk-UA"/>
              </w:rPr>
            </w:pPr>
            <w:r w:rsidRPr="00E001E8">
              <w:rPr>
                <w:rStyle w:val="11pt"/>
                <w:lang w:val="uk-UA" w:eastAsia="uk-UA"/>
              </w:rPr>
              <w:t>липень 2</w:t>
            </w:r>
            <w:r>
              <w:rPr>
                <w:rStyle w:val="11pt"/>
                <w:lang w:val="uk-UA" w:eastAsia="uk-UA"/>
              </w:rPr>
              <w:t>021</w:t>
            </w:r>
            <w:r w:rsidRPr="00E001E8">
              <w:rPr>
                <w:rStyle w:val="11pt"/>
                <w:lang w:val="uk-UA" w:eastAsia="uk-UA"/>
              </w:rPr>
              <w:t xml:space="preserve"> року</w:t>
            </w:r>
          </w:p>
        </w:tc>
        <w:tc>
          <w:tcPr>
            <w:tcW w:w="4299" w:type="dxa"/>
          </w:tcPr>
          <w:p w:rsidR="002E279E" w:rsidRPr="00E001E8" w:rsidRDefault="002E279E" w:rsidP="002E279E">
            <w:pPr>
              <w:jc w:val="both"/>
              <w:rPr>
                <w:bCs/>
                <w:iCs/>
                <w:lang w:val="uk-UA"/>
              </w:rPr>
            </w:pPr>
            <w:proofErr w:type="spellStart"/>
            <w:r>
              <w:rPr>
                <w:bCs/>
                <w:iCs/>
                <w:lang w:val="uk-UA"/>
              </w:rPr>
              <w:t>Прогожук</w:t>
            </w:r>
            <w:proofErr w:type="spellEnd"/>
            <w:r>
              <w:rPr>
                <w:bCs/>
                <w:iCs/>
                <w:lang w:val="uk-UA"/>
              </w:rPr>
              <w:t xml:space="preserve"> Т.</w:t>
            </w:r>
          </w:p>
        </w:tc>
        <w:tc>
          <w:tcPr>
            <w:tcW w:w="1606" w:type="dxa"/>
          </w:tcPr>
          <w:p w:rsidR="002E279E" w:rsidRPr="00E001E8" w:rsidRDefault="002E279E" w:rsidP="00826AA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E279E" w:rsidRPr="00E001E8" w:rsidTr="00826AAF">
        <w:tc>
          <w:tcPr>
            <w:tcW w:w="636" w:type="dxa"/>
          </w:tcPr>
          <w:p w:rsidR="002E279E" w:rsidRPr="00E001E8" w:rsidRDefault="002E279E" w:rsidP="002E279E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1.1</w:t>
            </w:r>
            <w:r>
              <w:rPr>
                <w:lang w:val="uk-UA"/>
              </w:rPr>
              <w:t>5</w:t>
            </w:r>
          </w:p>
        </w:tc>
        <w:tc>
          <w:tcPr>
            <w:tcW w:w="5806" w:type="dxa"/>
          </w:tcPr>
          <w:p w:rsidR="002E279E" w:rsidRPr="00885F01" w:rsidRDefault="002E279E" w:rsidP="00826AAF">
            <w:proofErr w:type="spellStart"/>
            <w:r w:rsidRPr="00885F01">
              <w:t>Внесення</w:t>
            </w:r>
            <w:proofErr w:type="spellEnd"/>
            <w:r w:rsidRPr="00885F01">
              <w:t xml:space="preserve">  </w:t>
            </w:r>
            <w:proofErr w:type="spellStart"/>
            <w:proofErr w:type="gramStart"/>
            <w:r w:rsidRPr="00885F01">
              <w:t>р</w:t>
            </w:r>
            <w:proofErr w:type="gramEnd"/>
            <w:r w:rsidRPr="00885F01">
              <w:t>ішень</w:t>
            </w:r>
            <w:proofErr w:type="spellEnd"/>
            <w:r w:rsidRPr="00885F01">
              <w:t xml:space="preserve"> до ЄДРСР</w:t>
            </w:r>
          </w:p>
        </w:tc>
        <w:tc>
          <w:tcPr>
            <w:tcW w:w="2439" w:type="dxa"/>
          </w:tcPr>
          <w:p w:rsidR="002E279E" w:rsidRPr="00885F01" w:rsidRDefault="002E279E" w:rsidP="00826AAF">
            <w:pPr>
              <w:jc w:val="center"/>
            </w:pPr>
            <w:r w:rsidRPr="00E001E8">
              <w:rPr>
                <w:lang w:val="uk-UA"/>
              </w:rPr>
              <w:t>п</w:t>
            </w:r>
            <w:proofErr w:type="spellStart"/>
            <w:r w:rsidRPr="00885F01">
              <w:t>остійно</w:t>
            </w:r>
            <w:proofErr w:type="spellEnd"/>
          </w:p>
        </w:tc>
        <w:tc>
          <w:tcPr>
            <w:tcW w:w="4299" w:type="dxa"/>
          </w:tcPr>
          <w:p w:rsidR="002E279E" w:rsidRPr="00E001E8" w:rsidRDefault="002E279E" w:rsidP="00826AAF">
            <w:pPr>
              <w:rPr>
                <w:lang w:val="uk-UA"/>
              </w:rPr>
            </w:pPr>
            <w:r w:rsidRPr="00E001E8">
              <w:rPr>
                <w:lang w:val="uk-UA"/>
              </w:rPr>
              <w:t>Судді:</w:t>
            </w:r>
          </w:p>
          <w:p w:rsidR="002E279E" w:rsidRPr="00E001E8" w:rsidRDefault="002E279E" w:rsidP="00826AA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</w:t>
            </w:r>
            <w:r w:rsidRPr="00E001E8">
              <w:rPr>
                <w:lang w:val="uk-UA"/>
              </w:rPr>
              <w:t>винченко</w:t>
            </w:r>
            <w:proofErr w:type="spellEnd"/>
            <w:r w:rsidRPr="00E001E8">
              <w:rPr>
                <w:lang w:val="uk-UA"/>
              </w:rPr>
              <w:t xml:space="preserve"> Г.</w:t>
            </w:r>
          </w:p>
          <w:p w:rsidR="002E279E" w:rsidRDefault="002E279E" w:rsidP="002E279E">
            <w:pPr>
              <w:rPr>
                <w:lang w:val="uk-UA"/>
              </w:rPr>
            </w:pPr>
            <w:r w:rsidRPr="00E001E8">
              <w:rPr>
                <w:lang w:val="uk-UA"/>
              </w:rPr>
              <w:t>Данчук В.</w:t>
            </w:r>
          </w:p>
          <w:p w:rsidR="002E279E" w:rsidRPr="00885F01" w:rsidRDefault="002E279E" w:rsidP="002E279E">
            <w:r>
              <w:rPr>
                <w:lang w:val="uk-UA"/>
              </w:rPr>
              <w:t>Гребенюк В.</w:t>
            </w:r>
          </w:p>
        </w:tc>
        <w:tc>
          <w:tcPr>
            <w:tcW w:w="1606" w:type="dxa"/>
          </w:tcPr>
          <w:p w:rsidR="002E279E" w:rsidRPr="00E001E8" w:rsidRDefault="002E279E" w:rsidP="00826AA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E279E" w:rsidRPr="00E001E8" w:rsidTr="00826AAF">
        <w:tc>
          <w:tcPr>
            <w:tcW w:w="636" w:type="dxa"/>
          </w:tcPr>
          <w:p w:rsidR="002E279E" w:rsidRPr="00E001E8" w:rsidRDefault="002E279E" w:rsidP="002E27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1.16</w:t>
            </w:r>
          </w:p>
        </w:tc>
        <w:tc>
          <w:tcPr>
            <w:tcW w:w="5806" w:type="dxa"/>
          </w:tcPr>
          <w:p w:rsidR="002E279E" w:rsidRPr="002869FD" w:rsidRDefault="002E279E" w:rsidP="002E279E">
            <w:pPr>
              <w:rPr>
                <w:lang w:val="uk-UA"/>
              </w:rPr>
            </w:pPr>
            <w:r>
              <w:rPr>
                <w:lang w:val="uk-UA"/>
              </w:rPr>
              <w:t>Перереєстрація справ і матеріалів, які залишились не розглянутими на кінець 2020 року в програмі Д-3</w:t>
            </w:r>
          </w:p>
        </w:tc>
        <w:tc>
          <w:tcPr>
            <w:tcW w:w="2439" w:type="dxa"/>
          </w:tcPr>
          <w:p w:rsidR="002E279E" w:rsidRPr="00E001E8" w:rsidRDefault="002E279E" w:rsidP="00826A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січень</w:t>
            </w:r>
          </w:p>
        </w:tc>
        <w:tc>
          <w:tcPr>
            <w:tcW w:w="4299" w:type="dxa"/>
          </w:tcPr>
          <w:p w:rsidR="002E279E" w:rsidRPr="00E001E8" w:rsidRDefault="002E279E" w:rsidP="00826AAF">
            <w:pPr>
              <w:rPr>
                <w:lang w:val="uk-UA"/>
              </w:rPr>
            </w:pPr>
            <w:r>
              <w:rPr>
                <w:lang w:val="uk-UA"/>
              </w:rPr>
              <w:t>Канцелярія суду</w:t>
            </w:r>
          </w:p>
        </w:tc>
        <w:tc>
          <w:tcPr>
            <w:tcW w:w="1606" w:type="dxa"/>
          </w:tcPr>
          <w:p w:rsidR="002E279E" w:rsidRPr="00E001E8" w:rsidRDefault="002E279E" w:rsidP="00826AA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E279E" w:rsidRPr="00E001E8" w:rsidTr="00826AAF">
        <w:tc>
          <w:tcPr>
            <w:tcW w:w="14786" w:type="dxa"/>
            <w:gridSpan w:val="5"/>
          </w:tcPr>
          <w:p w:rsidR="002E279E" w:rsidRPr="00E001E8" w:rsidRDefault="002E279E" w:rsidP="00826AAF">
            <w:pPr>
              <w:jc w:val="center"/>
              <w:rPr>
                <w:sz w:val="28"/>
                <w:szCs w:val="28"/>
                <w:lang w:val="uk-UA"/>
              </w:rPr>
            </w:pPr>
            <w:r w:rsidRPr="00E001E8">
              <w:rPr>
                <w:rStyle w:val="30"/>
                <w:b/>
                <w:sz w:val="28"/>
                <w:szCs w:val="28"/>
                <w:lang w:val="uk-UA"/>
              </w:rPr>
              <w:t>2. Заходи по аналітичній роботі суду</w:t>
            </w:r>
          </w:p>
        </w:tc>
      </w:tr>
      <w:tr w:rsidR="002E279E" w:rsidRPr="00E001E8" w:rsidTr="00826AAF">
        <w:tc>
          <w:tcPr>
            <w:tcW w:w="636" w:type="dxa"/>
          </w:tcPr>
          <w:p w:rsidR="002E279E" w:rsidRPr="00E001E8" w:rsidRDefault="002E279E" w:rsidP="00826AAF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2.1</w:t>
            </w:r>
          </w:p>
        </w:tc>
        <w:tc>
          <w:tcPr>
            <w:tcW w:w="5806" w:type="dxa"/>
          </w:tcPr>
          <w:p w:rsidR="002E279E" w:rsidRPr="00E001E8" w:rsidRDefault="002E279E" w:rsidP="004D0B9D">
            <w:pPr>
              <w:pStyle w:val="a3"/>
              <w:spacing w:line="278" w:lineRule="exact"/>
              <w:jc w:val="left"/>
              <w:rPr>
                <w:rStyle w:val="11pt"/>
                <w:color w:val="auto"/>
                <w:lang w:eastAsia="uk-UA"/>
              </w:rPr>
            </w:pPr>
            <w:r w:rsidRPr="00E001E8">
              <w:rPr>
                <w:color w:val="auto"/>
                <w:lang w:val="uk-UA"/>
              </w:rPr>
              <w:t>Аналіз розгляду судових справ та стан здійснення судочинства за  20</w:t>
            </w:r>
            <w:r w:rsidR="004D0B9D">
              <w:rPr>
                <w:color w:val="auto"/>
                <w:lang w:val="uk-UA"/>
              </w:rPr>
              <w:t>20</w:t>
            </w:r>
            <w:r w:rsidRPr="00E001E8">
              <w:rPr>
                <w:color w:val="auto"/>
                <w:lang w:val="uk-UA"/>
              </w:rPr>
              <w:t xml:space="preserve"> рік</w:t>
            </w:r>
          </w:p>
        </w:tc>
        <w:tc>
          <w:tcPr>
            <w:tcW w:w="2439" w:type="dxa"/>
          </w:tcPr>
          <w:p w:rsidR="002E279E" w:rsidRPr="00E001E8" w:rsidRDefault="002E279E" w:rsidP="00826AAF">
            <w:pPr>
              <w:pStyle w:val="a3"/>
              <w:spacing w:after="120" w:line="220" w:lineRule="exact"/>
              <w:jc w:val="center"/>
              <w:rPr>
                <w:rStyle w:val="11pt"/>
                <w:color w:val="auto"/>
                <w:lang w:val="uk-UA" w:eastAsia="uk-UA"/>
              </w:rPr>
            </w:pPr>
            <w:r w:rsidRPr="00E001E8">
              <w:rPr>
                <w:rStyle w:val="11pt"/>
                <w:color w:val="auto"/>
                <w:lang w:val="uk-UA" w:eastAsia="uk-UA"/>
              </w:rPr>
              <w:t>січень</w:t>
            </w:r>
          </w:p>
        </w:tc>
        <w:tc>
          <w:tcPr>
            <w:tcW w:w="4299" w:type="dxa"/>
          </w:tcPr>
          <w:p w:rsidR="002E279E" w:rsidRPr="00E001E8" w:rsidRDefault="002E279E" w:rsidP="004D0B9D">
            <w:pPr>
              <w:jc w:val="both"/>
              <w:rPr>
                <w:bCs/>
                <w:iCs/>
                <w:lang w:val="uk-UA"/>
              </w:rPr>
            </w:pPr>
            <w:proofErr w:type="spellStart"/>
            <w:r>
              <w:rPr>
                <w:bCs/>
                <w:iCs/>
                <w:lang w:val="uk-UA"/>
              </w:rPr>
              <w:t>Бардушко</w:t>
            </w:r>
            <w:proofErr w:type="spellEnd"/>
            <w:r>
              <w:rPr>
                <w:bCs/>
                <w:iCs/>
                <w:lang w:val="uk-UA"/>
              </w:rPr>
              <w:t xml:space="preserve"> Л.</w:t>
            </w:r>
          </w:p>
        </w:tc>
        <w:tc>
          <w:tcPr>
            <w:tcW w:w="1606" w:type="dxa"/>
          </w:tcPr>
          <w:p w:rsidR="002E279E" w:rsidRPr="00E001E8" w:rsidRDefault="002E279E" w:rsidP="00826AA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E279E" w:rsidRPr="00E001E8" w:rsidTr="00826AAF">
        <w:tc>
          <w:tcPr>
            <w:tcW w:w="636" w:type="dxa"/>
          </w:tcPr>
          <w:p w:rsidR="002E279E" w:rsidRPr="00E001E8" w:rsidRDefault="002E279E" w:rsidP="00826AAF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2.2</w:t>
            </w:r>
          </w:p>
        </w:tc>
        <w:tc>
          <w:tcPr>
            <w:tcW w:w="5806" w:type="dxa"/>
          </w:tcPr>
          <w:p w:rsidR="002E279E" w:rsidRPr="00E001E8" w:rsidRDefault="002E279E" w:rsidP="004D0B9D">
            <w:pPr>
              <w:pStyle w:val="a3"/>
              <w:spacing w:line="278" w:lineRule="exact"/>
              <w:jc w:val="left"/>
              <w:rPr>
                <w:color w:val="auto"/>
                <w:lang w:val="uk-UA"/>
              </w:rPr>
            </w:pPr>
            <w:proofErr w:type="spellStart"/>
            <w:r w:rsidRPr="00E001E8">
              <w:rPr>
                <w:rStyle w:val="111"/>
                <w:color w:val="auto"/>
                <w:lang w:eastAsia="uk-UA"/>
              </w:rPr>
              <w:t>Аналіз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стану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розгляду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звернень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громадян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за  20</w:t>
            </w:r>
            <w:proofErr w:type="spellStart"/>
            <w:r w:rsidR="004D0B9D">
              <w:rPr>
                <w:rStyle w:val="111"/>
                <w:color w:val="auto"/>
                <w:lang w:val="uk-UA" w:eastAsia="uk-UA"/>
              </w:rPr>
              <w:t>20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proofErr w:type="gramStart"/>
            <w:r w:rsidRPr="00E001E8">
              <w:rPr>
                <w:rStyle w:val="111"/>
                <w:color w:val="auto"/>
                <w:lang w:eastAsia="uk-UA"/>
              </w:rPr>
              <w:t>р</w:t>
            </w:r>
            <w:proofErr w:type="gramEnd"/>
            <w:r w:rsidRPr="00E001E8">
              <w:rPr>
                <w:rStyle w:val="111"/>
                <w:color w:val="auto"/>
                <w:lang w:val="uk-UA" w:eastAsia="uk-UA"/>
              </w:rPr>
              <w:t>ік</w:t>
            </w:r>
            <w:proofErr w:type="spellEnd"/>
          </w:p>
        </w:tc>
        <w:tc>
          <w:tcPr>
            <w:tcW w:w="2439" w:type="dxa"/>
          </w:tcPr>
          <w:p w:rsidR="002E279E" w:rsidRPr="00E001E8" w:rsidRDefault="002E279E" w:rsidP="00826AAF">
            <w:pPr>
              <w:pStyle w:val="a3"/>
              <w:spacing w:after="120" w:line="220" w:lineRule="exact"/>
              <w:jc w:val="center"/>
              <w:rPr>
                <w:color w:val="auto"/>
                <w:lang w:val="uk-UA"/>
              </w:rPr>
            </w:pPr>
            <w:r w:rsidRPr="00E001E8">
              <w:rPr>
                <w:color w:val="auto"/>
                <w:lang w:val="uk-UA"/>
              </w:rPr>
              <w:t>січень</w:t>
            </w:r>
          </w:p>
        </w:tc>
        <w:tc>
          <w:tcPr>
            <w:tcW w:w="4299" w:type="dxa"/>
          </w:tcPr>
          <w:p w:rsidR="002E279E" w:rsidRPr="00E001E8" w:rsidRDefault="002E279E" w:rsidP="004D0B9D">
            <w:pPr>
              <w:jc w:val="both"/>
              <w:rPr>
                <w:bCs/>
                <w:iCs/>
                <w:lang w:val="uk-UA"/>
              </w:rPr>
            </w:pPr>
            <w:proofErr w:type="spellStart"/>
            <w:r w:rsidRPr="00E001E8">
              <w:rPr>
                <w:bCs/>
                <w:iCs/>
                <w:lang w:val="uk-UA"/>
              </w:rPr>
              <w:t>Прогожук</w:t>
            </w:r>
            <w:proofErr w:type="spellEnd"/>
            <w:r w:rsidRPr="00E001E8">
              <w:rPr>
                <w:bCs/>
                <w:iCs/>
                <w:lang w:val="uk-UA"/>
              </w:rPr>
              <w:t xml:space="preserve"> Т.</w:t>
            </w:r>
          </w:p>
        </w:tc>
        <w:tc>
          <w:tcPr>
            <w:tcW w:w="1606" w:type="dxa"/>
          </w:tcPr>
          <w:p w:rsidR="002E279E" w:rsidRPr="00E001E8" w:rsidRDefault="002E279E" w:rsidP="00826AA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E279E" w:rsidRPr="00E001E8" w:rsidTr="00826AAF">
        <w:tc>
          <w:tcPr>
            <w:tcW w:w="636" w:type="dxa"/>
          </w:tcPr>
          <w:p w:rsidR="002E279E" w:rsidRPr="00E001E8" w:rsidRDefault="002E279E" w:rsidP="00826AAF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2.3</w:t>
            </w:r>
          </w:p>
        </w:tc>
        <w:tc>
          <w:tcPr>
            <w:tcW w:w="5806" w:type="dxa"/>
          </w:tcPr>
          <w:p w:rsidR="002E279E" w:rsidRPr="00E001E8" w:rsidRDefault="002E279E" w:rsidP="00826AAF">
            <w:pPr>
              <w:pStyle w:val="a3"/>
              <w:spacing w:line="278" w:lineRule="exact"/>
              <w:jc w:val="left"/>
              <w:rPr>
                <w:rStyle w:val="111"/>
                <w:color w:val="auto"/>
                <w:lang w:eastAsia="uk-UA"/>
              </w:rPr>
            </w:pPr>
            <w:r w:rsidRPr="00E001E8">
              <w:rPr>
                <w:rStyle w:val="111"/>
                <w:color w:val="auto"/>
                <w:lang w:eastAsia="uk-UA"/>
              </w:rPr>
              <w:t xml:space="preserve">Провести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аналіз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розгляду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судом </w:t>
            </w:r>
            <w:proofErr w:type="spellStart"/>
            <w:proofErr w:type="gramStart"/>
            <w:r w:rsidRPr="00E001E8">
              <w:rPr>
                <w:rStyle w:val="111"/>
                <w:color w:val="auto"/>
                <w:lang w:eastAsia="uk-UA"/>
              </w:rPr>
              <w:t>запит</w:t>
            </w:r>
            <w:proofErr w:type="gramEnd"/>
            <w:r w:rsidRPr="00E001E8">
              <w:rPr>
                <w:rStyle w:val="111"/>
                <w:color w:val="auto"/>
                <w:lang w:eastAsia="uk-UA"/>
              </w:rPr>
              <w:t>ів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на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публічну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інформацію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,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що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знаходиться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у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володінні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суду.</w:t>
            </w:r>
          </w:p>
        </w:tc>
        <w:tc>
          <w:tcPr>
            <w:tcW w:w="2439" w:type="dxa"/>
          </w:tcPr>
          <w:p w:rsidR="002E279E" w:rsidRPr="00E001E8" w:rsidRDefault="002E279E" w:rsidP="00826AAF">
            <w:pPr>
              <w:pStyle w:val="a3"/>
              <w:spacing w:before="60" w:after="0" w:line="278" w:lineRule="exact"/>
              <w:jc w:val="center"/>
              <w:rPr>
                <w:color w:val="auto"/>
              </w:rPr>
            </w:pPr>
            <w:r w:rsidRPr="00E001E8">
              <w:rPr>
                <w:color w:val="auto"/>
                <w:lang w:val="uk-UA"/>
              </w:rPr>
              <w:t>щоквартально</w:t>
            </w:r>
          </w:p>
        </w:tc>
        <w:tc>
          <w:tcPr>
            <w:tcW w:w="4299" w:type="dxa"/>
          </w:tcPr>
          <w:p w:rsidR="002E279E" w:rsidRPr="00E001E8" w:rsidRDefault="002E279E" w:rsidP="004D0B9D">
            <w:pPr>
              <w:jc w:val="both"/>
              <w:rPr>
                <w:bCs/>
                <w:iCs/>
                <w:lang w:val="uk-UA"/>
              </w:rPr>
            </w:pPr>
            <w:proofErr w:type="spellStart"/>
            <w:r w:rsidRPr="00E001E8">
              <w:rPr>
                <w:bCs/>
                <w:iCs/>
                <w:lang w:val="uk-UA"/>
              </w:rPr>
              <w:t>Прогожук</w:t>
            </w:r>
            <w:proofErr w:type="spellEnd"/>
            <w:r w:rsidRPr="00E001E8">
              <w:rPr>
                <w:bCs/>
                <w:iCs/>
                <w:lang w:val="uk-UA"/>
              </w:rPr>
              <w:t xml:space="preserve"> Т.</w:t>
            </w:r>
          </w:p>
        </w:tc>
        <w:tc>
          <w:tcPr>
            <w:tcW w:w="1606" w:type="dxa"/>
          </w:tcPr>
          <w:p w:rsidR="002E279E" w:rsidRPr="00E001E8" w:rsidRDefault="002E279E" w:rsidP="00826AA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E279E" w:rsidRPr="00E001E8" w:rsidTr="00826AAF">
        <w:tc>
          <w:tcPr>
            <w:tcW w:w="636" w:type="dxa"/>
          </w:tcPr>
          <w:p w:rsidR="002E279E" w:rsidRPr="00E001E8" w:rsidRDefault="002E279E" w:rsidP="00826AAF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2.4</w:t>
            </w:r>
          </w:p>
        </w:tc>
        <w:tc>
          <w:tcPr>
            <w:tcW w:w="5806" w:type="dxa"/>
          </w:tcPr>
          <w:p w:rsidR="002E279E" w:rsidRPr="002869FD" w:rsidRDefault="002E279E" w:rsidP="004D0B9D">
            <w:pPr>
              <w:pStyle w:val="a3"/>
              <w:spacing w:line="278" w:lineRule="exact"/>
              <w:jc w:val="left"/>
              <w:rPr>
                <w:rStyle w:val="111"/>
                <w:color w:val="auto"/>
                <w:lang w:val="uk-UA" w:eastAsia="uk-UA"/>
              </w:rPr>
            </w:pPr>
            <w:r w:rsidRPr="00E001E8">
              <w:rPr>
                <w:color w:val="auto"/>
                <w:lang w:val="uk-UA"/>
              </w:rPr>
              <w:t xml:space="preserve">Проаналізувати  залишок нерозглянутих справ та матеріалів усіх категорій станом на </w:t>
            </w:r>
            <w:r>
              <w:rPr>
                <w:color w:val="auto"/>
                <w:lang w:val="uk-UA"/>
              </w:rPr>
              <w:t>01.01.202</w:t>
            </w:r>
            <w:r w:rsidR="004D0B9D">
              <w:rPr>
                <w:color w:val="auto"/>
                <w:lang w:val="uk-UA"/>
              </w:rPr>
              <w:t>1</w:t>
            </w:r>
            <w:r w:rsidRPr="00E001E8">
              <w:rPr>
                <w:color w:val="auto"/>
                <w:lang w:val="uk-UA"/>
              </w:rPr>
              <w:t xml:space="preserve"> року</w:t>
            </w:r>
            <w:r>
              <w:rPr>
                <w:color w:val="auto"/>
                <w:lang w:val="uk-UA"/>
              </w:rPr>
              <w:t>.</w:t>
            </w:r>
          </w:p>
        </w:tc>
        <w:tc>
          <w:tcPr>
            <w:tcW w:w="2439" w:type="dxa"/>
          </w:tcPr>
          <w:p w:rsidR="002E279E" w:rsidRPr="00E001E8" w:rsidRDefault="002E279E" w:rsidP="00826AAF">
            <w:pPr>
              <w:pStyle w:val="a3"/>
              <w:spacing w:before="60" w:after="0" w:line="278" w:lineRule="exact"/>
              <w:jc w:val="center"/>
              <w:rPr>
                <w:color w:val="auto"/>
                <w:lang w:val="uk-UA"/>
              </w:rPr>
            </w:pPr>
            <w:r w:rsidRPr="00E001E8">
              <w:rPr>
                <w:color w:val="auto"/>
                <w:lang w:val="uk-UA"/>
              </w:rPr>
              <w:t xml:space="preserve">січень </w:t>
            </w:r>
          </w:p>
        </w:tc>
        <w:tc>
          <w:tcPr>
            <w:tcW w:w="4299" w:type="dxa"/>
          </w:tcPr>
          <w:p w:rsidR="002E279E" w:rsidRPr="00E001E8" w:rsidRDefault="004D0B9D" w:rsidP="00826AAF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Рак М.</w:t>
            </w:r>
          </w:p>
        </w:tc>
        <w:tc>
          <w:tcPr>
            <w:tcW w:w="1606" w:type="dxa"/>
          </w:tcPr>
          <w:p w:rsidR="002E279E" w:rsidRPr="00E001E8" w:rsidRDefault="002E279E" w:rsidP="00826AA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E279E" w:rsidRPr="00E001E8" w:rsidTr="00826AAF">
        <w:tc>
          <w:tcPr>
            <w:tcW w:w="636" w:type="dxa"/>
          </w:tcPr>
          <w:p w:rsidR="002E279E" w:rsidRPr="00E001E8" w:rsidRDefault="002E279E" w:rsidP="00826AAF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2.5</w:t>
            </w:r>
          </w:p>
        </w:tc>
        <w:tc>
          <w:tcPr>
            <w:tcW w:w="5806" w:type="dxa"/>
          </w:tcPr>
          <w:p w:rsidR="002E279E" w:rsidRPr="00E001E8" w:rsidRDefault="002E279E" w:rsidP="004D0B9D">
            <w:pPr>
              <w:pStyle w:val="a3"/>
              <w:spacing w:line="278" w:lineRule="exact"/>
              <w:jc w:val="left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 xml:space="preserve">Узагальнення практики судового розгляду справ про </w:t>
            </w:r>
            <w:r>
              <w:rPr>
                <w:color w:val="auto"/>
                <w:lang w:val="uk-UA"/>
              </w:rPr>
              <w:lastRenderedPageBreak/>
              <w:t>корупційні правопорушення за 20</w:t>
            </w:r>
            <w:r w:rsidR="004D0B9D">
              <w:rPr>
                <w:color w:val="auto"/>
                <w:lang w:val="uk-UA"/>
              </w:rPr>
              <w:t>20</w:t>
            </w:r>
            <w:r>
              <w:rPr>
                <w:color w:val="auto"/>
                <w:lang w:val="uk-UA"/>
              </w:rPr>
              <w:t xml:space="preserve"> рік.</w:t>
            </w:r>
          </w:p>
        </w:tc>
        <w:tc>
          <w:tcPr>
            <w:tcW w:w="2439" w:type="dxa"/>
          </w:tcPr>
          <w:p w:rsidR="002E279E" w:rsidRPr="00E001E8" w:rsidRDefault="002E279E" w:rsidP="00826AAF">
            <w:pPr>
              <w:pStyle w:val="a3"/>
              <w:spacing w:before="60" w:after="0" w:line="278" w:lineRule="exact"/>
              <w:jc w:val="center"/>
              <w:rPr>
                <w:color w:val="auto"/>
                <w:lang w:val="uk-UA"/>
              </w:rPr>
            </w:pPr>
            <w:r w:rsidRPr="00E001E8">
              <w:rPr>
                <w:color w:val="auto"/>
                <w:lang w:val="uk-UA"/>
              </w:rPr>
              <w:lastRenderedPageBreak/>
              <w:t>лютий</w:t>
            </w:r>
          </w:p>
        </w:tc>
        <w:tc>
          <w:tcPr>
            <w:tcW w:w="4299" w:type="dxa"/>
          </w:tcPr>
          <w:p w:rsidR="002E279E" w:rsidRPr="00E001E8" w:rsidRDefault="004D0B9D" w:rsidP="00826AAF">
            <w:pPr>
              <w:jc w:val="both"/>
              <w:rPr>
                <w:bCs/>
                <w:iCs/>
                <w:lang w:val="uk-UA"/>
              </w:rPr>
            </w:pPr>
            <w:proofErr w:type="spellStart"/>
            <w:r>
              <w:rPr>
                <w:bCs/>
                <w:iCs/>
                <w:lang w:val="uk-UA"/>
              </w:rPr>
              <w:t>Бардушко</w:t>
            </w:r>
            <w:proofErr w:type="spellEnd"/>
            <w:r>
              <w:rPr>
                <w:bCs/>
                <w:iCs/>
                <w:lang w:val="uk-UA"/>
              </w:rPr>
              <w:t xml:space="preserve"> Л.</w:t>
            </w:r>
          </w:p>
        </w:tc>
        <w:tc>
          <w:tcPr>
            <w:tcW w:w="1606" w:type="dxa"/>
          </w:tcPr>
          <w:p w:rsidR="002E279E" w:rsidRPr="00E001E8" w:rsidRDefault="002E279E" w:rsidP="00826AA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E279E" w:rsidRPr="00E001E8" w:rsidTr="00826AAF">
        <w:tc>
          <w:tcPr>
            <w:tcW w:w="636" w:type="dxa"/>
          </w:tcPr>
          <w:p w:rsidR="002E279E" w:rsidRPr="00E001E8" w:rsidRDefault="002E279E" w:rsidP="00826AAF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lastRenderedPageBreak/>
              <w:t>2.6</w:t>
            </w:r>
          </w:p>
        </w:tc>
        <w:tc>
          <w:tcPr>
            <w:tcW w:w="5806" w:type="dxa"/>
          </w:tcPr>
          <w:p w:rsidR="002E279E" w:rsidRPr="00E001E8" w:rsidRDefault="002E279E" w:rsidP="0087148A">
            <w:pPr>
              <w:pStyle w:val="a3"/>
              <w:spacing w:line="278" w:lineRule="exact"/>
              <w:jc w:val="left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 xml:space="preserve">Узагальнення практики розгляду </w:t>
            </w:r>
            <w:proofErr w:type="spellStart"/>
            <w:r>
              <w:rPr>
                <w:color w:val="auto"/>
                <w:lang w:val="uk-UA"/>
              </w:rPr>
              <w:t>Лугинським</w:t>
            </w:r>
            <w:proofErr w:type="spellEnd"/>
            <w:r>
              <w:rPr>
                <w:color w:val="auto"/>
                <w:lang w:val="uk-UA"/>
              </w:rPr>
              <w:t xml:space="preserve"> районним судом справ про адміністративні правопорушення передбачені ст. 130 </w:t>
            </w:r>
            <w:proofErr w:type="spellStart"/>
            <w:r>
              <w:rPr>
                <w:color w:val="auto"/>
                <w:lang w:val="uk-UA"/>
              </w:rPr>
              <w:t>КУпАП</w:t>
            </w:r>
            <w:proofErr w:type="spellEnd"/>
            <w:r>
              <w:rPr>
                <w:color w:val="auto"/>
                <w:lang w:val="uk-UA"/>
              </w:rPr>
              <w:t xml:space="preserve"> за 20</w:t>
            </w:r>
            <w:r w:rsidR="004D0B9D">
              <w:rPr>
                <w:color w:val="auto"/>
                <w:lang w:val="uk-UA"/>
              </w:rPr>
              <w:t>20</w:t>
            </w:r>
            <w:r>
              <w:rPr>
                <w:color w:val="auto"/>
                <w:lang w:val="uk-UA"/>
              </w:rPr>
              <w:t xml:space="preserve"> рік</w:t>
            </w:r>
          </w:p>
        </w:tc>
        <w:tc>
          <w:tcPr>
            <w:tcW w:w="2439" w:type="dxa"/>
          </w:tcPr>
          <w:p w:rsidR="002E279E" w:rsidRPr="00E001E8" w:rsidRDefault="002E279E" w:rsidP="00826AAF">
            <w:pPr>
              <w:pStyle w:val="a3"/>
              <w:spacing w:before="60" w:after="0" w:line="278" w:lineRule="exact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лютий</w:t>
            </w:r>
          </w:p>
        </w:tc>
        <w:tc>
          <w:tcPr>
            <w:tcW w:w="4299" w:type="dxa"/>
          </w:tcPr>
          <w:p w:rsidR="002E279E" w:rsidRPr="00E001E8" w:rsidRDefault="004D0B9D" w:rsidP="00826AAF">
            <w:pPr>
              <w:jc w:val="both"/>
              <w:rPr>
                <w:bCs/>
                <w:iCs/>
                <w:lang w:val="uk-UA"/>
              </w:rPr>
            </w:pPr>
            <w:proofErr w:type="spellStart"/>
            <w:r>
              <w:rPr>
                <w:bCs/>
                <w:iCs/>
                <w:lang w:val="uk-UA"/>
              </w:rPr>
              <w:t>Кобилинський</w:t>
            </w:r>
            <w:proofErr w:type="spellEnd"/>
            <w:r>
              <w:rPr>
                <w:bCs/>
                <w:iCs/>
                <w:lang w:val="uk-UA"/>
              </w:rPr>
              <w:t xml:space="preserve"> В.</w:t>
            </w:r>
          </w:p>
        </w:tc>
        <w:tc>
          <w:tcPr>
            <w:tcW w:w="1606" w:type="dxa"/>
          </w:tcPr>
          <w:p w:rsidR="002E279E" w:rsidRPr="00E001E8" w:rsidRDefault="002E279E" w:rsidP="00826AA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E279E" w:rsidRPr="00E001E8" w:rsidTr="00826AAF">
        <w:tc>
          <w:tcPr>
            <w:tcW w:w="636" w:type="dxa"/>
          </w:tcPr>
          <w:p w:rsidR="002E279E" w:rsidRPr="00E001E8" w:rsidRDefault="002E279E" w:rsidP="006A48D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2.</w:t>
            </w:r>
            <w:r w:rsidR="006A48DD">
              <w:rPr>
                <w:lang w:val="uk-UA"/>
              </w:rPr>
              <w:t>7</w:t>
            </w:r>
          </w:p>
        </w:tc>
        <w:tc>
          <w:tcPr>
            <w:tcW w:w="5806" w:type="dxa"/>
          </w:tcPr>
          <w:p w:rsidR="002E279E" w:rsidRPr="00E001E8" w:rsidRDefault="002E279E" w:rsidP="00826AAF">
            <w:pPr>
              <w:rPr>
                <w:shd w:val="clear" w:color="auto" w:fill="FFFFFF"/>
                <w:lang w:val="uk-UA"/>
              </w:rPr>
            </w:pPr>
            <w:r w:rsidRPr="00E001E8">
              <w:rPr>
                <w:shd w:val="clear" w:color="auto" w:fill="FFFFFF"/>
                <w:lang w:val="uk-UA"/>
              </w:rPr>
              <w:t>Щомісячний аналіз надходження судового збору та звірка його зі статистичними картками.</w:t>
            </w:r>
          </w:p>
        </w:tc>
        <w:tc>
          <w:tcPr>
            <w:tcW w:w="2439" w:type="dxa"/>
          </w:tcPr>
          <w:p w:rsidR="002E279E" w:rsidRPr="00E001E8" w:rsidRDefault="002E279E" w:rsidP="00826AAF">
            <w:pPr>
              <w:pStyle w:val="a3"/>
              <w:spacing w:before="60" w:after="0" w:line="278" w:lineRule="exact"/>
              <w:jc w:val="center"/>
              <w:rPr>
                <w:color w:val="auto"/>
                <w:lang w:val="uk-UA"/>
              </w:rPr>
            </w:pPr>
            <w:r w:rsidRPr="00E001E8">
              <w:rPr>
                <w:color w:val="auto"/>
                <w:lang w:val="uk-UA"/>
              </w:rPr>
              <w:t>постійно</w:t>
            </w:r>
          </w:p>
        </w:tc>
        <w:tc>
          <w:tcPr>
            <w:tcW w:w="4299" w:type="dxa"/>
          </w:tcPr>
          <w:p w:rsidR="002E279E" w:rsidRPr="00E001E8" w:rsidRDefault="002E279E" w:rsidP="00826AAF">
            <w:pPr>
              <w:jc w:val="both"/>
              <w:rPr>
                <w:bCs/>
                <w:iCs/>
                <w:lang w:val="uk-UA"/>
              </w:rPr>
            </w:pPr>
            <w:proofErr w:type="spellStart"/>
            <w:r w:rsidRPr="00E001E8">
              <w:rPr>
                <w:bCs/>
                <w:iCs/>
                <w:lang w:val="uk-UA"/>
              </w:rPr>
              <w:t>Бовсуновська</w:t>
            </w:r>
            <w:proofErr w:type="spellEnd"/>
            <w:r w:rsidRPr="00E001E8">
              <w:rPr>
                <w:bCs/>
                <w:iCs/>
                <w:lang w:val="uk-UA"/>
              </w:rPr>
              <w:t xml:space="preserve"> С.</w:t>
            </w:r>
          </w:p>
          <w:p w:rsidR="002E279E" w:rsidRPr="00E001E8" w:rsidRDefault="002E279E" w:rsidP="006A48DD">
            <w:pPr>
              <w:jc w:val="both"/>
              <w:rPr>
                <w:bCs/>
                <w:iCs/>
                <w:lang w:val="uk-UA"/>
              </w:rPr>
            </w:pPr>
            <w:proofErr w:type="spellStart"/>
            <w:r w:rsidRPr="00E001E8">
              <w:rPr>
                <w:bCs/>
                <w:iCs/>
                <w:lang w:val="uk-UA"/>
              </w:rPr>
              <w:t>Васьковська</w:t>
            </w:r>
            <w:proofErr w:type="spellEnd"/>
            <w:r w:rsidRPr="00E001E8">
              <w:rPr>
                <w:bCs/>
                <w:iCs/>
                <w:lang w:val="uk-UA"/>
              </w:rPr>
              <w:t xml:space="preserve"> І.</w:t>
            </w:r>
          </w:p>
        </w:tc>
        <w:tc>
          <w:tcPr>
            <w:tcW w:w="1606" w:type="dxa"/>
          </w:tcPr>
          <w:p w:rsidR="002E279E" w:rsidRPr="00E001E8" w:rsidRDefault="002E279E" w:rsidP="00826AA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E279E" w:rsidRPr="00E001E8" w:rsidTr="00826AAF">
        <w:tc>
          <w:tcPr>
            <w:tcW w:w="14786" w:type="dxa"/>
            <w:gridSpan w:val="5"/>
          </w:tcPr>
          <w:p w:rsidR="002E279E" w:rsidRPr="00E001E8" w:rsidRDefault="002E279E" w:rsidP="00826AAF">
            <w:pPr>
              <w:jc w:val="center"/>
              <w:rPr>
                <w:sz w:val="28"/>
                <w:szCs w:val="28"/>
                <w:lang w:val="uk-UA"/>
              </w:rPr>
            </w:pPr>
            <w:r w:rsidRPr="00E001E8">
              <w:rPr>
                <w:b/>
                <w:sz w:val="28"/>
                <w:szCs w:val="28"/>
                <w:lang w:val="uk-UA"/>
              </w:rPr>
              <w:t xml:space="preserve">3. </w:t>
            </w:r>
            <w:r w:rsidRPr="00E001E8">
              <w:rPr>
                <w:b/>
                <w:sz w:val="28"/>
                <w:szCs w:val="28"/>
              </w:rPr>
              <w:t xml:space="preserve">Заходи по </w:t>
            </w:r>
            <w:proofErr w:type="spellStart"/>
            <w:r w:rsidRPr="00E001E8">
              <w:rPr>
                <w:b/>
                <w:sz w:val="28"/>
                <w:szCs w:val="28"/>
              </w:rPr>
              <w:t>фінансовому</w:t>
            </w:r>
            <w:proofErr w:type="spellEnd"/>
            <w:r w:rsidRPr="00E001E8">
              <w:rPr>
                <w:b/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E001E8">
              <w:rPr>
                <w:b/>
                <w:sz w:val="28"/>
                <w:szCs w:val="28"/>
              </w:rPr>
              <w:t>матер</w:t>
            </w:r>
            <w:proofErr w:type="gramEnd"/>
            <w:r w:rsidRPr="00E001E8">
              <w:rPr>
                <w:b/>
                <w:sz w:val="28"/>
                <w:szCs w:val="28"/>
              </w:rPr>
              <w:t>іально</w:t>
            </w:r>
            <w:proofErr w:type="spellEnd"/>
            <w:r w:rsidRPr="00E001E8">
              <w:rPr>
                <w:b/>
                <w:sz w:val="28"/>
                <w:szCs w:val="28"/>
              </w:rPr>
              <w:t xml:space="preserve"> — </w:t>
            </w:r>
            <w:proofErr w:type="spellStart"/>
            <w:r w:rsidRPr="00E001E8">
              <w:rPr>
                <w:b/>
                <w:sz w:val="28"/>
                <w:szCs w:val="28"/>
              </w:rPr>
              <w:t>технічному</w:t>
            </w:r>
            <w:proofErr w:type="spellEnd"/>
            <w:r w:rsidRPr="00E001E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001E8">
              <w:rPr>
                <w:b/>
                <w:sz w:val="28"/>
                <w:szCs w:val="28"/>
              </w:rPr>
              <w:t>забезпеченню</w:t>
            </w:r>
            <w:proofErr w:type="spellEnd"/>
          </w:p>
        </w:tc>
      </w:tr>
      <w:tr w:rsidR="002E279E" w:rsidRPr="00E001E8" w:rsidTr="00826AAF">
        <w:tc>
          <w:tcPr>
            <w:tcW w:w="636" w:type="dxa"/>
          </w:tcPr>
          <w:p w:rsidR="002E279E" w:rsidRPr="00E001E8" w:rsidRDefault="002E279E" w:rsidP="006A48D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3.</w:t>
            </w:r>
            <w:r w:rsidR="006A48DD">
              <w:rPr>
                <w:lang w:val="uk-UA"/>
              </w:rPr>
              <w:t>1</w:t>
            </w:r>
          </w:p>
        </w:tc>
        <w:tc>
          <w:tcPr>
            <w:tcW w:w="5806" w:type="dxa"/>
          </w:tcPr>
          <w:p w:rsidR="002E279E" w:rsidRPr="00E001E8" w:rsidRDefault="002E279E" w:rsidP="00826AAF">
            <w:pPr>
              <w:pStyle w:val="a3"/>
              <w:spacing w:line="278" w:lineRule="exact"/>
              <w:jc w:val="left"/>
              <w:rPr>
                <w:rStyle w:val="112"/>
                <w:color w:val="auto"/>
                <w:lang w:eastAsia="uk-UA"/>
              </w:rPr>
            </w:pPr>
            <w:proofErr w:type="spellStart"/>
            <w:r w:rsidRPr="00E001E8">
              <w:rPr>
                <w:rStyle w:val="112"/>
                <w:color w:val="auto"/>
                <w:lang w:eastAsia="uk-UA"/>
              </w:rPr>
              <w:t>Проводити</w:t>
            </w:r>
            <w:proofErr w:type="spellEnd"/>
            <w:r w:rsidRPr="00E001E8">
              <w:rPr>
                <w:rStyle w:val="112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2"/>
                <w:color w:val="auto"/>
                <w:lang w:eastAsia="uk-UA"/>
              </w:rPr>
              <w:t>звірки</w:t>
            </w:r>
            <w:proofErr w:type="spellEnd"/>
            <w:r w:rsidRPr="00E001E8">
              <w:rPr>
                <w:rStyle w:val="112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2"/>
                <w:color w:val="auto"/>
                <w:lang w:eastAsia="uk-UA"/>
              </w:rPr>
              <w:t>з</w:t>
            </w:r>
            <w:proofErr w:type="spellEnd"/>
            <w:r w:rsidRPr="00E001E8">
              <w:rPr>
                <w:rStyle w:val="112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2"/>
                <w:color w:val="auto"/>
                <w:lang w:eastAsia="uk-UA"/>
              </w:rPr>
              <w:t>організаціями</w:t>
            </w:r>
            <w:proofErr w:type="spellEnd"/>
            <w:r w:rsidRPr="00E001E8">
              <w:rPr>
                <w:rStyle w:val="112"/>
                <w:color w:val="auto"/>
                <w:lang w:eastAsia="uk-UA"/>
              </w:rPr>
              <w:t xml:space="preserve"> по </w:t>
            </w:r>
            <w:proofErr w:type="spellStart"/>
            <w:r w:rsidRPr="00E001E8">
              <w:rPr>
                <w:rStyle w:val="112"/>
                <w:color w:val="auto"/>
                <w:lang w:eastAsia="uk-UA"/>
              </w:rPr>
              <w:t>тепл</w:t>
            </w:r>
            <w:proofErr w:type="spellEnd"/>
            <w:r w:rsidRPr="00E001E8">
              <w:rPr>
                <w:rStyle w:val="112"/>
                <w:color w:val="auto"/>
                <w:lang w:val="uk-UA" w:eastAsia="uk-UA"/>
              </w:rPr>
              <w:t>у</w:t>
            </w:r>
            <w:r w:rsidRPr="00E001E8">
              <w:rPr>
                <w:rStyle w:val="112"/>
                <w:color w:val="auto"/>
                <w:lang w:eastAsia="uk-UA"/>
              </w:rPr>
              <w:t xml:space="preserve"> - та </w:t>
            </w:r>
            <w:proofErr w:type="spellStart"/>
            <w:r w:rsidRPr="00E001E8">
              <w:rPr>
                <w:rStyle w:val="112"/>
                <w:color w:val="auto"/>
                <w:lang w:eastAsia="uk-UA"/>
              </w:rPr>
              <w:t>енергоносіям</w:t>
            </w:r>
            <w:proofErr w:type="spellEnd"/>
          </w:p>
        </w:tc>
        <w:tc>
          <w:tcPr>
            <w:tcW w:w="2439" w:type="dxa"/>
          </w:tcPr>
          <w:p w:rsidR="002E279E" w:rsidRPr="00E001E8" w:rsidRDefault="002E279E" w:rsidP="00826AAF">
            <w:pPr>
              <w:pStyle w:val="a3"/>
              <w:spacing w:after="60" w:line="230" w:lineRule="exact"/>
              <w:jc w:val="center"/>
              <w:rPr>
                <w:rStyle w:val="112"/>
                <w:color w:val="auto"/>
                <w:lang w:eastAsia="uk-UA"/>
              </w:rPr>
            </w:pPr>
            <w:r w:rsidRPr="00E001E8">
              <w:rPr>
                <w:color w:val="auto"/>
                <w:lang w:val="uk-UA"/>
              </w:rPr>
              <w:t>щоквартально</w:t>
            </w:r>
          </w:p>
        </w:tc>
        <w:tc>
          <w:tcPr>
            <w:tcW w:w="4299" w:type="dxa"/>
          </w:tcPr>
          <w:p w:rsidR="002E279E" w:rsidRPr="00E001E8" w:rsidRDefault="002E279E" w:rsidP="006A48DD">
            <w:pPr>
              <w:jc w:val="both"/>
              <w:rPr>
                <w:bCs/>
                <w:iCs/>
                <w:lang w:val="uk-UA"/>
              </w:rPr>
            </w:pPr>
            <w:proofErr w:type="spellStart"/>
            <w:r>
              <w:rPr>
                <w:bCs/>
                <w:iCs/>
                <w:lang w:val="uk-UA"/>
              </w:rPr>
              <w:t>Прогожук</w:t>
            </w:r>
            <w:proofErr w:type="spellEnd"/>
            <w:r>
              <w:rPr>
                <w:bCs/>
                <w:iCs/>
                <w:lang w:val="uk-UA"/>
              </w:rPr>
              <w:t xml:space="preserve"> Т.</w:t>
            </w:r>
          </w:p>
        </w:tc>
        <w:tc>
          <w:tcPr>
            <w:tcW w:w="1606" w:type="dxa"/>
          </w:tcPr>
          <w:p w:rsidR="002E279E" w:rsidRPr="00E001E8" w:rsidRDefault="002E279E" w:rsidP="00826AA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E279E" w:rsidRPr="00E001E8" w:rsidTr="00826AAF">
        <w:tc>
          <w:tcPr>
            <w:tcW w:w="636" w:type="dxa"/>
          </w:tcPr>
          <w:p w:rsidR="002E279E" w:rsidRPr="00E001E8" w:rsidRDefault="002E279E" w:rsidP="006A48DD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3.</w:t>
            </w:r>
            <w:r w:rsidR="006A48DD">
              <w:rPr>
                <w:lang w:val="uk-UA"/>
              </w:rPr>
              <w:t>2</w:t>
            </w:r>
          </w:p>
        </w:tc>
        <w:tc>
          <w:tcPr>
            <w:tcW w:w="5806" w:type="dxa"/>
          </w:tcPr>
          <w:p w:rsidR="002E279E" w:rsidRPr="00E001E8" w:rsidRDefault="002E279E" w:rsidP="00826AAF">
            <w:pPr>
              <w:pStyle w:val="a3"/>
              <w:spacing w:line="278" w:lineRule="exact"/>
              <w:jc w:val="left"/>
              <w:rPr>
                <w:rStyle w:val="112"/>
                <w:color w:val="auto"/>
                <w:lang w:eastAsia="uk-UA"/>
              </w:rPr>
            </w:pPr>
            <w:r w:rsidRPr="00E001E8">
              <w:rPr>
                <w:rStyle w:val="112"/>
                <w:color w:val="auto"/>
                <w:lang w:val="uk-UA" w:eastAsia="uk-UA"/>
              </w:rPr>
              <w:t>Забезпечити своєчасне списання товарно-матеріальних цінностей</w:t>
            </w:r>
          </w:p>
        </w:tc>
        <w:tc>
          <w:tcPr>
            <w:tcW w:w="2439" w:type="dxa"/>
          </w:tcPr>
          <w:p w:rsidR="002E279E" w:rsidRPr="00E001E8" w:rsidRDefault="002E279E" w:rsidP="00826AAF">
            <w:pPr>
              <w:pStyle w:val="a3"/>
              <w:spacing w:after="60" w:line="230" w:lineRule="exact"/>
              <w:jc w:val="center"/>
              <w:rPr>
                <w:color w:val="auto"/>
                <w:lang w:val="uk-UA"/>
              </w:rPr>
            </w:pPr>
            <w:r w:rsidRPr="00E001E8">
              <w:rPr>
                <w:color w:val="auto"/>
                <w:lang w:val="uk-UA"/>
              </w:rPr>
              <w:t>щомісяця</w:t>
            </w:r>
          </w:p>
        </w:tc>
        <w:tc>
          <w:tcPr>
            <w:tcW w:w="4299" w:type="dxa"/>
          </w:tcPr>
          <w:p w:rsidR="002E279E" w:rsidRPr="00E001E8" w:rsidRDefault="002E279E" w:rsidP="006A48DD">
            <w:pPr>
              <w:jc w:val="both"/>
              <w:rPr>
                <w:bCs/>
                <w:iCs/>
                <w:lang w:val="uk-UA"/>
              </w:rPr>
            </w:pPr>
            <w:proofErr w:type="spellStart"/>
            <w:r>
              <w:rPr>
                <w:bCs/>
                <w:iCs/>
                <w:lang w:val="uk-UA"/>
              </w:rPr>
              <w:t>Прогожук</w:t>
            </w:r>
            <w:proofErr w:type="spellEnd"/>
            <w:r>
              <w:rPr>
                <w:bCs/>
                <w:iCs/>
                <w:lang w:val="uk-UA"/>
              </w:rPr>
              <w:t xml:space="preserve"> Т.</w:t>
            </w:r>
          </w:p>
        </w:tc>
        <w:tc>
          <w:tcPr>
            <w:tcW w:w="1606" w:type="dxa"/>
          </w:tcPr>
          <w:p w:rsidR="002E279E" w:rsidRPr="00E001E8" w:rsidRDefault="002E279E" w:rsidP="00826AA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E279E" w:rsidRPr="00E001E8" w:rsidTr="00826AAF">
        <w:tc>
          <w:tcPr>
            <w:tcW w:w="636" w:type="dxa"/>
          </w:tcPr>
          <w:p w:rsidR="002E279E" w:rsidRPr="00E001E8" w:rsidRDefault="002E279E" w:rsidP="00826AAF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3.</w:t>
            </w:r>
            <w:r>
              <w:rPr>
                <w:lang w:val="uk-UA"/>
              </w:rPr>
              <w:t>4</w:t>
            </w:r>
          </w:p>
        </w:tc>
        <w:tc>
          <w:tcPr>
            <w:tcW w:w="5806" w:type="dxa"/>
          </w:tcPr>
          <w:p w:rsidR="002E279E" w:rsidRPr="00E001E8" w:rsidRDefault="002E279E" w:rsidP="00826AAF">
            <w:pPr>
              <w:pStyle w:val="a3"/>
              <w:spacing w:line="278" w:lineRule="exact"/>
              <w:jc w:val="left"/>
              <w:rPr>
                <w:rStyle w:val="112"/>
                <w:color w:val="auto"/>
                <w:lang w:val="uk-UA" w:eastAsia="uk-UA"/>
              </w:rPr>
            </w:pPr>
            <w:r w:rsidRPr="00E001E8">
              <w:rPr>
                <w:rStyle w:val="112"/>
                <w:color w:val="auto"/>
                <w:lang w:val="uk-UA" w:eastAsia="uk-UA"/>
              </w:rPr>
              <w:t>Забезпечити своєчасне складання авансового звіту</w:t>
            </w:r>
            <w:r w:rsidRPr="00E001E8">
              <w:rPr>
                <w:rStyle w:val="112"/>
                <w:color w:val="auto"/>
                <w:lang w:eastAsia="uk-UA"/>
              </w:rPr>
              <w:t>.</w:t>
            </w:r>
          </w:p>
        </w:tc>
        <w:tc>
          <w:tcPr>
            <w:tcW w:w="2439" w:type="dxa"/>
          </w:tcPr>
          <w:p w:rsidR="002E279E" w:rsidRPr="00E001E8" w:rsidRDefault="002E279E" w:rsidP="00826AAF">
            <w:pPr>
              <w:pStyle w:val="a3"/>
              <w:spacing w:after="60" w:line="230" w:lineRule="exact"/>
              <w:jc w:val="center"/>
              <w:rPr>
                <w:color w:val="auto"/>
                <w:lang w:val="uk-UA"/>
              </w:rPr>
            </w:pPr>
            <w:r w:rsidRPr="00E001E8">
              <w:rPr>
                <w:color w:val="auto"/>
                <w:lang w:val="uk-UA"/>
              </w:rPr>
              <w:t>щомісяця</w:t>
            </w:r>
          </w:p>
        </w:tc>
        <w:tc>
          <w:tcPr>
            <w:tcW w:w="4299" w:type="dxa"/>
          </w:tcPr>
          <w:p w:rsidR="002E279E" w:rsidRDefault="002E279E" w:rsidP="00826AAF">
            <w:pPr>
              <w:jc w:val="both"/>
              <w:rPr>
                <w:bCs/>
                <w:iCs/>
                <w:lang w:val="uk-UA"/>
              </w:rPr>
            </w:pPr>
            <w:r w:rsidRPr="00E001E8">
              <w:rPr>
                <w:bCs/>
                <w:iCs/>
                <w:lang w:val="uk-UA"/>
              </w:rPr>
              <w:t>Гордійчук М.</w:t>
            </w:r>
          </w:p>
          <w:p w:rsidR="002E279E" w:rsidRDefault="002E279E" w:rsidP="00826AAF">
            <w:pPr>
              <w:jc w:val="both"/>
              <w:rPr>
                <w:bCs/>
                <w:iCs/>
                <w:lang w:val="uk-UA"/>
              </w:rPr>
            </w:pPr>
          </w:p>
          <w:p w:rsidR="002E279E" w:rsidRPr="00E001E8" w:rsidRDefault="002E279E" w:rsidP="00826AAF">
            <w:pPr>
              <w:jc w:val="both"/>
              <w:rPr>
                <w:bCs/>
                <w:iCs/>
                <w:lang w:val="uk-UA"/>
              </w:rPr>
            </w:pPr>
          </w:p>
        </w:tc>
        <w:tc>
          <w:tcPr>
            <w:tcW w:w="1606" w:type="dxa"/>
          </w:tcPr>
          <w:p w:rsidR="002E279E" w:rsidRPr="00E001E8" w:rsidRDefault="002E279E" w:rsidP="00826AA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E279E" w:rsidRPr="00E001E8" w:rsidTr="00826AAF">
        <w:tc>
          <w:tcPr>
            <w:tcW w:w="14786" w:type="dxa"/>
            <w:gridSpan w:val="5"/>
          </w:tcPr>
          <w:p w:rsidR="002E279E" w:rsidRPr="00E001E8" w:rsidRDefault="002E279E" w:rsidP="00826AAF">
            <w:pPr>
              <w:jc w:val="center"/>
              <w:rPr>
                <w:sz w:val="28"/>
                <w:szCs w:val="28"/>
                <w:lang w:val="uk-UA"/>
              </w:rPr>
            </w:pPr>
            <w:r w:rsidRPr="00E001E8">
              <w:rPr>
                <w:b/>
                <w:sz w:val="28"/>
                <w:szCs w:val="28"/>
                <w:lang w:val="uk-UA"/>
              </w:rPr>
              <w:t xml:space="preserve">4. </w:t>
            </w:r>
            <w:r w:rsidRPr="00E001E8">
              <w:rPr>
                <w:b/>
                <w:sz w:val="28"/>
                <w:szCs w:val="28"/>
              </w:rPr>
              <w:t xml:space="preserve">Заходи по кадровому </w:t>
            </w:r>
            <w:proofErr w:type="spellStart"/>
            <w:r w:rsidRPr="00E001E8">
              <w:rPr>
                <w:b/>
                <w:sz w:val="28"/>
                <w:szCs w:val="28"/>
              </w:rPr>
              <w:t>забезпеченню</w:t>
            </w:r>
            <w:proofErr w:type="spellEnd"/>
          </w:p>
        </w:tc>
      </w:tr>
      <w:tr w:rsidR="002E279E" w:rsidRPr="00E001E8" w:rsidTr="00826AAF">
        <w:trPr>
          <w:trHeight w:val="4726"/>
        </w:trPr>
        <w:tc>
          <w:tcPr>
            <w:tcW w:w="636" w:type="dxa"/>
          </w:tcPr>
          <w:p w:rsidR="002E279E" w:rsidRPr="00E001E8" w:rsidRDefault="002E279E" w:rsidP="00826AAF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lastRenderedPageBreak/>
              <w:t>4.1</w:t>
            </w:r>
          </w:p>
        </w:tc>
        <w:tc>
          <w:tcPr>
            <w:tcW w:w="5806" w:type="dxa"/>
          </w:tcPr>
          <w:p w:rsidR="002E279E" w:rsidRDefault="002E279E" w:rsidP="00826AAF">
            <w:pPr>
              <w:pStyle w:val="a3"/>
              <w:spacing w:line="278" w:lineRule="exact"/>
              <w:jc w:val="left"/>
              <w:rPr>
                <w:rStyle w:val="112"/>
                <w:color w:val="auto"/>
                <w:lang w:val="uk-UA" w:eastAsia="uk-UA"/>
              </w:rPr>
            </w:pPr>
            <w:r>
              <w:rPr>
                <w:rStyle w:val="112"/>
                <w:color w:val="auto"/>
                <w:lang w:val="uk-UA" w:eastAsia="uk-UA"/>
              </w:rPr>
              <w:t>Складання статистичної звітності:</w:t>
            </w:r>
          </w:p>
          <w:p w:rsidR="002E279E" w:rsidRDefault="002E279E" w:rsidP="00826AAF">
            <w:pPr>
              <w:pStyle w:val="a3"/>
              <w:spacing w:line="278" w:lineRule="exact"/>
              <w:jc w:val="left"/>
              <w:rPr>
                <w:rStyle w:val="112"/>
                <w:color w:val="auto"/>
                <w:lang w:val="uk-UA" w:eastAsia="uk-UA"/>
              </w:rPr>
            </w:pPr>
            <w:r>
              <w:rPr>
                <w:rStyle w:val="112"/>
                <w:color w:val="auto"/>
                <w:lang w:val="uk-UA" w:eastAsia="uk-UA"/>
              </w:rPr>
              <w:t>КСДС</w:t>
            </w:r>
          </w:p>
          <w:p w:rsidR="002E279E" w:rsidRDefault="002E279E" w:rsidP="00826AAF">
            <w:pPr>
              <w:pStyle w:val="a3"/>
              <w:spacing w:line="278" w:lineRule="exact"/>
              <w:jc w:val="left"/>
              <w:rPr>
                <w:rStyle w:val="112"/>
                <w:color w:val="auto"/>
                <w:lang w:val="uk-UA" w:eastAsia="uk-UA"/>
              </w:rPr>
            </w:pPr>
            <w:r>
              <w:rPr>
                <w:rStyle w:val="112"/>
                <w:color w:val="auto"/>
                <w:lang w:val="uk-UA" w:eastAsia="uk-UA"/>
              </w:rPr>
              <w:t xml:space="preserve">- чисельність інвалідів з числа </w:t>
            </w:r>
            <w:proofErr w:type="spellStart"/>
            <w:r>
              <w:rPr>
                <w:rStyle w:val="112"/>
                <w:color w:val="auto"/>
                <w:lang w:val="uk-UA" w:eastAsia="uk-UA"/>
              </w:rPr>
              <w:t>отримувачів</w:t>
            </w:r>
            <w:proofErr w:type="spellEnd"/>
            <w:r>
              <w:rPr>
                <w:rStyle w:val="112"/>
                <w:color w:val="auto"/>
                <w:lang w:val="uk-UA" w:eastAsia="uk-UA"/>
              </w:rPr>
              <w:t xml:space="preserve"> пенсії (річний)</w:t>
            </w:r>
          </w:p>
          <w:p w:rsidR="002E279E" w:rsidRDefault="002E279E" w:rsidP="00826AAF">
            <w:pPr>
              <w:jc w:val="both"/>
              <w:rPr>
                <w:rStyle w:val="112"/>
                <w:lang w:val="uk-UA" w:eastAsia="uk-UA"/>
              </w:rPr>
            </w:pPr>
            <w:r w:rsidRPr="00803C9F">
              <w:rPr>
                <w:rStyle w:val="112"/>
                <w:lang w:val="uk-UA" w:eastAsia="uk-UA"/>
              </w:rPr>
              <w:t xml:space="preserve">- </w:t>
            </w:r>
            <w:r>
              <w:rPr>
                <w:rStyle w:val="112"/>
                <w:lang w:val="uk-UA" w:eastAsia="uk-UA"/>
              </w:rPr>
              <w:t>Звіт 1-ПДО (річний)</w:t>
            </w:r>
          </w:p>
          <w:p w:rsidR="002E279E" w:rsidRDefault="002E279E" w:rsidP="00826AAF">
            <w:pPr>
              <w:jc w:val="both"/>
              <w:rPr>
                <w:rStyle w:val="112"/>
                <w:lang w:val="uk-UA" w:eastAsia="uk-UA"/>
              </w:rPr>
            </w:pPr>
          </w:p>
          <w:p w:rsidR="002E279E" w:rsidRDefault="002E279E" w:rsidP="00826AAF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-Інформація</w:t>
            </w:r>
            <w:proofErr w:type="spellEnd"/>
            <w:r>
              <w:rPr>
                <w:lang w:val="uk-UA"/>
              </w:rPr>
              <w:t xml:space="preserve"> про зайнятість і працевлаштування громадян, що мають додаткові гарантії у сприянні працевлаштуванню за 20</w:t>
            </w:r>
            <w:r w:rsidR="007B6A94">
              <w:rPr>
                <w:lang w:val="uk-UA"/>
              </w:rPr>
              <w:t>20</w:t>
            </w:r>
            <w:r>
              <w:rPr>
                <w:lang w:val="uk-UA"/>
              </w:rPr>
              <w:t xml:space="preserve"> рік</w:t>
            </w:r>
          </w:p>
          <w:p w:rsidR="002E279E" w:rsidRDefault="002E279E" w:rsidP="00826AAF">
            <w:pPr>
              <w:jc w:val="both"/>
              <w:rPr>
                <w:lang w:val="uk-UA"/>
              </w:rPr>
            </w:pPr>
          </w:p>
          <w:p w:rsidR="002E279E" w:rsidRDefault="002E279E" w:rsidP="00826AAF">
            <w:pPr>
              <w:pStyle w:val="a5"/>
              <w:numPr>
                <w:ilvl w:val="0"/>
                <w:numId w:val="1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Звіт про чисельність працюючих та </w:t>
            </w:r>
          </w:p>
          <w:p w:rsidR="002E279E" w:rsidRPr="004B5395" w:rsidRDefault="002E279E" w:rsidP="00826AAF">
            <w:pPr>
              <w:jc w:val="both"/>
              <w:rPr>
                <w:lang w:val="uk-UA"/>
              </w:rPr>
            </w:pPr>
            <w:r w:rsidRPr="004B5395">
              <w:rPr>
                <w:lang w:val="uk-UA"/>
              </w:rPr>
              <w:t>військовозобов'язаних</w:t>
            </w:r>
          </w:p>
          <w:p w:rsidR="002E279E" w:rsidRDefault="002E279E" w:rsidP="00826AAF">
            <w:pPr>
              <w:pStyle w:val="a3"/>
              <w:spacing w:line="278" w:lineRule="exact"/>
              <w:jc w:val="left"/>
              <w:rPr>
                <w:rStyle w:val="112"/>
                <w:color w:val="auto"/>
                <w:lang w:val="uk-UA" w:eastAsia="uk-UA"/>
              </w:rPr>
            </w:pPr>
          </w:p>
          <w:p w:rsidR="002E279E" w:rsidRDefault="002E279E" w:rsidP="00826AAF">
            <w:pPr>
              <w:pStyle w:val="a3"/>
              <w:spacing w:line="278" w:lineRule="exact"/>
              <w:jc w:val="left"/>
              <w:rPr>
                <w:rStyle w:val="112"/>
                <w:color w:val="auto"/>
                <w:lang w:val="uk-UA" w:eastAsia="uk-UA"/>
              </w:rPr>
            </w:pPr>
          </w:p>
          <w:p w:rsidR="002E279E" w:rsidRPr="002F1B84" w:rsidRDefault="002E279E" w:rsidP="00826AAF">
            <w:pPr>
              <w:pStyle w:val="a3"/>
              <w:spacing w:line="278" w:lineRule="exact"/>
              <w:jc w:val="left"/>
              <w:rPr>
                <w:rStyle w:val="112"/>
                <w:color w:val="auto"/>
                <w:lang w:val="uk-UA" w:eastAsia="uk-UA"/>
              </w:rPr>
            </w:pPr>
          </w:p>
        </w:tc>
        <w:tc>
          <w:tcPr>
            <w:tcW w:w="2439" w:type="dxa"/>
          </w:tcPr>
          <w:p w:rsidR="002E279E" w:rsidRDefault="002E279E" w:rsidP="00826AAF">
            <w:pPr>
              <w:pStyle w:val="a3"/>
              <w:spacing w:after="60" w:line="230" w:lineRule="exact"/>
              <w:jc w:val="center"/>
              <w:rPr>
                <w:color w:val="auto"/>
                <w:lang w:val="uk-UA"/>
              </w:rPr>
            </w:pPr>
          </w:p>
          <w:p w:rsidR="002E279E" w:rsidRDefault="002E279E" w:rsidP="00826AAF">
            <w:pPr>
              <w:pStyle w:val="a3"/>
              <w:spacing w:after="60" w:line="230" w:lineRule="exact"/>
              <w:jc w:val="center"/>
              <w:rPr>
                <w:color w:val="auto"/>
                <w:lang w:val="uk-UA"/>
              </w:rPr>
            </w:pPr>
          </w:p>
          <w:p w:rsidR="002E279E" w:rsidRDefault="002E279E" w:rsidP="00826AAF">
            <w:pPr>
              <w:pStyle w:val="a3"/>
              <w:spacing w:after="60" w:line="230" w:lineRule="exact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 xml:space="preserve">щоквартальний </w:t>
            </w:r>
          </w:p>
          <w:p w:rsidR="002E279E" w:rsidRDefault="002E279E" w:rsidP="00826AAF">
            <w:pPr>
              <w:pStyle w:val="a3"/>
              <w:spacing w:after="60" w:line="230" w:lineRule="exact"/>
              <w:jc w:val="center"/>
              <w:rPr>
                <w:color w:val="auto"/>
                <w:lang w:val="uk-UA"/>
              </w:rPr>
            </w:pPr>
          </w:p>
          <w:p w:rsidR="002E279E" w:rsidRDefault="002E279E" w:rsidP="00826AAF">
            <w:pPr>
              <w:pStyle w:val="a3"/>
              <w:spacing w:after="60" w:line="230" w:lineRule="exact"/>
              <w:jc w:val="center"/>
              <w:rPr>
                <w:color w:val="auto"/>
                <w:lang w:val="uk-UA"/>
              </w:rPr>
            </w:pPr>
          </w:p>
          <w:p w:rsidR="002E279E" w:rsidRDefault="002E279E" w:rsidP="00826AAF">
            <w:pPr>
              <w:pStyle w:val="a3"/>
              <w:spacing w:after="60" w:line="230" w:lineRule="exact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січень</w:t>
            </w:r>
          </w:p>
          <w:p w:rsidR="002E279E" w:rsidRDefault="002E279E" w:rsidP="00826AAF">
            <w:pPr>
              <w:pStyle w:val="a3"/>
              <w:spacing w:after="60" w:line="230" w:lineRule="exact"/>
              <w:jc w:val="center"/>
              <w:rPr>
                <w:color w:val="auto"/>
                <w:lang w:val="uk-UA"/>
              </w:rPr>
            </w:pPr>
          </w:p>
          <w:p w:rsidR="002E279E" w:rsidRDefault="002E279E" w:rsidP="00826AAF">
            <w:pPr>
              <w:pStyle w:val="a3"/>
              <w:spacing w:after="60" w:line="230" w:lineRule="exact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до 01.03.202</w:t>
            </w:r>
            <w:r w:rsidR="007B6A94">
              <w:rPr>
                <w:color w:val="auto"/>
                <w:lang w:val="uk-UA"/>
              </w:rPr>
              <w:t>1</w:t>
            </w:r>
          </w:p>
          <w:p w:rsidR="002E279E" w:rsidRDefault="002E279E" w:rsidP="00826AAF">
            <w:pPr>
              <w:pStyle w:val="a3"/>
              <w:spacing w:after="60" w:line="230" w:lineRule="exact"/>
              <w:jc w:val="center"/>
              <w:rPr>
                <w:color w:val="auto"/>
                <w:lang w:val="uk-UA"/>
              </w:rPr>
            </w:pPr>
          </w:p>
          <w:p w:rsidR="002E279E" w:rsidRDefault="002E279E" w:rsidP="00826AAF">
            <w:pPr>
              <w:pStyle w:val="a3"/>
              <w:spacing w:after="60" w:line="230" w:lineRule="exact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до 01.02.202</w:t>
            </w:r>
            <w:r w:rsidR="007B6A94">
              <w:rPr>
                <w:color w:val="auto"/>
                <w:lang w:val="uk-UA"/>
              </w:rPr>
              <w:t>1</w:t>
            </w:r>
          </w:p>
          <w:p w:rsidR="002E279E" w:rsidRDefault="002E279E" w:rsidP="00826AAF">
            <w:pPr>
              <w:pStyle w:val="a3"/>
              <w:spacing w:after="60" w:line="230" w:lineRule="exact"/>
              <w:jc w:val="center"/>
              <w:rPr>
                <w:color w:val="auto"/>
                <w:lang w:val="uk-UA"/>
              </w:rPr>
            </w:pPr>
          </w:p>
          <w:p w:rsidR="002E279E" w:rsidRDefault="002E279E" w:rsidP="00826AAF">
            <w:pPr>
              <w:pStyle w:val="a3"/>
              <w:spacing w:after="60" w:line="230" w:lineRule="exact"/>
              <w:jc w:val="center"/>
              <w:rPr>
                <w:color w:val="auto"/>
                <w:lang w:val="uk-UA"/>
              </w:rPr>
            </w:pPr>
          </w:p>
          <w:p w:rsidR="002E279E" w:rsidRDefault="002E279E" w:rsidP="00826AAF">
            <w:pPr>
              <w:pStyle w:val="a3"/>
              <w:spacing w:after="60" w:line="230" w:lineRule="exact"/>
              <w:jc w:val="center"/>
              <w:rPr>
                <w:color w:val="auto"/>
                <w:lang w:val="uk-UA"/>
              </w:rPr>
            </w:pPr>
          </w:p>
          <w:p w:rsidR="002E279E" w:rsidRPr="00E001E8" w:rsidRDefault="002E279E" w:rsidP="007B6A94">
            <w:pPr>
              <w:pStyle w:val="a3"/>
              <w:spacing w:after="60" w:line="230" w:lineRule="exact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до 20 січня 202</w:t>
            </w:r>
            <w:r w:rsidR="007B6A94">
              <w:rPr>
                <w:color w:val="auto"/>
                <w:lang w:val="uk-UA"/>
              </w:rPr>
              <w:t>1</w:t>
            </w:r>
          </w:p>
        </w:tc>
        <w:tc>
          <w:tcPr>
            <w:tcW w:w="4299" w:type="dxa"/>
          </w:tcPr>
          <w:p w:rsidR="002E279E" w:rsidRPr="00E001E8" w:rsidRDefault="002E279E" w:rsidP="007B6A94">
            <w:pPr>
              <w:jc w:val="both"/>
              <w:rPr>
                <w:bCs/>
                <w:iCs/>
                <w:lang w:val="uk-UA"/>
              </w:rPr>
            </w:pPr>
            <w:proofErr w:type="spellStart"/>
            <w:r w:rsidRPr="00E001E8">
              <w:rPr>
                <w:bCs/>
                <w:iCs/>
                <w:lang w:val="uk-UA"/>
              </w:rPr>
              <w:t>Прогожук</w:t>
            </w:r>
            <w:proofErr w:type="spellEnd"/>
            <w:r w:rsidRPr="00E001E8">
              <w:rPr>
                <w:bCs/>
                <w:iCs/>
                <w:lang w:val="uk-UA"/>
              </w:rPr>
              <w:t xml:space="preserve"> Т.</w:t>
            </w:r>
          </w:p>
        </w:tc>
        <w:tc>
          <w:tcPr>
            <w:tcW w:w="1606" w:type="dxa"/>
          </w:tcPr>
          <w:p w:rsidR="002E279E" w:rsidRPr="00E001E8" w:rsidRDefault="002E279E" w:rsidP="00826AA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E279E" w:rsidRPr="00E001E8" w:rsidTr="00826AAF">
        <w:tc>
          <w:tcPr>
            <w:tcW w:w="636" w:type="dxa"/>
          </w:tcPr>
          <w:p w:rsidR="002E279E" w:rsidRPr="00E001E8" w:rsidRDefault="002E279E" w:rsidP="00826AAF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4.2</w:t>
            </w:r>
          </w:p>
        </w:tc>
        <w:tc>
          <w:tcPr>
            <w:tcW w:w="5806" w:type="dxa"/>
          </w:tcPr>
          <w:p w:rsidR="002E279E" w:rsidRPr="00E001E8" w:rsidRDefault="007B6A94" w:rsidP="00826AAF">
            <w:pPr>
              <w:pStyle w:val="a3"/>
              <w:spacing w:line="278" w:lineRule="exact"/>
              <w:jc w:val="left"/>
              <w:rPr>
                <w:rStyle w:val="112"/>
                <w:color w:val="auto"/>
                <w:lang w:val="uk-UA" w:eastAsia="uk-UA"/>
              </w:rPr>
            </w:pPr>
            <w:r>
              <w:rPr>
                <w:rStyle w:val="112"/>
                <w:color w:val="auto"/>
                <w:lang w:val="uk-UA" w:eastAsia="uk-UA"/>
              </w:rPr>
              <w:t>Ведення роботи з обліку, зберігання і оформлення особових справ та трудових книжок суддів і працівників апарату суду.</w:t>
            </w:r>
          </w:p>
        </w:tc>
        <w:tc>
          <w:tcPr>
            <w:tcW w:w="2439" w:type="dxa"/>
          </w:tcPr>
          <w:p w:rsidR="002E279E" w:rsidRPr="00E001E8" w:rsidRDefault="007B6A94" w:rsidP="007B6A94">
            <w:pPr>
              <w:pStyle w:val="a3"/>
              <w:spacing w:line="230" w:lineRule="exact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постійно</w:t>
            </w:r>
          </w:p>
        </w:tc>
        <w:tc>
          <w:tcPr>
            <w:tcW w:w="4299" w:type="dxa"/>
          </w:tcPr>
          <w:p w:rsidR="002E279E" w:rsidRPr="00E001E8" w:rsidRDefault="002E279E" w:rsidP="007B6A94">
            <w:pPr>
              <w:jc w:val="both"/>
              <w:rPr>
                <w:bCs/>
                <w:iCs/>
                <w:lang w:val="uk-UA"/>
              </w:rPr>
            </w:pPr>
            <w:proofErr w:type="spellStart"/>
            <w:r w:rsidRPr="00E001E8">
              <w:rPr>
                <w:bCs/>
                <w:iCs/>
                <w:lang w:val="uk-UA"/>
              </w:rPr>
              <w:t>Прогожук</w:t>
            </w:r>
            <w:proofErr w:type="spellEnd"/>
            <w:r w:rsidRPr="00E001E8">
              <w:rPr>
                <w:bCs/>
                <w:iCs/>
                <w:lang w:val="uk-UA"/>
              </w:rPr>
              <w:t xml:space="preserve"> Т.</w:t>
            </w:r>
          </w:p>
        </w:tc>
        <w:tc>
          <w:tcPr>
            <w:tcW w:w="1606" w:type="dxa"/>
          </w:tcPr>
          <w:p w:rsidR="002E279E" w:rsidRPr="00E001E8" w:rsidRDefault="002E279E" w:rsidP="00826AA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E279E" w:rsidRPr="00E001E8" w:rsidTr="00826AAF">
        <w:tc>
          <w:tcPr>
            <w:tcW w:w="636" w:type="dxa"/>
          </w:tcPr>
          <w:p w:rsidR="002E279E" w:rsidRPr="00E001E8" w:rsidRDefault="002E279E" w:rsidP="00826AAF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4.3</w:t>
            </w:r>
          </w:p>
        </w:tc>
        <w:tc>
          <w:tcPr>
            <w:tcW w:w="5806" w:type="dxa"/>
          </w:tcPr>
          <w:p w:rsidR="002E279E" w:rsidRPr="00885F01" w:rsidRDefault="002E279E" w:rsidP="00826AAF">
            <w:pPr>
              <w:rPr>
                <w:rStyle w:val="112"/>
                <w:lang w:eastAsia="uk-UA"/>
              </w:rPr>
            </w:pPr>
            <w:proofErr w:type="spellStart"/>
            <w:proofErr w:type="gramStart"/>
            <w:r w:rsidRPr="00E001E8">
              <w:rPr>
                <w:shd w:val="clear" w:color="auto" w:fill="FFFFFF"/>
              </w:rPr>
              <w:t>П</w:t>
            </w:r>
            <w:proofErr w:type="gramEnd"/>
            <w:r w:rsidRPr="00E001E8">
              <w:rPr>
                <w:shd w:val="clear" w:color="auto" w:fill="FFFFFF"/>
              </w:rPr>
              <w:t>ідготовка</w:t>
            </w:r>
            <w:proofErr w:type="spellEnd"/>
            <w:r w:rsidRPr="00E001E8">
              <w:rPr>
                <w:shd w:val="clear" w:color="auto" w:fill="FFFFFF"/>
              </w:rPr>
              <w:t xml:space="preserve"> </w:t>
            </w:r>
            <w:proofErr w:type="spellStart"/>
            <w:r w:rsidRPr="00E001E8">
              <w:rPr>
                <w:shd w:val="clear" w:color="auto" w:fill="FFFFFF"/>
              </w:rPr>
              <w:t>проектів</w:t>
            </w:r>
            <w:proofErr w:type="spellEnd"/>
            <w:r w:rsidRPr="00E001E8">
              <w:rPr>
                <w:shd w:val="clear" w:color="auto" w:fill="FFFFFF"/>
              </w:rPr>
              <w:t xml:space="preserve"> </w:t>
            </w:r>
            <w:proofErr w:type="spellStart"/>
            <w:r w:rsidRPr="00E001E8">
              <w:rPr>
                <w:shd w:val="clear" w:color="auto" w:fill="FFFFFF"/>
              </w:rPr>
              <w:t>наказів</w:t>
            </w:r>
            <w:proofErr w:type="spellEnd"/>
            <w:r w:rsidRPr="00E001E8">
              <w:rPr>
                <w:shd w:val="clear" w:color="auto" w:fill="FFFFFF"/>
              </w:rPr>
              <w:t xml:space="preserve"> </w:t>
            </w:r>
            <w:proofErr w:type="spellStart"/>
            <w:r w:rsidRPr="00E001E8">
              <w:rPr>
                <w:shd w:val="clear" w:color="auto" w:fill="FFFFFF"/>
              </w:rPr>
              <w:t>голови</w:t>
            </w:r>
            <w:proofErr w:type="spellEnd"/>
            <w:r w:rsidRPr="00E001E8">
              <w:rPr>
                <w:shd w:val="clear" w:color="auto" w:fill="FFFFFF"/>
              </w:rPr>
              <w:t xml:space="preserve"> та </w:t>
            </w:r>
            <w:proofErr w:type="spellStart"/>
            <w:r w:rsidRPr="00E001E8">
              <w:rPr>
                <w:shd w:val="clear" w:color="auto" w:fill="FFFFFF"/>
              </w:rPr>
              <w:t>керівника</w:t>
            </w:r>
            <w:proofErr w:type="spellEnd"/>
            <w:r w:rsidRPr="00E001E8">
              <w:rPr>
                <w:shd w:val="clear" w:color="auto" w:fill="FFFFFF"/>
              </w:rPr>
              <w:t xml:space="preserve"> </w:t>
            </w:r>
            <w:proofErr w:type="spellStart"/>
            <w:r w:rsidRPr="00E001E8">
              <w:rPr>
                <w:shd w:val="clear" w:color="auto" w:fill="FFFFFF"/>
              </w:rPr>
              <w:t>апарату</w:t>
            </w:r>
            <w:proofErr w:type="spellEnd"/>
            <w:r w:rsidRPr="00E001E8">
              <w:rPr>
                <w:shd w:val="clear" w:color="auto" w:fill="FFFFFF"/>
              </w:rPr>
              <w:t xml:space="preserve"> суду</w:t>
            </w:r>
          </w:p>
        </w:tc>
        <w:tc>
          <w:tcPr>
            <w:tcW w:w="2439" w:type="dxa"/>
          </w:tcPr>
          <w:p w:rsidR="002E279E" w:rsidRPr="00E001E8" w:rsidRDefault="002E279E" w:rsidP="00826AAF">
            <w:pPr>
              <w:pStyle w:val="a3"/>
              <w:spacing w:line="230" w:lineRule="exact"/>
              <w:jc w:val="center"/>
              <w:rPr>
                <w:color w:val="auto"/>
                <w:lang w:val="uk-UA"/>
              </w:rPr>
            </w:pPr>
            <w:r w:rsidRPr="00E001E8">
              <w:rPr>
                <w:color w:val="auto"/>
                <w:lang w:val="uk-UA"/>
              </w:rPr>
              <w:t>протягом півріччя</w:t>
            </w:r>
          </w:p>
        </w:tc>
        <w:tc>
          <w:tcPr>
            <w:tcW w:w="4299" w:type="dxa"/>
          </w:tcPr>
          <w:p w:rsidR="002E279E" w:rsidRPr="00E001E8" w:rsidRDefault="002E279E" w:rsidP="007B6A94">
            <w:pPr>
              <w:jc w:val="both"/>
              <w:rPr>
                <w:bCs/>
                <w:iCs/>
                <w:lang w:val="uk-UA"/>
              </w:rPr>
            </w:pPr>
            <w:proofErr w:type="spellStart"/>
            <w:r w:rsidRPr="00E001E8">
              <w:rPr>
                <w:bCs/>
                <w:iCs/>
                <w:lang w:val="uk-UA"/>
              </w:rPr>
              <w:t>Прогожук</w:t>
            </w:r>
            <w:proofErr w:type="spellEnd"/>
            <w:r w:rsidRPr="00E001E8">
              <w:rPr>
                <w:bCs/>
                <w:iCs/>
                <w:lang w:val="uk-UA"/>
              </w:rPr>
              <w:t xml:space="preserve"> Т.</w:t>
            </w:r>
          </w:p>
        </w:tc>
        <w:tc>
          <w:tcPr>
            <w:tcW w:w="1606" w:type="dxa"/>
          </w:tcPr>
          <w:p w:rsidR="002E279E" w:rsidRPr="00E001E8" w:rsidRDefault="002E279E" w:rsidP="00826AA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E279E" w:rsidRPr="00E001E8" w:rsidTr="00826AAF">
        <w:tc>
          <w:tcPr>
            <w:tcW w:w="636" w:type="dxa"/>
          </w:tcPr>
          <w:p w:rsidR="002E279E" w:rsidRPr="00E001E8" w:rsidRDefault="002E279E" w:rsidP="007B6A94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4.</w:t>
            </w:r>
            <w:r w:rsidR="007B6A94">
              <w:rPr>
                <w:lang w:val="uk-UA"/>
              </w:rPr>
              <w:t>4</w:t>
            </w:r>
          </w:p>
        </w:tc>
        <w:tc>
          <w:tcPr>
            <w:tcW w:w="5806" w:type="dxa"/>
          </w:tcPr>
          <w:p w:rsidR="002E279E" w:rsidRPr="00E001E8" w:rsidRDefault="002E279E" w:rsidP="00826AAF">
            <w:pPr>
              <w:rPr>
                <w:lang w:val="uk-UA"/>
              </w:rPr>
            </w:pPr>
            <w:r>
              <w:rPr>
                <w:lang w:val="uk-UA"/>
              </w:rPr>
              <w:t xml:space="preserve">Організація декларування доходів державними службовцями </w:t>
            </w:r>
          </w:p>
        </w:tc>
        <w:tc>
          <w:tcPr>
            <w:tcW w:w="2439" w:type="dxa"/>
          </w:tcPr>
          <w:p w:rsidR="002E279E" w:rsidRPr="00E001E8" w:rsidRDefault="002E279E" w:rsidP="007B6A94">
            <w:pPr>
              <w:rPr>
                <w:lang w:val="uk-UA"/>
              </w:rPr>
            </w:pPr>
            <w:r>
              <w:rPr>
                <w:lang w:val="uk-UA"/>
              </w:rPr>
              <w:t>січень-березень 202</w:t>
            </w:r>
            <w:r w:rsidR="007B6A94">
              <w:rPr>
                <w:lang w:val="uk-UA"/>
              </w:rPr>
              <w:t>1</w:t>
            </w:r>
            <w:r>
              <w:rPr>
                <w:lang w:val="uk-UA"/>
              </w:rPr>
              <w:t xml:space="preserve"> року</w:t>
            </w:r>
          </w:p>
        </w:tc>
        <w:tc>
          <w:tcPr>
            <w:tcW w:w="4299" w:type="dxa"/>
          </w:tcPr>
          <w:p w:rsidR="002E279E" w:rsidRPr="00E001E8" w:rsidRDefault="002E279E" w:rsidP="007B6A94">
            <w:pPr>
              <w:rPr>
                <w:lang w:val="uk-UA"/>
              </w:rPr>
            </w:pPr>
            <w:proofErr w:type="spellStart"/>
            <w:r w:rsidRPr="00E001E8">
              <w:rPr>
                <w:lang w:val="uk-UA"/>
              </w:rPr>
              <w:t>Прогожук</w:t>
            </w:r>
            <w:proofErr w:type="spellEnd"/>
            <w:r w:rsidRPr="00E001E8">
              <w:rPr>
                <w:lang w:val="uk-UA"/>
              </w:rPr>
              <w:t xml:space="preserve"> Т.</w:t>
            </w:r>
          </w:p>
        </w:tc>
        <w:tc>
          <w:tcPr>
            <w:tcW w:w="1606" w:type="dxa"/>
          </w:tcPr>
          <w:p w:rsidR="002E279E" w:rsidRPr="00E001E8" w:rsidRDefault="002E279E" w:rsidP="00826AA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E279E" w:rsidRPr="00E001E8" w:rsidTr="00826AAF">
        <w:tc>
          <w:tcPr>
            <w:tcW w:w="636" w:type="dxa"/>
          </w:tcPr>
          <w:p w:rsidR="002E279E" w:rsidRPr="00E001E8" w:rsidRDefault="002E279E" w:rsidP="007B6A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  <w:r w:rsidR="007B6A94">
              <w:rPr>
                <w:lang w:val="uk-UA"/>
              </w:rPr>
              <w:t>5</w:t>
            </w:r>
          </w:p>
        </w:tc>
        <w:tc>
          <w:tcPr>
            <w:tcW w:w="5806" w:type="dxa"/>
          </w:tcPr>
          <w:p w:rsidR="002E279E" w:rsidRDefault="002E279E" w:rsidP="00826AAF">
            <w:pPr>
              <w:rPr>
                <w:lang w:val="uk-UA"/>
              </w:rPr>
            </w:pPr>
            <w:r>
              <w:rPr>
                <w:lang w:val="uk-UA"/>
              </w:rPr>
              <w:t>Направлення щомісячно табеля обліку робочого часу працівників</w:t>
            </w:r>
          </w:p>
        </w:tc>
        <w:tc>
          <w:tcPr>
            <w:tcW w:w="2439" w:type="dxa"/>
          </w:tcPr>
          <w:p w:rsidR="002E279E" w:rsidRDefault="002E279E" w:rsidP="00826A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щомісячно</w:t>
            </w:r>
          </w:p>
        </w:tc>
        <w:tc>
          <w:tcPr>
            <w:tcW w:w="4299" w:type="dxa"/>
          </w:tcPr>
          <w:p w:rsidR="002E279E" w:rsidRPr="00E001E8" w:rsidRDefault="002E279E" w:rsidP="007B6A9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Прогожук</w:t>
            </w:r>
            <w:proofErr w:type="spellEnd"/>
            <w:r>
              <w:rPr>
                <w:lang w:val="uk-UA"/>
              </w:rPr>
              <w:t xml:space="preserve"> Т.</w:t>
            </w:r>
          </w:p>
        </w:tc>
        <w:tc>
          <w:tcPr>
            <w:tcW w:w="1606" w:type="dxa"/>
          </w:tcPr>
          <w:p w:rsidR="002E279E" w:rsidRPr="00E001E8" w:rsidRDefault="002E279E" w:rsidP="00826AA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E279E" w:rsidRPr="00E001E8" w:rsidTr="00826AAF">
        <w:tc>
          <w:tcPr>
            <w:tcW w:w="636" w:type="dxa"/>
          </w:tcPr>
          <w:p w:rsidR="002E279E" w:rsidRDefault="002E279E" w:rsidP="007B6A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  <w:r w:rsidR="007B6A94">
              <w:rPr>
                <w:lang w:val="uk-UA"/>
              </w:rPr>
              <w:t>6</w:t>
            </w:r>
          </w:p>
        </w:tc>
        <w:tc>
          <w:tcPr>
            <w:tcW w:w="5806" w:type="dxa"/>
          </w:tcPr>
          <w:p w:rsidR="002E279E" w:rsidRDefault="002E279E" w:rsidP="00826AAF">
            <w:pPr>
              <w:rPr>
                <w:lang w:val="uk-UA"/>
              </w:rPr>
            </w:pPr>
            <w:r>
              <w:rPr>
                <w:lang w:val="uk-UA"/>
              </w:rPr>
              <w:t>Ведення військового обліку працівників суду</w:t>
            </w:r>
          </w:p>
        </w:tc>
        <w:tc>
          <w:tcPr>
            <w:tcW w:w="2439" w:type="dxa"/>
          </w:tcPr>
          <w:p w:rsidR="002E279E" w:rsidRDefault="002E279E" w:rsidP="00826AA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постійно</w:t>
            </w:r>
          </w:p>
        </w:tc>
        <w:tc>
          <w:tcPr>
            <w:tcW w:w="4299" w:type="dxa"/>
          </w:tcPr>
          <w:p w:rsidR="002E279E" w:rsidRDefault="002E279E" w:rsidP="007B6A94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Прогожук</w:t>
            </w:r>
            <w:proofErr w:type="spellEnd"/>
            <w:r>
              <w:rPr>
                <w:lang w:val="uk-UA"/>
              </w:rPr>
              <w:t xml:space="preserve"> Т.</w:t>
            </w:r>
          </w:p>
        </w:tc>
        <w:tc>
          <w:tcPr>
            <w:tcW w:w="1606" w:type="dxa"/>
          </w:tcPr>
          <w:p w:rsidR="002E279E" w:rsidRPr="00E001E8" w:rsidRDefault="002E279E" w:rsidP="00826AA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E279E" w:rsidRPr="00E001E8" w:rsidTr="00826AAF">
        <w:tc>
          <w:tcPr>
            <w:tcW w:w="14786" w:type="dxa"/>
            <w:gridSpan w:val="5"/>
          </w:tcPr>
          <w:p w:rsidR="002E279E" w:rsidRPr="00E001E8" w:rsidRDefault="002E279E" w:rsidP="00826AAF">
            <w:pPr>
              <w:jc w:val="center"/>
              <w:rPr>
                <w:sz w:val="28"/>
                <w:szCs w:val="28"/>
                <w:lang w:val="uk-UA"/>
              </w:rPr>
            </w:pPr>
            <w:r w:rsidRPr="00E001E8">
              <w:rPr>
                <w:b/>
                <w:sz w:val="28"/>
                <w:szCs w:val="28"/>
                <w:lang w:val="uk-UA"/>
              </w:rPr>
              <w:lastRenderedPageBreak/>
              <w:t xml:space="preserve">5. </w:t>
            </w:r>
            <w:r w:rsidRPr="00E001E8">
              <w:rPr>
                <w:b/>
                <w:sz w:val="28"/>
                <w:szCs w:val="28"/>
              </w:rPr>
              <w:t xml:space="preserve">Заходи по </w:t>
            </w:r>
            <w:proofErr w:type="spellStart"/>
            <w:r w:rsidRPr="00E001E8">
              <w:rPr>
                <w:b/>
                <w:sz w:val="28"/>
                <w:szCs w:val="28"/>
              </w:rPr>
              <w:t>інформаційному</w:t>
            </w:r>
            <w:proofErr w:type="spellEnd"/>
            <w:r w:rsidRPr="00E001E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001E8">
              <w:rPr>
                <w:b/>
                <w:sz w:val="28"/>
                <w:szCs w:val="28"/>
              </w:rPr>
              <w:t>забезпеченню</w:t>
            </w:r>
            <w:proofErr w:type="spellEnd"/>
          </w:p>
        </w:tc>
      </w:tr>
      <w:tr w:rsidR="002E279E" w:rsidRPr="00E001E8" w:rsidTr="00826AAF">
        <w:tc>
          <w:tcPr>
            <w:tcW w:w="636" w:type="dxa"/>
          </w:tcPr>
          <w:p w:rsidR="002E279E" w:rsidRPr="00E001E8" w:rsidRDefault="002E279E" w:rsidP="00826AAF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5.1</w:t>
            </w:r>
          </w:p>
        </w:tc>
        <w:tc>
          <w:tcPr>
            <w:tcW w:w="5806" w:type="dxa"/>
          </w:tcPr>
          <w:p w:rsidR="002E279E" w:rsidRPr="00E001E8" w:rsidRDefault="002E279E" w:rsidP="00826AAF">
            <w:pPr>
              <w:pStyle w:val="a3"/>
              <w:spacing w:line="278" w:lineRule="exact"/>
              <w:jc w:val="left"/>
              <w:rPr>
                <w:rStyle w:val="112"/>
                <w:color w:val="auto"/>
                <w:lang w:eastAsia="uk-UA"/>
              </w:rPr>
            </w:pPr>
            <w:r w:rsidRPr="00E001E8">
              <w:rPr>
                <w:rStyle w:val="112"/>
                <w:color w:val="auto"/>
                <w:lang w:eastAsia="uk-UA"/>
              </w:rPr>
              <w:t xml:space="preserve">Систематично </w:t>
            </w:r>
            <w:proofErr w:type="spellStart"/>
            <w:r w:rsidRPr="00E001E8">
              <w:rPr>
                <w:rStyle w:val="112"/>
                <w:color w:val="auto"/>
                <w:lang w:eastAsia="uk-UA"/>
              </w:rPr>
              <w:t>поновлювати</w:t>
            </w:r>
            <w:proofErr w:type="spellEnd"/>
            <w:r w:rsidRPr="00E001E8">
              <w:rPr>
                <w:rStyle w:val="112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2"/>
                <w:color w:val="auto"/>
                <w:lang w:eastAsia="uk-UA"/>
              </w:rPr>
              <w:t>інформаційн</w:t>
            </w:r>
            <w:proofErr w:type="gramStart"/>
            <w:r w:rsidRPr="00E001E8">
              <w:rPr>
                <w:rStyle w:val="112"/>
                <w:color w:val="auto"/>
                <w:lang w:eastAsia="uk-UA"/>
              </w:rPr>
              <w:t>о</w:t>
            </w:r>
            <w:proofErr w:type="spellEnd"/>
            <w:r w:rsidRPr="00E001E8">
              <w:rPr>
                <w:rStyle w:val="112"/>
                <w:color w:val="auto"/>
                <w:lang w:eastAsia="uk-UA"/>
              </w:rPr>
              <w:t>-</w:t>
            </w:r>
            <w:proofErr w:type="gramEnd"/>
            <w:r w:rsidRPr="00E001E8">
              <w:rPr>
                <w:rStyle w:val="112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2"/>
                <w:color w:val="auto"/>
                <w:lang w:eastAsia="uk-UA"/>
              </w:rPr>
              <w:t>законодавчу</w:t>
            </w:r>
            <w:proofErr w:type="spellEnd"/>
            <w:r w:rsidRPr="00E001E8">
              <w:rPr>
                <w:rStyle w:val="112"/>
                <w:color w:val="auto"/>
                <w:lang w:eastAsia="uk-UA"/>
              </w:rPr>
              <w:t xml:space="preserve"> базу « </w:t>
            </w:r>
            <w:proofErr w:type="spellStart"/>
            <w:r w:rsidRPr="00E001E8">
              <w:rPr>
                <w:rStyle w:val="112"/>
                <w:color w:val="auto"/>
                <w:lang w:eastAsia="uk-UA"/>
              </w:rPr>
              <w:t>Ліга</w:t>
            </w:r>
            <w:proofErr w:type="spellEnd"/>
            <w:r w:rsidRPr="00E001E8">
              <w:rPr>
                <w:rStyle w:val="112"/>
                <w:color w:val="auto"/>
                <w:lang w:eastAsia="uk-UA"/>
              </w:rPr>
              <w:t>»</w:t>
            </w:r>
          </w:p>
        </w:tc>
        <w:tc>
          <w:tcPr>
            <w:tcW w:w="2439" w:type="dxa"/>
          </w:tcPr>
          <w:p w:rsidR="002E279E" w:rsidRPr="00E001E8" w:rsidRDefault="002E279E" w:rsidP="00826AAF">
            <w:pPr>
              <w:pStyle w:val="a3"/>
              <w:spacing w:line="230" w:lineRule="exact"/>
              <w:jc w:val="center"/>
              <w:rPr>
                <w:color w:val="auto"/>
                <w:lang w:val="uk-UA"/>
              </w:rPr>
            </w:pPr>
            <w:r w:rsidRPr="00E001E8">
              <w:rPr>
                <w:color w:val="auto"/>
                <w:lang w:val="uk-UA"/>
              </w:rPr>
              <w:t>постійно</w:t>
            </w:r>
          </w:p>
        </w:tc>
        <w:tc>
          <w:tcPr>
            <w:tcW w:w="4299" w:type="dxa"/>
          </w:tcPr>
          <w:p w:rsidR="002E279E" w:rsidRPr="00E001E8" w:rsidRDefault="002E279E" w:rsidP="007B6A94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Кочура</w:t>
            </w:r>
            <w:r w:rsidRPr="00E001E8">
              <w:rPr>
                <w:bCs/>
                <w:iCs/>
                <w:lang w:val="uk-UA"/>
              </w:rPr>
              <w:t xml:space="preserve"> І.</w:t>
            </w:r>
          </w:p>
        </w:tc>
        <w:tc>
          <w:tcPr>
            <w:tcW w:w="1606" w:type="dxa"/>
          </w:tcPr>
          <w:p w:rsidR="002E279E" w:rsidRPr="00E001E8" w:rsidRDefault="002E279E" w:rsidP="00826AA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E279E" w:rsidRPr="00E001E8" w:rsidTr="00826AAF">
        <w:tc>
          <w:tcPr>
            <w:tcW w:w="636" w:type="dxa"/>
          </w:tcPr>
          <w:p w:rsidR="002E279E" w:rsidRPr="00E001E8" w:rsidRDefault="002E279E" w:rsidP="00826AAF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5.2</w:t>
            </w:r>
          </w:p>
        </w:tc>
        <w:tc>
          <w:tcPr>
            <w:tcW w:w="5806" w:type="dxa"/>
          </w:tcPr>
          <w:p w:rsidR="002E279E" w:rsidRPr="00E001E8" w:rsidRDefault="007B6A94" w:rsidP="007B6A94">
            <w:pPr>
              <w:pStyle w:val="a3"/>
              <w:spacing w:line="278" w:lineRule="exact"/>
              <w:jc w:val="left"/>
              <w:rPr>
                <w:rStyle w:val="112"/>
                <w:color w:val="auto"/>
                <w:lang w:eastAsia="uk-UA"/>
              </w:rPr>
            </w:pPr>
            <w:r>
              <w:rPr>
                <w:color w:val="auto"/>
                <w:lang w:val="uk-UA"/>
              </w:rPr>
              <w:t xml:space="preserve">Внесення даних про суддів та працівників апарату суду до системи Кадри </w:t>
            </w:r>
            <w:r w:rsidR="002E279E" w:rsidRPr="00E001E8">
              <w:rPr>
                <w:color w:val="auto"/>
                <w:lang w:val="uk-UA"/>
              </w:rPr>
              <w:t>«</w:t>
            </w:r>
            <w:r w:rsidR="002E279E" w:rsidRPr="00E001E8">
              <w:rPr>
                <w:color w:val="auto"/>
                <w:lang w:val="en-US"/>
              </w:rPr>
              <w:t>WEB</w:t>
            </w:r>
            <w:r w:rsidR="002E279E" w:rsidRPr="00E001E8">
              <w:rPr>
                <w:color w:val="auto"/>
                <w:lang w:val="uk-UA"/>
              </w:rPr>
              <w:t>».</w:t>
            </w:r>
          </w:p>
        </w:tc>
        <w:tc>
          <w:tcPr>
            <w:tcW w:w="2439" w:type="dxa"/>
          </w:tcPr>
          <w:p w:rsidR="002E279E" w:rsidRPr="00E001E8" w:rsidRDefault="002E279E" w:rsidP="00826AAF">
            <w:pPr>
              <w:pStyle w:val="a3"/>
              <w:spacing w:line="230" w:lineRule="exact"/>
              <w:jc w:val="center"/>
              <w:rPr>
                <w:color w:val="auto"/>
                <w:lang w:val="uk-UA"/>
              </w:rPr>
            </w:pPr>
            <w:r w:rsidRPr="00E001E8">
              <w:rPr>
                <w:color w:val="auto"/>
                <w:lang w:val="uk-UA"/>
              </w:rPr>
              <w:t>постійно</w:t>
            </w:r>
          </w:p>
        </w:tc>
        <w:tc>
          <w:tcPr>
            <w:tcW w:w="4299" w:type="dxa"/>
          </w:tcPr>
          <w:p w:rsidR="002E279E" w:rsidRPr="00E001E8" w:rsidRDefault="002E279E" w:rsidP="007B6A94">
            <w:pPr>
              <w:jc w:val="both"/>
              <w:rPr>
                <w:bCs/>
                <w:iCs/>
                <w:lang w:val="uk-UA"/>
              </w:rPr>
            </w:pPr>
            <w:proofErr w:type="spellStart"/>
            <w:r w:rsidRPr="00E001E8">
              <w:rPr>
                <w:bCs/>
                <w:iCs/>
                <w:lang w:val="uk-UA"/>
              </w:rPr>
              <w:t>Прогожук</w:t>
            </w:r>
            <w:proofErr w:type="spellEnd"/>
            <w:r w:rsidRPr="00E001E8">
              <w:rPr>
                <w:bCs/>
                <w:iCs/>
                <w:lang w:val="uk-UA"/>
              </w:rPr>
              <w:t xml:space="preserve"> Т.</w:t>
            </w:r>
          </w:p>
        </w:tc>
        <w:tc>
          <w:tcPr>
            <w:tcW w:w="1606" w:type="dxa"/>
          </w:tcPr>
          <w:p w:rsidR="002E279E" w:rsidRPr="00E001E8" w:rsidRDefault="002E279E" w:rsidP="00826AA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E279E" w:rsidRPr="00E001E8" w:rsidTr="00826AAF">
        <w:tc>
          <w:tcPr>
            <w:tcW w:w="636" w:type="dxa"/>
          </w:tcPr>
          <w:p w:rsidR="002E279E" w:rsidRPr="00E001E8" w:rsidRDefault="002E279E" w:rsidP="00826AAF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5.3</w:t>
            </w:r>
          </w:p>
        </w:tc>
        <w:tc>
          <w:tcPr>
            <w:tcW w:w="5806" w:type="dxa"/>
          </w:tcPr>
          <w:p w:rsidR="002E279E" w:rsidRPr="00E001E8" w:rsidRDefault="002E279E" w:rsidP="00826AAF">
            <w:pPr>
              <w:pStyle w:val="a3"/>
              <w:spacing w:line="278" w:lineRule="exact"/>
              <w:jc w:val="left"/>
              <w:rPr>
                <w:color w:val="auto"/>
                <w:lang w:val="uk-UA"/>
              </w:rPr>
            </w:pPr>
            <w:proofErr w:type="spellStart"/>
            <w:r w:rsidRPr="00E001E8">
              <w:rPr>
                <w:rStyle w:val="111"/>
                <w:color w:val="auto"/>
                <w:lang w:eastAsia="uk-UA"/>
              </w:rPr>
              <w:t>Забезпечувати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своєчасну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роботу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електронної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пошти</w:t>
            </w:r>
            <w:proofErr w:type="spellEnd"/>
          </w:p>
        </w:tc>
        <w:tc>
          <w:tcPr>
            <w:tcW w:w="2439" w:type="dxa"/>
          </w:tcPr>
          <w:p w:rsidR="002E279E" w:rsidRPr="00E001E8" w:rsidRDefault="002E279E" w:rsidP="00826AAF">
            <w:pPr>
              <w:pStyle w:val="a3"/>
              <w:spacing w:line="230" w:lineRule="exact"/>
              <w:jc w:val="center"/>
              <w:rPr>
                <w:color w:val="auto"/>
                <w:lang w:val="uk-UA"/>
              </w:rPr>
            </w:pPr>
            <w:r w:rsidRPr="00E001E8">
              <w:rPr>
                <w:color w:val="auto"/>
                <w:lang w:val="uk-UA"/>
              </w:rPr>
              <w:t>постійно</w:t>
            </w:r>
          </w:p>
        </w:tc>
        <w:tc>
          <w:tcPr>
            <w:tcW w:w="4299" w:type="dxa"/>
          </w:tcPr>
          <w:p w:rsidR="002E279E" w:rsidRPr="00E001E8" w:rsidRDefault="002E279E" w:rsidP="007B6A94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 xml:space="preserve">Кочура </w:t>
            </w:r>
            <w:r w:rsidRPr="00E001E8">
              <w:rPr>
                <w:bCs/>
                <w:iCs/>
                <w:lang w:val="uk-UA"/>
              </w:rPr>
              <w:t>І.</w:t>
            </w:r>
          </w:p>
        </w:tc>
        <w:tc>
          <w:tcPr>
            <w:tcW w:w="1606" w:type="dxa"/>
          </w:tcPr>
          <w:p w:rsidR="002E279E" w:rsidRPr="00E001E8" w:rsidRDefault="002E279E" w:rsidP="00826AA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E279E" w:rsidRPr="00E001E8" w:rsidTr="00826AAF">
        <w:tc>
          <w:tcPr>
            <w:tcW w:w="636" w:type="dxa"/>
          </w:tcPr>
          <w:p w:rsidR="002E279E" w:rsidRPr="00E001E8" w:rsidRDefault="002E279E" w:rsidP="00826AAF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5.4</w:t>
            </w:r>
          </w:p>
        </w:tc>
        <w:tc>
          <w:tcPr>
            <w:tcW w:w="5806" w:type="dxa"/>
          </w:tcPr>
          <w:p w:rsidR="002E279E" w:rsidRPr="00E001E8" w:rsidRDefault="002E279E" w:rsidP="00826AAF">
            <w:pPr>
              <w:pStyle w:val="a3"/>
              <w:spacing w:line="278" w:lineRule="exact"/>
              <w:jc w:val="left"/>
              <w:rPr>
                <w:rStyle w:val="111"/>
                <w:color w:val="auto"/>
                <w:lang w:eastAsia="uk-UA"/>
              </w:rPr>
            </w:pPr>
            <w:proofErr w:type="spellStart"/>
            <w:r w:rsidRPr="00E001E8">
              <w:rPr>
                <w:rStyle w:val="111"/>
                <w:color w:val="auto"/>
                <w:lang w:eastAsia="uk-UA"/>
              </w:rPr>
              <w:t>Адміністрування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та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постійне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оновлення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інформації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на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веб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-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сайті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суду</w:t>
            </w:r>
          </w:p>
        </w:tc>
        <w:tc>
          <w:tcPr>
            <w:tcW w:w="2439" w:type="dxa"/>
          </w:tcPr>
          <w:p w:rsidR="002E279E" w:rsidRPr="00E001E8" w:rsidRDefault="002E279E" w:rsidP="00826AAF">
            <w:pPr>
              <w:pStyle w:val="a3"/>
              <w:spacing w:line="230" w:lineRule="exact"/>
              <w:jc w:val="center"/>
              <w:rPr>
                <w:color w:val="auto"/>
                <w:lang w:val="uk-UA"/>
              </w:rPr>
            </w:pPr>
            <w:r w:rsidRPr="00E001E8">
              <w:rPr>
                <w:color w:val="auto"/>
                <w:lang w:val="uk-UA"/>
              </w:rPr>
              <w:t>постійно</w:t>
            </w:r>
          </w:p>
        </w:tc>
        <w:tc>
          <w:tcPr>
            <w:tcW w:w="4299" w:type="dxa"/>
          </w:tcPr>
          <w:p w:rsidR="002E279E" w:rsidRPr="00E001E8" w:rsidRDefault="002E279E" w:rsidP="00826AAF">
            <w:pPr>
              <w:jc w:val="both"/>
              <w:rPr>
                <w:bCs/>
                <w:iCs/>
                <w:lang w:val="uk-UA"/>
              </w:rPr>
            </w:pPr>
            <w:proofErr w:type="spellStart"/>
            <w:r w:rsidRPr="00E001E8">
              <w:rPr>
                <w:bCs/>
                <w:iCs/>
                <w:lang w:val="uk-UA"/>
              </w:rPr>
              <w:t>Прогожук</w:t>
            </w:r>
            <w:proofErr w:type="spellEnd"/>
            <w:r w:rsidRPr="00E001E8">
              <w:rPr>
                <w:bCs/>
                <w:iCs/>
                <w:lang w:val="uk-UA"/>
              </w:rPr>
              <w:t xml:space="preserve"> Т.</w:t>
            </w:r>
          </w:p>
          <w:p w:rsidR="002E279E" w:rsidRPr="00E001E8" w:rsidRDefault="002E279E" w:rsidP="007B6A94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Кочура</w:t>
            </w:r>
            <w:r w:rsidRPr="00E001E8">
              <w:rPr>
                <w:bCs/>
                <w:iCs/>
                <w:lang w:val="uk-UA"/>
              </w:rPr>
              <w:t xml:space="preserve"> І.</w:t>
            </w:r>
          </w:p>
        </w:tc>
        <w:tc>
          <w:tcPr>
            <w:tcW w:w="1606" w:type="dxa"/>
          </w:tcPr>
          <w:p w:rsidR="002E279E" w:rsidRPr="00E001E8" w:rsidRDefault="002E279E" w:rsidP="00826AA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E279E" w:rsidRPr="00E001E8" w:rsidTr="00826AAF">
        <w:tc>
          <w:tcPr>
            <w:tcW w:w="14786" w:type="dxa"/>
            <w:gridSpan w:val="5"/>
          </w:tcPr>
          <w:p w:rsidR="002E279E" w:rsidRPr="00E001E8" w:rsidRDefault="002E279E" w:rsidP="00826AAF">
            <w:pPr>
              <w:jc w:val="center"/>
              <w:rPr>
                <w:rStyle w:val="30"/>
                <w:b/>
                <w:sz w:val="28"/>
                <w:szCs w:val="28"/>
                <w:lang w:val="uk-UA"/>
              </w:rPr>
            </w:pPr>
          </w:p>
          <w:p w:rsidR="002E279E" w:rsidRPr="00E001E8" w:rsidRDefault="002E279E" w:rsidP="00826AAF">
            <w:pPr>
              <w:jc w:val="center"/>
              <w:rPr>
                <w:rStyle w:val="30"/>
                <w:b/>
                <w:sz w:val="28"/>
                <w:szCs w:val="28"/>
                <w:lang w:val="uk-UA"/>
              </w:rPr>
            </w:pPr>
          </w:p>
          <w:p w:rsidR="002E279E" w:rsidRPr="00E001E8" w:rsidRDefault="002E279E" w:rsidP="00826AAF">
            <w:pPr>
              <w:jc w:val="center"/>
              <w:rPr>
                <w:sz w:val="28"/>
                <w:szCs w:val="28"/>
                <w:lang w:val="uk-UA"/>
              </w:rPr>
            </w:pPr>
            <w:r w:rsidRPr="00E001E8">
              <w:rPr>
                <w:rStyle w:val="30"/>
                <w:b/>
                <w:sz w:val="28"/>
                <w:szCs w:val="28"/>
                <w:lang w:val="uk-UA"/>
              </w:rPr>
              <w:t xml:space="preserve">6. </w:t>
            </w:r>
            <w:bookmarkStart w:id="0" w:name="bookmark6"/>
            <w:proofErr w:type="spellStart"/>
            <w:proofErr w:type="gramStart"/>
            <w:r w:rsidRPr="00E001E8">
              <w:rPr>
                <w:b/>
                <w:sz w:val="28"/>
                <w:szCs w:val="28"/>
              </w:rPr>
              <w:t>П</w:t>
            </w:r>
            <w:proofErr w:type="gramEnd"/>
            <w:r w:rsidRPr="00E001E8">
              <w:rPr>
                <w:b/>
                <w:sz w:val="28"/>
                <w:szCs w:val="28"/>
              </w:rPr>
              <w:t>ідвищення</w:t>
            </w:r>
            <w:proofErr w:type="spellEnd"/>
            <w:r w:rsidRPr="00E001E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001E8">
              <w:rPr>
                <w:b/>
                <w:sz w:val="28"/>
                <w:szCs w:val="28"/>
              </w:rPr>
              <w:t>кваліфікації</w:t>
            </w:r>
            <w:bookmarkEnd w:id="0"/>
            <w:proofErr w:type="spellEnd"/>
            <w:r w:rsidRPr="00E001E8">
              <w:rPr>
                <w:b/>
                <w:sz w:val="28"/>
                <w:szCs w:val="28"/>
                <w:lang w:val="uk-UA"/>
              </w:rPr>
              <w:t>.</w:t>
            </w:r>
          </w:p>
        </w:tc>
      </w:tr>
      <w:tr w:rsidR="002E279E" w:rsidRPr="00E001E8" w:rsidTr="00826AAF">
        <w:tc>
          <w:tcPr>
            <w:tcW w:w="636" w:type="dxa"/>
          </w:tcPr>
          <w:p w:rsidR="002E279E" w:rsidRPr="00E001E8" w:rsidRDefault="002E279E" w:rsidP="00826AAF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6.1</w:t>
            </w:r>
          </w:p>
        </w:tc>
        <w:tc>
          <w:tcPr>
            <w:tcW w:w="5806" w:type="dxa"/>
          </w:tcPr>
          <w:p w:rsidR="002E279E" w:rsidRPr="00E001E8" w:rsidRDefault="002E279E" w:rsidP="00826AAF">
            <w:pPr>
              <w:pStyle w:val="a3"/>
              <w:spacing w:line="278" w:lineRule="exact"/>
              <w:jc w:val="left"/>
              <w:rPr>
                <w:rStyle w:val="111"/>
                <w:color w:val="auto"/>
                <w:lang w:eastAsia="uk-UA"/>
              </w:rPr>
            </w:pPr>
            <w:proofErr w:type="spellStart"/>
            <w:r w:rsidRPr="00E001E8">
              <w:rPr>
                <w:rStyle w:val="111"/>
                <w:color w:val="auto"/>
                <w:lang w:eastAsia="uk-UA"/>
              </w:rPr>
              <w:t>Організація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і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проведення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семінарських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занять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з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працівниками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апарату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суду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з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питань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ведення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діловодства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, </w:t>
            </w:r>
            <w:proofErr w:type="spellStart"/>
            <w:proofErr w:type="gramStart"/>
            <w:r w:rsidRPr="00E001E8">
              <w:rPr>
                <w:rStyle w:val="111"/>
                <w:color w:val="auto"/>
                <w:lang w:eastAsia="uk-UA"/>
              </w:rPr>
              <w:t>арх</w:t>
            </w:r>
            <w:proofErr w:type="gramEnd"/>
            <w:r w:rsidRPr="00E001E8">
              <w:rPr>
                <w:rStyle w:val="111"/>
                <w:color w:val="auto"/>
                <w:lang w:eastAsia="uk-UA"/>
              </w:rPr>
              <w:t>івної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справи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,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інформаційного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забезпечення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,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обліково-статистичної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та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кадрової</w:t>
            </w:r>
            <w:proofErr w:type="spellEnd"/>
            <w:r w:rsidRPr="00E001E8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11"/>
                <w:color w:val="auto"/>
                <w:lang w:eastAsia="uk-UA"/>
              </w:rPr>
              <w:t>роботи</w:t>
            </w:r>
            <w:proofErr w:type="spellEnd"/>
          </w:p>
        </w:tc>
        <w:tc>
          <w:tcPr>
            <w:tcW w:w="2439" w:type="dxa"/>
          </w:tcPr>
          <w:p w:rsidR="002E279E" w:rsidRPr="00E001E8" w:rsidRDefault="002E279E" w:rsidP="00826AAF">
            <w:pPr>
              <w:pStyle w:val="a3"/>
              <w:spacing w:line="230" w:lineRule="exact"/>
              <w:jc w:val="center"/>
              <w:rPr>
                <w:color w:val="auto"/>
                <w:lang w:val="uk-UA"/>
              </w:rPr>
            </w:pPr>
            <w:r w:rsidRPr="00E001E8">
              <w:rPr>
                <w:color w:val="auto"/>
                <w:lang w:val="uk-UA"/>
              </w:rPr>
              <w:t>протягом півріччя</w:t>
            </w:r>
          </w:p>
        </w:tc>
        <w:tc>
          <w:tcPr>
            <w:tcW w:w="4299" w:type="dxa"/>
          </w:tcPr>
          <w:p w:rsidR="002E279E" w:rsidRDefault="002E279E" w:rsidP="00826AAF">
            <w:pPr>
              <w:jc w:val="both"/>
              <w:rPr>
                <w:bCs/>
                <w:iCs/>
                <w:lang w:val="uk-UA"/>
              </w:rPr>
            </w:pPr>
            <w:proofErr w:type="spellStart"/>
            <w:r w:rsidRPr="00E001E8">
              <w:rPr>
                <w:bCs/>
                <w:iCs/>
                <w:lang w:val="uk-UA"/>
              </w:rPr>
              <w:t>Прогожук</w:t>
            </w:r>
            <w:proofErr w:type="spellEnd"/>
            <w:r w:rsidRPr="00E001E8">
              <w:rPr>
                <w:bCs/>
                <w:iCs/>
                <w:lang w:val="uk-UA"/>
              </w:rPr>
              <w:t xml:space="preserve"> Т.</w:t>
            </w:r>
          </w:p>
          <w:p w:rsidR="002E279E" w:rsidRPr="00E001E8" w:rsidRDefault="002E279E" w:rsidP="007B6A94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Гордійчук М.</w:t>
            </w:r>
          </w:p>
        </w:tc>
        <w:tc>
          <w:tcPr>
            <w:tcW w:w="1606" w:type="dxa"/>
          </w:tcPr>
          <w:p w:rsidR="002E279E" w:rsidRPr="00E001E8" w:rsidRDefault="002E279E" w:rsidP="00826AA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E279E" w:rsidRPr="00E001E8" w:rsidTr="00826AAF">
        <w:tc>
          <w:tcPr>
            <w:tcW w:w="636" w:type="dxa"/>
          </w:tcPr>
          <w:p w:rsidR="002E279E" w:rsidRPr="00E001E8" w:rsidRDefault="002E279E" w:rsidP="00826AAF">
            <w:pPr>
              <w:jc w:val="center"/>
              <w:rPr>
                <w:lang w:val="uk-UA"/>
              </w:rPr>
            </w:pPr>
            <w:r w:rsidRPr="00E001E8">
              <w:rPr>
                <w:lang w:val="uk-UA"/>
              </w:rPr>
              <w:t>6.2</w:t>
            </w:r>
          </w:p>
        </w:tc>
        <w:tc>
          <w:tcPr>
            <w:tcW w:w="5806" w:type="dxa"/>
          </w:tcPr>
          <w:p w:rsidR="002E279E" w:rsidRPr="00E001E8" w:rsidRDefault="002E279E" w:rsidP="00826AAF">
            <w:pPr>
              <w:pStyle w:val="a3"/>
              <w:spacing w:line="278" w:lineRule="exact"/>
              <w:jc w:val="left"/>
              <w:rPr>
                <w:rStyle w:val="111"/>
                <w:color w:val="auto"/>
                <w:lang w:eastAsia="uk-UA"/>
              </w:rPr>
            </w:pPr>
            <w:proofErr w:type="spellStart"/>
            <w:r w:rsidRPr="00E001E8">
              <w:rPr>
                <w:rStyle w:val="10"/>
                <w:color w:val="auto"/>
                <w:lang w:eastAsia="uk-UA"/>
              </w:rPr>
              <w:t>Ознайомлення</w:t>
            </w:r>
            <w:proofErr w:type="spellEnd"/>
            <w:r w:rsidRPr="00E001E8">
              <w:rPr>
                <w:rStyle w:val="10"/>
                <w:color w:val="auto"/>
                <w:lang w:eastAsia="uk-UA"/>
              </w:rPr>
              <w:t xml:space="preserve"> та </w:t>
            </w:r>
            <w:proofErr w:type="spellStart"/>
            <w:r w:rsidRPr="00E001E8">
              <w:rPr>
                <w:rStyle w:val="10"/>
                <w:color w:val="auto"/>
                <w:lang w:eastAsia="uk-UA"/>
              </w:rPr>
              <w:t>врахування</w:t>
            </w:r>
            <w:proofErr w:type="spellEnd"/>
            <w:r w:rsidRPr="00E001E8">
              <w:rPr>
                <w:rStyle w:val="10"/>
                <w:color w:val="auto"/>
                <w:lang w:eastAsia="uk-UA"/>
              </w:rPr>
              <w:t xml:space="preserve"> в </w:t>
            </w:r>
            <w:proofErr w:type="spellStart"/>
            <w:r w:rsidRPr="00E001E8">
              <w:rPr>
                <w:rStyle w:val="10"/>
                <w:color w:val="auto"/>
                <w:lang w:eastAsia="uk-UA"/>
              </w:rPr>
              <w:t>роботі</w:t>
            </w:r>
            <w:proofErr w:type="spellEnd"/>
            <w:r w:rsidRPr="00E001E8">
              <w:rPr>
                <w:rStyle w:val="10"/>
                <w:color w:val="auto"/>
                <w:lang w:eastAsia="uk-UA"/>
              </w:rPr>
              <w:t xml:space="preserve"> </w:t>
            </w:r>
            <w:proofErr w:type="spellStart"/>
            <w:proofErr w:type="gramStart"/>
            <w:r w:rsidRPr="00E001E8">
              <w:rPr>
                <w:rStyle w:val="10"/>
                <w:color w:val="auto"/>
                <w:lang w:eastAsia="uk-UA"/>
              </w:rPr>
              <w:t>р</w:t>
            </w:r>
            <w:proofErr w:type="gramEnd"/>
            <w:r w:rsidRPr="00E001E8">
              <w:rPr>
                <w:rStyle w:val="10"/>
                <w:color w:val="auto"/>
                <w:lang w:eastAsia="uk-UA"/>
              </w:rPr>
              <w:t>ішень</w:t>
            </w:r>
            <w:proofErr w:type="spellEnd"/>
            <w:r w:rsidRPr="00E001E8">
              <w:rPr>
                <w:rStyle w:val="10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0"/>
                <w:color w:val="auto"/>
                <w:lang w:eastAsia="uk-UA"/>
              </w:rPr>
              <w:t>Європейського</w:t>
            </w:r>
            <w:proofErr w:type="spellEnd"/>
            <w:r w:rsidRPr="00E001E8">
              <w:rPr>
                <w:rStyle w:val="10"/>
                <w:color w:val="auto"/>
                <w:lang w:eastAsia="uk-UA"/>
              </w:rPr>
              <w:t xml:space="preserve"> суду </w:t>
            </w:r>
            <w:r w:rsidRPr="00E001E8">
              <w:rPr>
                <w:rStyle w:val="10"/>
                <w:color w:val="auto"/>
                <w:lang w:val="uk-UA" w:eastAsia="uk-UA"/>
              </w:rPr>
              <w:t>з</w:t>
            </w:r>
            <w:r w:rsidRPr="00E001E8">
              <w:rPr>
                <w:rStyle w:val="10"/>
                <w:color w:val="auto"/>
                <w:lang w:eastAsia="uk-UA"/>
              </w:rPr>
              <w:t xml:space="preserve"> прав </w:t>
            </w:r>
            <w:proofErr w:type="spellStart"/>
            <w:r w:rsidRPr="00E001E8">
              <w:rPr>
                <w:rStyle w:val="10"/>
                <w:color w:val="auto"/>
                <w:lang w:eastAsia="uk-UA"/>
              </w:rPr>
              <w:t>людини</w:t>
            </w:r>
            <w:proofErr w:type="spellEnd"/>
            <w:r w:rsidRPr="00E001E8">
              <w:rPr>
                <w:rStyle w:val="10"/>
                <w:color w:val="auto"/>
                <w:lang w:eastAsia="uk-UA"/>
              </w:rPr>
              <w:t xml:space="preserve"> по справах, де стороною </w:t>
            </w:r>
            <w:proofErr w:type="spellStart"/>
            <w:r w:rsidRPr="00E001E8">
              <w:rPr>
                <w:rStyle w:val="10"/>
                <w:color w:val="auto"/>
                <w:lang w:eastAsia="uk-UA"/>
              </w:rPr>
              <w:t>є</w:t>
            </w:r>
            <w:proofErr w:type="spellEnd"/>
            <w:r w:rsidRPr="00E001E8">
              <w:rPr>
                <w:rStyle w:val="10"/>
                <w:color w:val="auto"/>
                <w:lang w:eastAsia="uk-UA"/>
              </w:rPr>
              <w:t xml:space="preserve"> </w:t>
            </w:r>
            <w:proofErr w:type="spellStart"/>
            <w:r w:rsidRPr="00E001E8">
              <w:rPr>
                <w:rStyle w:val="10"/>
                <w:color w:val="auto"/>
                <w:lang w:eastAsia="uk-UA"/>
              </w:rPr>
              <w:t>Україна</w:t>
            </w:r>
            <w:proofErr w:type="spellEnd"/>
            <w:r w:rsidRPr="00E001E8">
              <w:rPr>
                <w:rStyle w:val="10"/>
                <w:color w:val="auto"/>
                <w:lang w:eastAsia="uk-UA"/>
              </w:rPr>
              <w:t>.</w:t>
            </w:r>
          </w:p>
        </w:tc>
        <w:tc>
          <w:tcPr>
            <w:tcW w:w="2439" w:type="dxa"/>
          </w:tcPr>
          <w:p w:rsidR="002E279E" w:rsidRPr="00E001E8" w:rsidRDefault="002E279E" w:rsidP="00826AAF">
            <w:pPr>
              <w:pStyle w:val="a3"/>
              <w:spacing w:line="230" w:lineRule="exact"/>
              <w:jc w:val="center"/>
              <w:rPr>
                <w:color w:val="auto"/>
                <w:lang w:val="uk-UA"/>
              </w:rPr>
            </w:pPr>
            <w:r w:rsidRPr="00E001E8">
              <w:rPr>
                <w:color w:val="auto"/>
                <w:lang w:val="uk-UA"/>
              </w:rPr>
              <w:t>постійно</w:t>
            </w:r>
          </w:p>
        </w:tc>
        <w:tc>
          <w:tcPr>
            <w:tcW w:w="4299" w:type="dxa"/>
          </w:tcPr>
          <w:p w:rsidR="002E279E" w:rsidRPr="00E001E8" w:rsidRDefault="002E279E" w:rsidP="00826AAF">
            <w:pPr>
              <w:jc w:val="both"/>
              <w:rPr>
                <w:bCs/>
                <w:iCs/>
                <w:lang w:val="uk-UA"/>
              </w:rPr>
            </w:pPr>
            <w:proofErr w:type="spellStart"/>
            <w:r w:rsidRPr="00E001E8">
              <w:rPr>
                <w:bCs/>
                <w:iCs/>
                <w:lang w:val="uk-UA"/>
              </w:rPr>
              <w:t>Свинченко</w:t>
            </w:r>
            <w:proofErr w:type="spellEnd"/>
            <w:r w:rsidRPr="00E001E8">
              <w:rPr>
                <w:bCs/>
                <w:iCs/>
                <w:lang w:val="uk-UA"/>
              </w:rPr>
              <w:t xml:space="preserve"> Г.</w:t>
            </w:r>
          </w:p>
          <w:p w:rsidR="002E279E" w:rsidRDefault="002E279E" w:rsidP="00826AAF">
            <w:pPr>
              <w:jc w:val="both"/>
              <w:rPr>
                <w:bCs/>
                <w:iCs/>
                <w:lang w:val="uk-UA"/>
              </w:rPr>
            </w:pPr>
            <w:r w:rsidRPr="00E001E8">
              <w:rPr>
                <w:bCs/>
                <w:iCs/>
                <w:lang w:val="uk-UA"/>
              </w:rPr>
              <w:t>Данчук В.</w:t>
            </w:r>
          </w:p>
          <w:p w:rsidR="002E279E" w:rsidRPr="00E001E8" w:rsidRDefault="007B6A94" w:rsidP="00826AAF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Гребенюк В.</w:t>
            </w:r>
          </w:p>
        </w:tc>
        <w:tc>
          <w:tcPr>
            <w:tcW w:w="1606" w:type="dxa"/>
          </w:tcPr>
          <w:p w:rsidR="002E279E" w:rsidRPr="00E001E8" w:rsidRDefault="002E279E" w:rsidP="00826AA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2E279E" w:rsidRDefault="002E279E" w:rsidP="002E279E">
      <w:pPr>
        <w:jc w:val="center"/>
        <w:rPr>
          <w:sz w:val="28"/>
          <w:szCs w:val="28"/>
          <w:lang w:val="uk-UA"/>
        </w:rPr>
      </w:pPr>
    </w:p>
    <w:p w:rsidR="002E279E" w:rsidRPr="00F97787" w:rsidRDefault="002E279E" w:rsidP="002E279E">
      <w:pPr>
        <w:shd w:val="clear" w:color="auto" w:fill="FFFFFF"/>
        <w:spacing w:after="300" w:line="312" w:lineRule="atLeast"/>
        <w:ind w:firstLine="708"/>
        <w:rPr>
          <w:sz w:val="27"/>
          <w:szCs w:val="27"/>
        </w:rPr>
      </w:pPr>
      <w:proofErr w:type="spellStart"/>
      <w:r>
        <w:rPr>
          <w:bCs/>
          <w:sz w:val="28"/>
          <w:szCs w:val="28"/>
          <w:lang w:val="uk-UA"/>
        </w:rPr>
        <w:t>В.о.к</w:t>
      </w:r>
      <w:r w:rsidRPr="00B94492">
        <w:rPr>
          <w:bCs/>
          <w:sz w:val="28"/>
          <w:szCs w:val="28"/>
          <w:lang w:val="uk-UA"/>
        </w:rPr>
        <w:t>ерівник</w:t>
      </w:r>
      <w:r>
        <w:rPr>
          <w:bCs/>
          <w:sz w:val="28"/>
          <w:szCs w:val="28"/>
          <w:lang w:val="uk-UA"/>
        </w:rPr>
        <w:t>а</w:t>
      </w:r>
      <w:proofErr w:type="spellEnd"/>
      <w:r w:rsidRPr="00B94492">
        <w:rPr>
          <w:bCs/>
          <w:sz w:val="28"/>
          <w:szCs w:val="28"/>
          <w:lang w:val="uk-UA"/>
        </w:rPr>
        <w:t xml:space="preserve"> апарату суду              </w:t>
      </w:r>
      <w:r>
        <w:rPr>
          <w:bCs/>
          <w:sz w:val="28"/>
          <w:szCs w:val="28"/>
          <w:lang w:val="uk-UA"/>
        </w:rPr>
        <w:t xml:space="preserve">                 </w:t>
      </w:r>
      <w:r w:rsidRPr="00B94492">
        <w:rPr>
          <w:bCs/>
          <w:sz w:val="28"/>
          <w:szCs w:val="28"/>
          <w:lang w:val="uk-UA"/>
        </w:rPr>
        <w:t xml:space="preserve">                                 </w:t>
      </w:r>
      <w:r w:rsidRPr="00B94492">
        <w:rPr>
          <w:bCs/>
          <w:sz w:val="28"/>
          <w:szCs w:val="28"/>
          <w:lang w:val="uk-UA"/>
        </w:rPr>
        <w:tab/>
      </w:r>
      <w:r w:rsidRPr="00B94492">
        <w:rPr>
          <w:bCs/>
          <w:sz w:val="28"/>
          <w:szCs w:val="28"/>
          <w:lang w:val="uk-UA"/>
        </w:rPr>
        <w:tab/>
      </w:r>
      <w:r w:rsidRPr="00B94492">
        <w:rPr>
          <w:bCs/>
          <w:sz w:val="28"/>
          <w:szCs w:val="28"/>
          <w:lang w:val="uk-UA"/>
        </w:rPr>
        <w:tab/>
      </w:r>
      <w:r w:rsidRPr="00B94492">
        <w:rPr>
          <w:bCs/>
          <w:sz w:val="28"/>
          <w:szCs w:val="28"/>
          <w:lang w:val="uk-UA"/>
        </w:rPr>
        <w:tab/>
      </w:r>
      <w:r w:rsidRPr="00B94492">
        <w:rPr>
          <w:bCs/>
          <w:sz w:val="28"/>
          <w:szCs w:val="28"/>
          <w:lang w:val="uk-UA"/>
        </w:rPr>
        <w:tab/>
      </w:r>
      <w:r w:rsidRPr="00B94492">
        <w:rPr>
          <w:bCs/>
          <w:sz w:val="28"/>
          <w:szCs w:val="28"/>
          <w:lang w:val="uk-UA"/>
        </w:rPr>
        <w:tab/>
      </w:r>
      <w:r w:rsidR="007B6A94">
        <w:rPr>
          <w:bCs/>
          <w:sz w:val="28"/>
          <w:szCs w:val="28"/>
          <w:lang w:val="uk-UA"/>
        </w:rPr>
        <w:t xml:space="preserve">             </w:t>
      </w:r>
      <w:r>
        <w:rPr>
          <w:bCs/>
          <w:sz w:val="28"/>
          <w:szCs w:val="28"/>
          <w:lang w:val="uk-UA"/>
        </w:rPr>
        <w:t>Т.</w:t>
      </w:r>
      <w:proofErr w:type="spellStart"/>
      <w:r w:rsidR="007B6A94">
        <w:rPr>
          <w:bCs/>
          <w:sz w:val="28"/>
          <w:szCs w:val="28"/>
          <w:lang w:val="uk-UA"/>
        </w:rPr>
        <w:t>П</w:t>
      </w:r>
      <w:r>
        <w:rPr>
          <w:bCs/>
          <w:sz w:val="28"/>
          <w:szCs w:val="28"/>
          <w:lang w:val="uk-UA"/>
        </w:rPr>
        <w:t>рогожук</w:t>
      </w:r>
      <w:proofErr w:type="spellEnd"/>
      <w:r w:rsidRPr="00B94492">
        <w:rPr>
          <w:bCs/>
          <w:sz w:val="28"/>
          <w:szCs w:val="28"/>
          <w:lang w:val="uk-UA"/>
        </w:rPr>
        <w:t> </w:t>
      </w:r>
      <w:r w:rsidRPr="00F97787">
        <w:rPr>
          <w:b/>
          <w:bCs/>
          <w:sz w:val="27"/>
          <w:szCs w:val="27"/>
          <w:lang w:val="uk-UA"/>
        </w:rPr>
        <w:t> </w:t>
      </w:r>
    </w:p>
    <w:sectPr w:rsidR="002E279E" w:rsidRPr="00F97787" w:rsidSect="002E279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C77559"/>
    <w:multiLevelType w:val="hybridMultilevel"/>
    <w:tmpl w:val="4306CE6A"/>
    <w:lvl w:ilvl="0" w:tplc="62D874C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proofState w:spelling="clean" w:grammar="clean"/>
  <w:defaultTabStop w:val="708"/>
  <w:characterSpacingControl w:val="doNotCompress"/>
  <w:compat/>
  <w:rsids>
    <w:rsidRoot w:val="002E279E"/>
    <w:rsid w:val="002E279E"/>
    <w:rsid w:val="004D0B9D"/>
    <w:rsid w:val="006A48DD"/>
    <w:rsid w:val="007B6A94"/>
    <w:rsid w:val="0087148A"/>
    <w:rsid w:val="00A32885"/>
    <w:rsid w:val="00B325D0"/>
    <w:rsid w:val="00BB6448"/>
    <w:rsid w:val="00E742B5"/>
    <w:rsid w:val="00EF5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79E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11"/>
    <w:basedOn w:val="a0"/>
    <w:rsid w:val="002E279E"/>
  </w:style>
  <w:style w:type="paragraph" w:styleId="a3">
    <w:name w:val="Body Text"/>
    <w:basedOn w:val="a"/>
    <w:link w:val="a4"/>
    <w:rsid w:val="002E279E"/>
    <w:pPr>
      <w:spacing w:after="300" w:line="312" w:lineRule="auto"/>
      <w:jc w:val="both"/>
    </w:pPr>
    <w:rPr>
      <w:color w:val="555577"/>
    </w:rPr>
  </w:style>
  <w:style w:type="character" w:customStyle="1" w:styleId="a4">
    <w:name w:val="Основной текст Знак"/>
    <w:basedOn w:val="a0"/>
    <w:link w:val="a3"/>
    <w:rsid w:val="002E279E"/>
    <w:rPr>
      <w:rFonts w:ascii="Times New Roman" w:eastAsia="Times New Roman" w:hAnsi="Times New Roman" w:cs="Times New Roman"/>
      <w:color w:val="555577"/>
      <w:sz w:val="24"/>
      <w:szCs w:val="24"/>
      <w:lang w:eastAsia="ru-RU"/>
    </w:rPr>
  </w:style>
  <w:style w:type="character" w:customStyle="1" w:styleId="11pt">
    <w:name w:val="11pt"/>
    <w:basedOn w:val="a0"/>
    <w:rsid w:val="002E279E"/>
  </w:style>
  <w:style w:type="character" w:customStyle="1" w:styleId="30">
    <w:name w:val="30"/>
    <w:basedOn w:val="a0"/>
    <w:rsid w:val="002E279E"/>
  </w:style>
  <w:style w:type="character" w:customStyle="1" w:styleId="111">
    <w:name w:val="111"/>
    <w:basedOn w:val="a0"/>
    <w:rsid w:val="002E279E"/>
  </w:style>
  <w:style w:type="character" w:customStyle="1" w:styleId="112">
    <w:name w:val="112"/>
    <w:basedOn w:val="a0"/>
    <w:rsid w:val="002E279E"/>
  </w:style>
  <w:style w:type="character" w:customStyle="1" w:styleId="10">
    <w:name w:val="10"/>
    <w:basedOn w:val="a0"/>
    <w:rsid w:val="002E279E"/>
  </w:style>
  <w:style w:type="paragraph" w:styleId="a5">
    <w:name w:val="List Paragraph"/>
    <w:basedOn w:val="a"/>
    <w:uiPriority w:val="34"/>
    <w:qFormat/>
    <w:rsid w:val="002E27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992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cp:lastPrinted>2021-01-18T13:26:00Z</cp:lastPrinted>
  <dcterms:created xsi:type="dcterms:W3CDTF">2021-01-18T10:23:00Z</dcterms:created>
  <dcterms:modified xsi:type="dcterms:W3CDTF">2021-01-18T13:28:00Z</dcterms:modified>
</cp:coreProperties>
</file>