
<file path=[Content_Types].xml><?xml version="1.0" encoding="utf-8"?>
<Types xmlns="http://schemas.openxmlformats.org/package/2006/content-types">
  <Override PartName="/customXml/itemProps1.xml" ContentType="application/vnd.openxmlformats-officedocument.customXmlProperties+xml"/>
  <Override PartName="/word/theme/themeOverride2.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606" w:rsidRPr="00727FF4" w:rsidRDefault="001D5606" w:rsidP="001D5606">
      <w:pPr>
        <w:ind w:firstLine="630"/>
        <w:jc w:val="center"/>
        <w:rPr>
          <w:b/>
          <w:bCs/>
          <w:sz w:val="32"/>
          <w:szCs w:val="32"/>
        </w:rPr>
      </w:pPr>
      <w:r w:rsidRPr="00EF1F27">
        <w:rPr>
          <w:b/>
          <w:bCs/>
          <w:sz w:val="28"/>
          <w:szCs w:val="28"/>
        </w:rPr>
        <w:t xml:space="preserve">  </w:t>
      </w:r>
      <w:r w:rsidRPr="00727FF4">
        <w:rPr>
          <w:b/>
          <w:bCs/>
          <w:sz w:val="32"/>
          <w:szCs w:val="32"/>
        </w:rPr>
        <w:t>Аналіз розгляду</w:t>
      </w:r>
    </w:p>
    <w:p w:rsidR="001D5606" w:rsidRPr="00727FF4" w:rsidRDefault="001D5606" w:rsidP="001D5606">
      <w:pPr>
        <w:ind w:firstLine="630"/>
        <w:jc w:val="center"/>
        <w:rPr>
          <w:b/>
          <w:bCs/>
          <w:sz w:val="28"/>
          <w:szCs w:val="28"/>
        </w:rPr>
      </w:pPr>
      <w:r w:rsidRPr="00727FF4">
        <w:rPr>
          <w:b/>
          <w:bCs/>
          <w:sz w:val="28"/>
          <w:szCs w:val="28"/>
        </w:rPr>
        <w:t xml:space="preserve"> </w:t>
      </w:r>
    </w:p>
    <w:p w:rsidR="001D5606" w:rsidRPr="00727FF4" w:rsidRDefault="001D5606" w:rsidP="001D5606">
      <w:pPr>
        <w:ind w:firstLine="630"/>
        <w:jc w:val="center"/>
        <w:rPr>
          <w:b/>
          <w:bCs/>
          <w:sz w:val="28"/>
          <w:szCs w:val="28"/>
        </w:rPr>
      </w:pPr>
      <w:proofErr w:type="spellStart"/>
      <w:r w:rsidRPr="00727FF4">
        <w:rPr>
          <w:b/>
          <w:bCs/>
          <w:sz w:val="28"/>
          <w:szCs w:val="28"/>
        </w:rPr>
        <w:t>Лугинським</w:t>
      </w:r>
      <w:proofErr w:type="spellEnd"/>
      <w:r w:rsidRPr="00727FF4">
        <w:rPr>
          <w:b/>
          <w:bCs/>
          <w:sz w:val="28"/>
          <w:szCs w:val="28"/>
        </w:rPr>
        <w:t xml:space="preserve"> районним судом судових справ та  стан здійснення судочинства за 2015 рік ( в порівнянні з 2014 роком )</w:t>
      </w:r>
    </w:p>
    <w:p w:rsidR="001D5606" w:rsidRPr="00727FF4" w:rsidRDefault="001D5606" w:rsidP="001D5606">
      <w:pPr>
        <w:ind w:firstLine="630"/>
        <w:rPr>
          <w:b/>
          <w:bCs/>
        </w:rPr>
      </w:pPr>
    </w:p>
    <w:p w:rsidR="001D5606" w:rsidRPr="00727FF4" w:rsidRDefault="001D5606" w:rsidP="001D5606">
      <w:pPr>
        <w:ind w:firstLine="630"/>
        <w:rPr>
          <w:b/>
          <w:bCs/>
        </w:rPr>
      </w:pPr>
    </w:p>
    <w:p w:rsidR="001D5606" w:rsidRPr="00727FF4" w:rsidRDefault="001D5606" w:rsidP="001D5606">
      <w:pPr>
        <w:pStyle w:val="a3"/>
        <w:widowControl/>
        <w:suppressAutoHyphens w:val="0"/>
        <w:jc w:val="both"/>
        <w:rPr>
          <w:kern w:val="0"/>
          <w:sz w:val="24"/>
          <w:szCs w:val="24"/>
        </w:rPr>
      </w:pPr>
      <w:r w:rsidRPr="00727FF4">
        <w:rPr>
          <w:kern w:val="0"/>
          <w:sz w:val="24"/>
          <w:szCs w:val="24"/>
        </w:rPr>
        <w:t xml:space="preserve"> Метою статистичного аналізу є порівняння кількісних характеристик об’єкта дослідження та виявлення тенденцій змін динаміки статистичних показників.</w:t>
      </w:r>
    </w:p>
    <w:p w:rsidR="001D5606" w:rsidRPr="00727FF4" w:rsidRDefault="001D5606" w:rsidP="001D5606">
      <w:pPr>
        <w:ind w:firstLine="630"/>
      </w:pPr>
    </w:p>
    <w:p w:rsidR="001D5606" w:rsidRPr="00727FF4" w:rsidRDefault="001D5606" w:rsidP="001D5606">
      <w:pPr>
        <w:ind w:firstLine="630"/>
        <w:jc w:val="both"/>
      </w:pPr>
      <w:r w:rsidRPr="00727FF4">
        <w:t>Головним аспектом проведення даного аналізу виступають:</w:t>
      </w:r>
    </w:p>
    <w:p w:rsidR="001D5606" w:rsidRPr="00727FF4" w:rsidRDefault="001D5606" w:rsidP="001D5606">
      <w:pPr>
        <w:numPr>
          <w:ilvl w:val="0"/>
          <w:numId w:val="1"/>
        </w:numPr>
        <w:jc w:val="both"/>
      </w:pPr>
      <w:r w:rsidRPr="00727FF4">
        <w:t>кількість справ, розглянутих за видами судочинства (кримінальне, цивільне, адміністративне)  та за окремими категоріями (видами);</w:t>
      </w:r>
    </w:p>
    <w:p w:rsidR="001D5606" w:rsidRPr="00727FF4" w:rsidRDefault="001D5606" w:rsidP="001D5606">
      <w:pPr>
        <w:numPr>
          <w:ilvl w:val="0"/>
          <w:numId w:val="1"/>
        </w:numPr>
        <w:jc w:val="both"/>
      </w:pPr>
      <w:r w:rsidRPr="00727FF4">
        <w:t>кількість засуджених за вироками, які набрали та не набрали законної сили у даному звітному періоді:</w:t>
      </w:r>
    </w:p>
    <w:p w:rsidR="001D5606" w:rsidRPr="00727FF4" w:rsidRDefault="001D5606" w:rsidP="001D5606">
      <w:pPr>
        <w:numPr>
          <w:ilvl w:val="0"/>
          <w:numId w:val="1"/>
        </w:numPr>
        <w:jc w:val="both"/>
      </w:pPr>
      <w:r w:rsidRPr="00727FF4">
        <w:t>призначені до правопорушників покарання (основні та додаткові);</w:t>
      </w:r>
    </w:p>
    <w:p w:rsidR="001D5606" w:rsidRPr="00727FF4" w:rsidRDefault="001D5606" w:rsidP="001D5606">
      <w:pPr>
        <w:numPr>
          <w:ilvl w:val="0"/>
          <w:numId w:val="1"/>
        </w:numPr>
        <w:jc w:val="both"/>
      </w:pPr>
      <w:r w:rsidRPr="00727FF4">
        <w:t xml:space="preserve">загальна кількість осіб, притягнутих до адміністративної відповідальності за </w:t>
      </w:r>
      <w:proofErr w:type="spellStart"/>
      <w:r w:rsidRPr="00727FF4">
        <w:t>КУпАП</w:t>
      </w:r>
      <w:proofErr w:type="spellEnd"/>
      <w:r w:rsidRPr="00727FF4">
        <w:t xml:space="preserve"> (за видами скоєних правопорушень та накладених на них адміністративних стягнень), тощо.</w:t>
      </w:r>
    </w:p>
    <w:p w:rsidR="001D5606" w:rsidRPr="00727FF4" w:rsidRDefault="001D5606" w:rsidP="001D5606">
      <w:pPr>
        <w:ind w:firstLine="629"/>
        <w:jc w:val="both"/>
      </w:pPr>
      <w:r w:rsidRPr="00727FF4">
        <w:t xml:space="preserve"> </w:t>
      </w:r>
    </w:p>
    <w:p w:rsidR="001D5606" w:rsidRPr="00727FF4" w:rsidRDefault="001D5606" w:rsidP="002233A4">
      <w:pPr>
        <w:jc w:val="both"/>
      </w:pPr>
      <w:r w:rsidRPr="00727FF4">
        <w:t xml:space="preserve">       </w:t>
      </w:r>
      <w:r w:rsidRPr="00727FF4">
        <w:tab/>
        <w:t xml:space="preserve">За штатним розкладом  у суді передбачено 6 посад суддів, дві посади вакантні. Суддя Шуляк Л.А. призначена на посаду судді </w:t>
      </w:r>
      <w:proofErr w:type="spellStart"/>
      <w:r w:rsidRPr="00727FF4">
        <w:t>Лугинського</w:t>
      </w:r>
      <w:proofErr w:type="spellEnd"/>
      <w:r w:rsidRPr="00727FF4">
        <w:t xml:space="preserve"> районного суду 15.08.2013 року, але в </w:t>
      </w:r>
      <w:proofErr w:type="spellStart"/>
      <w:r w:rsidRPr="00727FF4">
        <w:t>зв»язку</w:t>
      </w:r>
      <w:proofErr w:type="spellEnd"/>
      <w:r w:rsidRPr="00727FF4">
        <w:t xml:space="preserve"> з тим, що нею була прийнята присяга 31.03.2015 року, то і справи вона розглядає з 31.03.2015 року. Суддя Денисюк І.І. призначена на посаду судді </w:t>
      </w:r>
      <w:proofErr w:type="spellStart"/>
      <w:r w:rsidRPr="00727FF4">
        <w:t>Лугинського</w:t>
      </w:r>
      <w:proofErr w:type="spellEnd"/>
      <w:r w:rsidRPr="00727FF4">
        <w:t xml:space="preserve"> районного суду 06.02.2014 року, але в </w:t>
      </w:r>
      <w:proofErr w:type="spellStart"/>
      <w:r w:rsidRPr="00727FF4">
        <w:t>зв»язку</w:t>
      </w:r>
      <w:proofErr w:type="spellEnd"/>
      <w:r w:rsidRPr="00727FF4">
        <w:t xml:space="preserve"> з тим, що нею була прийнята присяга 31.03.2015 року, то і справи вона розглядає з 31.03.2015 року.</w:t>
      </w:r>
      <w:r w:rsidR="002233A4">
        <w:t xml:space="preserve"> </w:t>
      </w:r>
      <w:r w:rsidRPr="00727FF4">
        <w:t xml:space="preserve">По можливості судді </w:t>
      </w:r>
      <w:proofErr w:type="spellStart"/>
      <w:r w:rsidRPr="00727FF4">
        <w:t>Бичківська</w:t>
      </w:r>
      <w:proofErr w:type="spellEnd"/>
      <w:r w:rsidRPr="00727FF4">
        <w:t xml:space="preserve"> К.Г., Нечуй Б.П., Шуляк Л.А. та Денисюк І.І. розглядають справи різних категорій рівномірно.</w:t>
      </w:r>
    </w:p>
    <w:p w:rsidR="001D5606" w:rsidRPr="00727FF4" w:rsidRDefault="001D5606" w:rsidP="001D5606">
      <w:pPr>
        <w:jc w:val="both"/>
      </w:pPr>
    </w:p>
    <w:p w:rsidR="001D5606" w:rsidRPr="00727FF4" w:rsidRDefault="00B4257E" w:rsidP="00B4257E">
      <w:pPr>
        <w:ind w:firstLine="630"/>
        <w:jc w:val="both"/>
        <w:rPr>
          <w:b/>
          <w:bCs/>
          <w:sz w:val="28"/>
          <w:szCs w:val="28"/>
        </w:rPr>
      </w:pPr>
      <w:r w:rsidRPr="00727FF4">
        <w:rPr>
          <w:b/>
          <w:sz w:val="28"/>
          <w:szCs w:val="28"/>
        </w:rPr>
        <w:t>Структура справ та матеріалів, що перебували в провадженні</w:t>
      </w:r>
      <w:r w:rsidRPr="00727FF4">
        <w:rPr>
          <w:sz w:val="28"/>
          <w:szCs w:val="28"/>
        </w:rPr>
        <w:t xml:space="preserve">  </w:t>
      </w:r>
      <w:r w:rsidR="001D5606" w:rsidRPr="00727FF4">
        <w:rPr>
          <w:b/>
          <w:bCs/>
          <w:sz w:val="28"/>
          <w:szCs w:val="28"/>
        </w:rPr>
        <w:t>в 2015 році в порівнянні з 2014 роком</w:t>
      </w:r>
      <w:r w:rsidRPr="00727FF4">
        <w:rPr>
          <w:b/>
          <w:bCs/>
          <w:sz w:val="28"/>
          <w:szCs w:val="28"/>
        </w:rPr>
        <w:t>, має такий вигляд:</w:t>
      </w:r>
    </w:p>
    <w:p w:rsidR="001D5606" w:rsidRPr="00727FF4" w:rsidRDefault="001D5606" w:rsidP="001D5606">
      <w:pPr>
        <w:ind w:firstLine="630"/>
        <w:jc w:val="center"/>
      </w:pPr>
    </w:p>
    <w:tbl>
      <w:tblPr>
        <w:tblW w:w="8876"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tblPr>
      <w:tblGrid>
        <w:gridCol w:w="880"/>
        <w:gridCol w:w="3260"/>
        <w:gridCol w:w="2468"/>
        <w:gridCol w:w="2268"/>
      </w:tblGrid>
      <w:tr w:rsidR="001D5606" w:rsidRPr="00727FF4" w:rsidTr="00A97729">
        <w:trPr>
          <w:tblHeader/>
          <w:jc w:val="center"/>
        </w:trPr>
        <w:tc>
          <w:tcPr>
            <w:tcW w:w="880" w:type="dxa"/>
            <w:vAlign w:val="center"/>
          </w:tcPr>
          <w:p w:rsidR="001D5606" w:rsidRPr="00727FF4" w:rsidRDefault="001D5606" w:rsidP="00A97729">
            <w:pPr>
              <w:pStyle w:val="WW-"/>
              <w:snapToGrid w:val="0"/>
              <w:spacing w:after="0"/>
              <w:ind w:firstLine="630"/>
              <w:rPr>
                <w:rFonts w:ascii="Times New Roman" w:eastAsia="Times New Roman" w:hAnsi="Times New Roman" w:cs="Times New Roman"/>
                <w:sz w:val="24"/>
                <w:szCs w:val="24"/>
                <w:lang w:val="uk-UA"/>
              </w:rPr>
            </w:pPr>
          </w:p>
        </w:tc>
        <w:tc>
          <w:tcPr>
            <w:tcW w:w="3260" w:type="dxa"/>
            <w:vAlign w:val="center"/>
          </w:tcPr>
          <w:p w:rsidR="001D5606" w:rsidRPr="00727FF4" w:rsidRDefault="001D5606" w:rsidP="00A97729">
            <w:pPr>
              <w:pStyle w:val="WW-"/>
              <w:snapToGrid w:val="0"/>
              <w:spacing w:after="0"/>
              <w:ind w:firstLine="630"/>
              <w:rPr>
                <w:rFonts w:ascii="Times New Roman" w:eastAsia="Times New Roman" w:hAnsi="Times New Roman" w:cs="Times New Roman"/>
                <w:sz w:val="24"/>
                <w:szCs w:val="24"/>
                <w:lang w:val="uk-UA"/>
              </w:rPr>
            </w:pPr>
          </w:p>
        </w:tc>
        <w:tc>
          <w:tcPr>
            <w:tcW w:w="2468" w:type="dxa"/>
            <w:vAlign w:val="center"/>
          </w:tcPr>
          <w:p w:rsidR="001D5606" w:rsidRPr="00727FF4" w:rsidRDefault="001D5606" w:rsidP="001D5606">
            <w:pPr>
              <w:pStyle w:val="WW-"/>
              <w:snapToGrid w:val="0"/>
              <w:spacing w:after="0"/>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 xml:space="preserve">        2015 рік                                                                                                                                                                                                                                                                                                                                                        </w:t>
            </w:r>
          </w:p>
        </w:tc>
        <w:tc>
          <w:tcPr>
            <w:tcW w:w="2268" w:type="dxa"/>
            <w:vAlign w:val="center"/>
          </w:tcPr>
          <w:p w:rsidR="001D5606" w:rsidRPr="00727FF4" w:rsidRDefault="001D5606" w:rsidP="001D5606">
            <w:pPr>
              <w:pStyle w:val="WW-"/>
              <w:snapToGrid w:val="0"/>
              <w:spacing w:after="0"/>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 xml:space="preserve">         2014 рік</w:t>
            </w:r>
          </w:p>
        </w:tc>
      </w:tr>
      <w:tr w:rsidR="001D5606" w:rsidRPr="00727FF4" w:rsidTr="00A97729">
        <w:trPr>
          <w:jc w:val="center"/>
        </w:trPr>
        <w:tc>
          <w:tcPr>
            <w:tcW w:w="880" w:type="dxa"/>
            <w:vAlign w:val="center"/>
          </w:tcPr>
          <w:p w:rsidR="001D5606" w:rsidRPr="00727FF4" w:rsidRDefault="001D5606" w:rsidP="00A97729">
            <w:pPr>
              <w:pStyle w:val="WW-0"/>
              <w:snapToGrid w:val="0"/>
              <w:spacing w:after="0"/>
              <w:ind w:left="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1.</w:t>
            </w:r>
          </w:p>
        </w:tc>
        <w:tc>
          <w:tcPr>
            <w:tcW w:w="3260" w:type="dxa"/>
            <w:vAlign w:val="center"/>
          </w:tcPr>
          <w:p w:rsidR="001D5606" w:rsidRPr="00727FF4" w:rsidRDefault="001D5606" w:rsidP="00A97729">
            <w:pPr>
              <w:pStyle w:val="WW-0"/>
              <w:snapToGrid w:val="0"/>
              <w:spacing w:after="0"/>
              <w:rPr>
                <w:rFonts w:ascii="Times New Roman" w:eastAsia="Times New Roman" w:hAnsi="Times New Roman" w:cs="Times New Roman"/>
                <w:sz w:val="24"/>
                <w:szCs w:val="24"/>
                <w:lang w:val="uk-UA"/>
              </w:rPr>
            </w:pPr>
            <w:r w:rsidRPr="00727FF4">
              <w:rPr>
                <w:rFonts w:ascii="Times New Roman" w:eastAsia="Lucida Sans Unicode" w:hAnsi="Times New Roman" w:cs="Times New Roman"/>
                <w:bCs/>
                <w:sz w:val="24"/>
                <w:szCs w:val="24"/>
                <w:lang w:val="uk-UA"/>
              </w:rPr>
              <w:t>Справи та матеріали кримінального судочинства</w:t>
            </w:r>
          </w:p>
        </w:tc>
        <w:tc>
          <w:tcPr>
            <w:tcW w:w="2468" w:type="dxa"/>
            <w:vAlign w:val="center"/>
          </w:tcPr>
          <w:p w:rsidR="001D5606" w:rsidRPr="00727FF4" w:rsidRDefault="00B95178" w:rsidP="00A97729">
            <w:pPr>
              <w:pStyle w:val="WW-0"/>
              <w:snapToGrid w:val="0"/>
              <w:spacing w:after="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181</w:t>
            </w:r>
          </w:p>
        </w:tc>
        <w:tc>
          <w:tcPr>
            <w:tcW w:w="2268" w:type="dxa"/>
            <w:vAlign w:val="center"/>
          </w:tcPr>
          <w:p w:rsidR="001D5606" w:rsidRPr="00727FF4" w:rsidRDefault="001D5606" w:rsidP="00A97729">
            <w:pPr>
              <w:pStyle w:val="WW-0"/>
              <w:snapToGrid w:val="0"/>
              <w:spacing w:after="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174</w:t>
            </w:r>
          </w:p>
        </w:tc>
      </w:tr>
      <w:tr w:rsidR="001D5606" w:rsidRPr="00727FF4" w:rsidTr="00A97729">
        <w:trPr>
          <w:trHeight w:val="872"/>
          <w:jc w:val="center"/>
        </w:trPr>
        <w:tc>
          <w:tcPr>
            <w:tcW w:w="880" w:type="dxa"/>
            <w:vAlign w:val="center"/>
          </w:tcPr>
          <w:p w:rsidR="001D5606" w:rsidRPr="00727FF4" w:rsidRDefault="001D5606" w:rsidP="00A97729">
            <w:pPr>
              <w:pStyle w:val="WW-0"/>
              <w:snapToGrid w:val="0"/>
              <w:spacing w:after="0"/>
              <w:ind w:left="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2.</w:t>
            </w:r>
          </w:p>
        </w:tc>
        <w:tc>
          <w:tcPr>
            <w:tcW w:w="3260" w:type="dxa"/>
            <w:vAlign w:val="center"/>
          </w:tcPr>
          <w:p w:rsidR="001D5606" w:rsidRPr="00727FF4" w:rsidRDefault="001D5606" w:rsidP="00A97729">
            <w:pPr>
              <w:pStyle w:val="WW-0"/>
              <w:snapToGrid w:val="0"/>
              <w:spacing w:after="0"/>
              <w:rPr>
                <w:rFonts w:ascii="Times New Roman" w:eastAsia="Times New Roman" w:hAnsi="Times New Roman" w:cs="Times New Roman"/>
                <w:sz w:val="24"/>
                <w:szCs w:val="24"/>
                <w:lang w:val="uk-UA"/>
              </w:rPr>
            </w:pPr>
            <w:r w:rsidRPr="00727FF4">
              <w:rPr>
                <w:rFonts w:ascii="Times New Roman" w:eastAsia="Lucida Sans Unicode" w:hAnsi="Times New Roman" w:cs="Times New Roman"/>
                <w:bCs/>
                <w:sz w:val="24"/>
                <w:szCs w:val="24"/>
                <w:lang w:val="uk-UA"/>
              </w:rPr>
              <w:t>Справи та матеріали цивільного судочинства</w:t>
            </w:r>
          </w:p>
        </w:tc>
        <w:tc>
          <w:tcPr>
            <w:tcW w:w="2468" w:type="dxa"/>
            <w:vAlign w:val="center"/>
          </w:tcPr>
          <w:p w:rsidR="001D5606" w:rsidRPr="00727FF4" w:rsidRDefault="00A21B8F" w:rsidP="00A21B8F">
            <w:pPr>
              <w:pStyle w:val="WW-0"/>
              <w:snapToGrid w:val="0"/>
              <w:spacing w:after="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310</w:t>
            </w:r>
          </w:p>
        </w:tc>
        <w:tc>
          <w:tcPr>
            <w:tcW w:w="2268" w:type="dxa"/>
            <w:vAlign w:val="center"/>
          </w:tcPr>
          <w:p w:rsidR="001D5606" w:rsidRPr="00727FF4" w:rsidRDefault="001D5606" w:rsidP="00A97729">
            <w:pPr>
              <w:pStyle w:val="WW-0"/>
              <w:snapToGrid w:val="0"/>
              <w:spacing w:after="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304</w:t>
            </w:r>
          </w:p>
        </w:tc>
      </w:tr>
      <w:tr w:rsidR="001D5606" w:rsidRPr="00727FF4" w:rsidTr="00A97729">
        <w:trPr>
          <w:jc w:val="center"/>
        </w:trPr>
        <w:tc>
          <w:tcPr>
            <w:tcW w:w="880" w:type="dxa"/>
            <w:vAlign w:val="center"/>
          </w:tcPr>
          <w:p w:rsidR="001D5606" w:rsidRPr="00727FF4" w:rsidRDefault="001D5606" w:rsidP="00A97729">
            <w:pPr>
              <w:pStyle w:val="WW-0"/>
              <w:snapToGrid w:val="0"/>
              <w:spacing w:after="0"/>
              <w:ind w:left="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3.</w:t>
            </w:r>
          </w:p>
        </w:tc>
        <w:tc>
          <w:tcPr>
            <w:tcW w:w="3260" w:type="dxa"/>
            <w:vAlign w:val="center"/>
          </w:tcPr>
          <w:p w:rsidR="001D5606" w:rsidRPr="00727FF4" w:rsidRDefault="001D5606" w:rsidP="00A97729">
            <w:pPr>
              <w:pStyle w:val="WW-0"/>
              <w:snapToGrid w:val="0"/>
              <w:spacing w:after="0"/>
              <w:rPr>
                <w:rFonts w:ascii="Times New Roman" w:eastAsia="Times New Roman" w:hAnsi="Times New Roman" w:cs="Times New Roman"/>
                <w:sz w:val="24"/>
                <w:szCs w:val="24"/>
                <w:lang w:val="uk-UA"/>
              </w:rPr>
            </w:pPr>
            <w:r w:rsidRPr="00727FF4">
              <w:rPr>
                <w:rFonts w:ascii="Times New Roman" w:eastAsia="Lucida Sans Unicode" w:hAnsi="Times New Roman" w:cs="Times New Roman"/>
                <w:bCs/>
                <w:sz w:val="24"/>
                <w:szCs w:val="24"/>
                <w:lang w:val="uk-UA"/>
              </w:rPr>
              <w:t>Справи та матеріали про адміністративні правопорушення</w:t>
            </w:r>
          </w:p>
        </w:tc>
        <w:tc>
          <w:tcPr>
            <w:tcW w:w="2468" w:type="dxa"/>
            <w:vAlign w:val="center"/>
          </w:tcPr>
          <w:p w:rsidR="001D5606" w:rsidRPr="00727FF4" w:rsidRDefault="002E2379" w:rsidP="00A97729">
            <w:pPr>
              <w:pStyle w:val="WW-0"/>
              <w:snapToGrid w:val="0"/>
              <w:spacing w:after="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181</w:t>
            </w:r>
          </w:p>
        </w:tc>
        <w:tc>
          <w:tcPr>
            <w:tcW w:w="2268" w:type="dxa"/>
            <w:vAlign w:val="center"/>
          </w:tcPr>
          <w:p w:rsidR="001D5606" w:rsidRPr="00727FF4" w:rsidRDefault="001D5606" w:rsidP="00A97729">
            <w:pPr>
              <w:pStyle w:val="WW-0"/>
              <w:snapToGrid w:val="0"/>
              <w:spacing w:after="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347</w:t>
            </w:r>
          </w:p>
        </w:tc>
      </w:tr>
      <w:tr w:rsidR="001D5606" w:rsidRPr="00727FF4" w:rsidTr="00A97729">
        <w:trPr>
          <w:jc w:val="center"/>
        </w:trPr>
        <w:tc>
          <w:tcPr>
            <w:tcW w:w="880" w:type="dxa"/>
            <w:vAlign w:val="center"/>
          </w:tcPr>
          <w:p w:rsidR="001D5606" w:rsidRPr="00727FF4" w:rsidRDefault="001D5606" w:rsidP="00A97729">
            <w:pPr>
              <w:pStyle w:val="WW-0"/>
              <w:snapToGrid w:val="0"/>
              <w:spacing w:after="0"/>
              <w:ind w:left="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4.</w:t>
            </w:r>
          </w:p>
        </w:tc>
        <w:tc>
          <w:tcPr>
            <w:tcW w:w="3260" w:type="dxa"/>
            <w:vAlign w:val="center"/>
          </w:tcPr>
          <w:p w:rsidR="001D5606" w:rsidRPr="00727FF4" w:rsidRDefault="001D5606" w:rsidP="00A97729">
            <w:pPr>
              <w:pStyle w:val="WW-0"/>
              <w:snapToGrid w:val="0"/>
              <w:spacing w:after="0"/>
              <w:rPr>
                <w:rFonts w:ascii="Times New Roman" w:eastAsia="Times New Roman" w:hAnsi="Times New Roman" w:cs="Times New Roman"/>
                <w:sz w:val="24"/>
                <w:szCs w:val="24"/>
                <w:lang w:val="uk-UA"/>
              </w:rPr>
            </w:pPr>
            <w:r w:rsidRPr="00727FF4">
              <w:rPr>
                <w:rFonts w:ascii="Times New Roman" w:eastAsia="Lucida Sans Unicode" w:hAnsi="Times New Roman" w:cs="Times New Roman"/>
                <w:bCs/>
                <w:sz w:val="24"/>
                <w:szCs w:val="24"/>
                <w:lang w:val="uk-UA"/>
              </w:rPr>
              <w:t>Справи та матеріали адміністративного судочинства</w:t>
            </w:r>
          </w:p>
        </w:tc>
        <w:tc>
          <w:tcPr>
            <w:tcW w:w="2468" w:type="dxa"/>
            <w:vAlign w:val="center"/>
          </w:tcPr>
          <w:p w:rsidR="001D5606" w:rsidRPr="00727FF4" w:rsidRDefault="000D5345" w:rsidP="00A97729">
            <w:pPr>
              <w:pStyle w:val="WW-0"/>
              <w:snapToGrid w:val="0"/>
              <w:spacing w:after="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1217</w:t>
            </w:r>
          </w:p>
        </w:tc>
        <w:tc>
          <w:tcPr>
            <w:tcW w:w="2268" w:type="dxa"/>
            <w:vAlign w:val="center"/>
          </w:tcPr>
          <w:p w:rsidR="001D5606" w:rsidRPr="00727FF4" w:rsidRDefault="001D5606" w:rsidP="00A97729">
            <w:pPr>
              <w:pStyle w:val="WW-0"/>
              <w:snapToGrid w:val="0"/>
              <w:spacing w:after="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6327</w:t>
            </w:r>
          </w:p>
        </w:tc>
      </w:tr>
      <w:tr w:rsidR="001D5606" w:rsidRPr="00727FF4" w:rsidTr="00A97729">
        <w:trPr>
          <w:jc w:val="center"/>
        </w:trPr>
        <w:tc>
          <w:tcPr>
            <w:tcW w:w="880" w:type="dxa"/>
            <w:vAlign w:val="center"/>
          </w:tcPr>
          <w:p w:rsidR="001D5606" w:rsidRPr="00727FF4" w:rsidRDefault="001D5606" w:rsidP="00A97729">
            <w:pPr>
              <w:pStyle w:val="WW-0"/>
              <w:snapToGrid w:val="0"/>
              <w:spacing w:after="0"/>
              <w:ind w:left="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5.</w:t>
            </w:r>
          </w:p>
        </w:tc>
        <w:tc>
          <w:tcPr>
            <w:tcW w:w="3260" w:type="dxa"/>
            <w:vAlign w:val="center"/>
          </w:tcPr>
          <w:p w:rsidR="001D5606" w:rsidRPr="00727FF4" w:rsidRDefault="001D5606" w:rsidP="00A97729">
            <w:pPr>
              <w:pStyle w:val="WW-0"/>
              <w:snapToGrid w:val="0"/>
              <w:spacing w:after="0"/>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Всього</w:t>
            </w:r>
          </w:p>
        </w:tc>
        <w:tc>
          <w:tcPr>
            <w:tcW w:w="2468" w:type="dxa"/>
            <w:vAlign w:val="center"/>
          </w:tcPr>
          <w:p w:rsidR="001D5606" w:rsidRPr="00727FF4" w:rsidRDefault="007B6559" w:rsidP="00A97729">
            <w:pPr>
              <w:pStyle w:val="WW-0"/>
              <w:snapToGrid w:val="0"/>
              <w:spacing w:after="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1889</w:t>
            </w:r>
          </w:p>
        </w:tc>
        <w:tc>
          <w:tcPr>
            <w:tcW w:w="2268" w:type="dxa"/>
            <w:vAlign w:val="center"/>
          </w:tcPr>
          <w:p w:rsidR="001D5606" w:rsidRPr="00727FF4" w:rsidRDefault="001D5606" w:rsidP="00A97729">
            <w:pPr>
              <w:pStyle w:val="WW-0"/>
              <w:snapToGrid w:val="0"/>
              <w:spacing w:after="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7152</w:t>
            </w:r>
          </w:p>
        </w:tc>
      </w:tr>
    </w:tbl>
    <w:p w:rsidR="001D5606" w:rsidRPr="00727FF4" w:rsidRDefault="001D5606" w:rsidP="001D5606">
      <w:pPr>
        <w:ind w:firstLine="630"/>
      </w:pPr>
    </w:p>
    <w:p w:rsidR="001D5606" w:rsidRPr="00727FF4" w:rsidRDefault="001D5606" w:rsidP="007B6559">
      <w:pPr>
        <w:ind w:firstLine="630"/>
        <w:jc w:val="both"/>
      </w:pPr>
      <w:r w:rsidRPr="00727FF4">
        <w:t>Отже, кількість справ та матеріалів, що перебувала на розгляді в 201</w:t>
      </w:r>
      <w:r w:rsidR="00DE5835" w:rsidRPr="00727FF4">
        <w:t>5</w:t>
      </w:r>
      <w:r w:rsidRPr="00727FF4">
        <w:t xml:space="preserve"> році з</w:t>
      </w:r>
      <w:r w:rsidR="007B6559" w:rsidRPr="00727FF4">
        <w:t>мен</w:t>
      </w:r>
      <w:r w:rsidRPr="00727FF4">
        <w:t>шилась порівняно з 201</w:t>
      </w:r>
      <w:r w:rsidR="00DE5835" w:rsidRPr="00727FF4">
        <w:t>4</w:t>
      </w:r>
      <w:r w:rsidRPr="00727FF4">
        <w:t xml:space="preserve"> роком на </w:t>
      </w:r>
      <w:r w:rsidR="007B6559" w:rsidRPr="00727FF4">
        <w:t>5263</w:t>
      </w:r>
      <w:r w:rsidRPr="00727FF4">
        <w:t xml:space="preserve"> справ та матеріалів. Однак, як вбачається з даних таблиці, кількість справ та матеріалів, що перебувала на розгляді в 201</w:t>
      </w:r>
      <w:r w:rsidR="007A1CA9" w:rsidRPr="00727FF4">
        <w:t>5</w:t>
      </w:r>
      <w:r w:rsidRPr="00727FF4">
        <w:t xml:space="preserve"> році </w:t>
      </w:r>
      <w:r w:rsidR="007A1CA9" w:rsidRPr="00727FF4">
        <w:t>зменшилась</w:t>
      </w:r>
      <w:r w:rsidRPr="00727FF4">
        <w:t xml:space="preserve"> порівняно з 201</w:t>
      </w:r>
      <w:r w:rsidR="007A1CA9" w:rsidRPr="00727FF4">
        <w:t>4</w:t>
      </w:r>
      <w:r w:rsidRPr="00727FF4">
        <w:t xml:space="preserve"> роком за рахунок справ адміністративного судочинства про визнання дій протиправними та </w:t>
      </w:r>
      <w:proofErr w:type="spellStart"/>
      <w:r w:rsidRPr="00727FF4">
        <w:t>зобов»язання</w:t>
      </w:r>
      <w:proofErr w:type="spellEnd"/>
      <w:r w:rsidRPr="00727FF4">
        <w:t xml:space="preserve"> проведення перерахунку  та виплати коштів передбачених </w:t>
      </w:r>
      <w:r w:rsidRPr="00727FF4">
        <w:rPr>
          <w:rStyle w:val="s31"/>
          <w:sz w:val="24"/>
          <w:szCs w:val="24"/>
        </w:rPr>
        <w:t xml:space="preserve">Законом </w:t>
      </w:r>
      <w:r w:rsidR="001F25DD" w:rsidRPr="00727FF4">
        <w:rPr>
          <w:rStyle w:val="s31"/>
          <w:sz w:val="24"/>
          <w:szCs w:val="24"/>
        </w:rPr>
        <w:t xml:space="preserve">України </w:t>
      </w:r>
      <w:r w:rsidRPr="00727FF4">
        <w:rPr>
          <w:color w:val="000000"/>
        </w:rPr>
        <w:t>«Про статус і соціальний захист громадян, які постраждали внаслідок Чорнобильської катастрофи»</w:t>
      </w:r>
      <w:r w:rsidRPr="00727FF4">
        <w:t>.</w:t>
      </w:r>
    </w:p>
    <w:p w:rsidR="001D5606" w:rsidRPr="00727FF4" w:rsidRDefault="001D5606" w:rsidP="001D5606">
      <w:pPr>
        <w:ind w:firstLine="630"/>
        <w:rPr>
          <w:b/>
          <w:bCs/>
        </w:rPr>
      </w:pPr>
    </w:p>
    <w:p w:rsidR="001D5606" w:rsidRPr="00727FF4" w:rsidRDefault="001D5606" w:rsidP="001D5606">
      <w:pPr>
        <w:ind w:firstLine="630"/>
        <w:rPr>
          <w:b/>
          <w:bCs/>
          <w:sz w:val="28"/>
          <w:szCs w:val="28"/>
          <w:u w:val="single"/>
        </w:rPr>
      </w:pPr>
      <w:r w:rsidRPr="00727FF4">
        <w:rPr>
          <w:b/>
          <w:bCs/>
          <w:sz w:val="28"/>
          <w:szCs w:val="28"/>
          <w:u w:val="single"/>
        </w:rPr>
        <w:lastRenderedPageBreak/>
        <w:t>Розгляд судом кримінальних проваджень та матеріалів.</w:t>
      </w:r>
    </w:p>
    <w:p w:rsidR="001D5606" w:rsidRPr="00727FF4" w:rsidRDefault="001D5606" w:rsidP="001D5606">
      <w:pPr>
        <w:ind w:firstLine="630"/>
        <w:rPr>
          <w:b/>
          <w:bCs/>
          <w:u w:val="single"/>
        </w:rPr>
      </w:pPr>
    </w:p>
    <w:p w:rsidR="001D5606" w:rsidRPr="00727FF4" w:rsidRDefault="001D5606" w:rsidP="001D5606">
      <w:pPr>
        <w:pStyle w:val="3"/>
        <w:widowControl/>
        <w:suppressAutoHyphens w:val="0"/>
        <w:rPr>
          <w:kern w:val="0"/>
        </w:rPr>
      </w:pPr>
      <w:r w:rsidRPr="00727FF4">
        <w:rPr>
          <w:kern w:val="0"/>
        </w:rPr>
        <w:t xml:space="preserve">У провадженні </w:t>
      </w:r>
      <w:proofErr w:type="spellStart"/>
      <w:r w:rsidRPr="00727FF4">
        <w:rPr>
          <w:kern w:val="0"/>
        </w:rPr>
        <w:t>Лугинського</w:t>
      </w:r>
      <w:proofErr w:type="spellEnd"/>
      <w:r w:rsidRPr="00727FF4">
        <w:rPr>
          <w:kern w:val="0"/>
        </w:rPr>
        <w:t xml:space="preserve"> районного суду  протягом 201</w:t>
      </w:r>
      <w:r w:rsidR="00C166A0" w:rsidRPr="00727FF4">
        <w:rPr>
          <w:kern w:val="0"/>
        </w:rPr>
        <w:t>5</w:t>
      </w:r>
      <w:r w:rsidRPr="00727FF4">
        <w:rPr>
          <w:kern w:val="0"/>
        </w:rPr>
        <w:t xml:space="preserve"> року  знаходилось </w:t>
      </w:r>
      <w:r w:rsidR="00C166A0" w:rsidRPr="00727FF4">
        <w:rPr>
          <w:kern w:val="0"/>
        </w:rPr>
        <w:t>63</w:t>
      </w:r>
      <w:r w:rsidRPr="00727FF4">
        <w:rPr>
          <w:kern w:val="0"/>
        </w:rPr>
        <w:t xml:space="preserve"> кримінальні провадження, що у порівнянні з 201</w:t>
      </w:r>
      <w:r w:rsidR="00C166A0" w:rsidRPr="00727FF4">
        <w:rPr>
          <w:kern w:val="0"/>
        </w:rPr>
        <w:t>4</w:t>
      </w:r>
      <w:r w:rsidRPr="00727FF4">
        <w:rPr>
          <w:kern w:val="0"/>
        </w:rPr>
        <w:t xml:space="preserve"> роком (</w:t>
      </w:r>
      <w:r w:rsidR="00C166A0" w:rsidRPr="00727FF4">
        <w:rPr>
          <w:kern w:val="0"/>
        </w:rPr>
        <w:t>63</w:t>
      </w:r>
      <w:r w:rsidRPr="00727FF4">
        <w:rPr>
          <w:kern w:val="0"/>
        </w:rPr>
        <w:t xml:space="preserve"> кримінальн</w:t>
      </w:r>
      <w:r w:rsidR="00C166A0" w:rsidRPr="00727FF4">
        <w:rPr>
          <w:kern w:val="0"/>
        </w:rPr>
        <w:t>і</w:t>
      </w:r>
      <w:r w:rsidRPr="00727FF4">
        <w:rPr>
          <w:kern w:val="0"/>
        </w:rPr>
        <w:t xml:space="preserve"> провадження)</w:t>
      </w:r>
      <w:r w:rsidR="001F25DD" w:rsidRPr="00727FF4">
        <w:rPr>
          <w:kern w:val="0"/>
        </w:rPr>
        <w:t xml:space="preserve"> </w:t>
      </w:r>
      <w:proofErr w:type="spellStart"/>
      <w:r w:rsidR="001F25DD" w:rsidRPr="00727FF4">
        <w:rPr>
          <w:kern w:val="0"/>
        </w:rPr>
        <w:t>такаж</w:t>
      </w:r>
      <w:proofErr w:type="spellEnd"/>
      <w:r w:rsidR="001F25DD" w:rsidRPr="00727FF4">
        <w:rPr>
          <w:kern w:val="0"/>
        </w:rPr>
        <w:t xml:space="preserve"> сама кількість</w:t>
      </w:r>
      <w:r w:rsidRPr="00727FF4">
        <w:rPr>
          <w:kern w:val="0"/>
        </w:rPr>
        <w:t xml:space="preserve">. </w:t>
      </w:r>
    </w:p>
    <w:p w:rsidR="001D5606" w:rsidRPr="00727FF4" w:rsidRDefault="001D5606" w:rsidP="001D5606">
      <w:pPr>
        <w:ind w:firstLine="709"/>
        <w:jc w:val="both"/>
      </w:pPr>
    </w:p>
    <w:p w:rsidR="001D5606" w:rsidRPr="00727FF4" w:rsidRDefault="001D5606" w:rsidP="001D5606">
      <w:pPr>
        <w:ind w:firstLine="630"/>
        <w:jc w:val="both"/>
      </w:pPr>
      <w:r w:rsidRPr="00727FF4">
        <w:t xml:space="preserve">Найбільший відсоток у загальному числі кримінальних проваджень, що перебували у провадженні суду складають провадження про злочини проти власності - </w:t>
      </w:r>
      <w:r w:rsidR="005B5AE5" w:rsidRPr="00727FF4">
        <w:t>22</w:t>
      </w:r>
      <w:r w:rsidRPr="00727FF4">
        <w:t xml:space="preserve"> провадження –  </w:t>
      </w:r>
      <w:r w:rsidR="005B5AE5" w:rsidRPr="00727FF4">
        <w:t>34,9</w:t>
      </w:r>
      <w:r w:rsidRPr="00727FF4">
        <w:t xml:space="preserve"> % (у т.ч. за крадіжку -18 проваджень –   </w:t>
      </w:r>
      <w:r w:rsidR="005B5AE5" w:rsidRPr="00727FF4">
        <w:t>28,6</w:t>
      </w:r>
      <w:r w:rsidRPr="00727FF4">
        <w:t xml:space="preserve"> %, грабіж -1 провадження –  1,6%,  </w:t>
      </w:r>
      <w:r w:rsidR="005B5AE5" w:rsidRPr="00727FF4">
        <w:t xml:space="preserve">розбій -2 провадження –  3,2%, привласнення, </w:t>
      </w:r>
      <w:r w:rsidRPr="00727FF4">
        <w:t>розтрата майна або заволодіння ним шляхом зловживання службовим становищем - 1 провадження –  1,6%, )</w:t>
      </w:r>
      <w:r w:rsidR="005B5AE5" w:rsidRPr="00727FF4">
        <w:t>;</w:t>
      </w:r>
      <w:r w:rsidRPr="00727FF4">
        <w:t xml:space="preserve"> провадження про злочини проти життя та </w:t>
      </w:r>
      <w:proofErr w:type="spellStart"/>
      <w:r w:rsidRPr="00727FF4">
        <w:t>здоров»я</w:t>
      </w:r>
      <w:proofErr w:type="spellEnd"/>
      <w:r w:rsidRPr="00727FF4">
        <w:t xml:space="preserve"> особи - </w:t>
      </w:r>
      <w:r w:rsidR="00406CC7" w:rsidRPr="00727FF4">
        <w:t>1</w:t>
      </w:r>
      <w:r w:rsidR="0022733B" w:rsidRPr="00727FF4">
        <w:t>7</w:t>
      </w:r>
      <w:r w:rsidRPr="00727FF4">
        <w:t xml:space="preserve"> проваджен</w:t>
      </w:r>
      <w:r w:rsidR="005B5AE5" w:rsidRPr="00727FF4">
        <w:t>ь</w:t>
      </w:r>
      <w:r w:rsidRPr="00727FF4">
        <w:t xml:space="preserve"> –  </w:t>
      </w:r>
      <w:r w:rsidR="0022733B" w:rsidRPr="00727FF4">
        <w:t>27</w:t>
      </w:r>
      <w:r w:rsidRPr="00727FF4">
        <w:t xml:space="preserve"> % (у т.ч. умисне тяжке тілесне ушкодження -</w:t>
      </w:r>
      <w:r w:rsidR="00406CC7" w:rsidRPr="00727FF4">
        <w:t>4</w:t>
      </w:r>
      <w:r w:rsidRPr="00727FF4">
        <w:t xml:space="preserve"> провадження – </w:t>
      </w:r>
      <w:r w:rsidR="00406CC7" w:rsidRPr="00727FF4">
        <w:t>6,3</w:t>
      </w:r>
      <w:r w:rsidRPr="00727FF4">
        <w:t xml:space="preserve">%, умисне середньої тяжкості тілесне ушкодження - </w:t>
      </w:r>
      <w:r w:rsidR="00406CC7" w:rsidRPr="00727FF4">
        <w:t>2</w:t>
      </w:r>
      <w:r w:rsidRPr="00727FF4">
        <w:t xml:space="preserve"> провадження – </w:t>
      </w:r>
      <w:r w:rsidR="00406CC7" w:rsidRPr="00727FF4">
        <w:t>3,2</w:t>
      </w:r>
      <w:r w:rsidRPr="00727FF4">
        <w:t>%)</w:t>
      </w:r>
      <w:r w:rsidR="00D27AFC" w:rsidRPr="00727FF4">
        <w:t>;</w:t>
      </w:r>
      <w:r w:rsidRPr="00727FF4">
        <w:t xml:space="preserve"> провадження про злочини у сфері обігу наркотичних засобів, психотропних речовин, їх аналогів або прекурсорів та інші проти </w:t>
      </w:r>
      <w:proofErr w:type="spellStart"/>
      <w:r w:rsidRPr="00727FF4">
        <w:t>здоров»я</w:t>
      </w:r>
      <w:proofErr w:type="spellEnd"/>
      <w:r w:rsidRPr="00727FF4">
        <w:t xml:space="preserve"> населення - </w:t>
      </w:r>
      <w:r w:rsidR="00406CC7" w:rsidRPr="00727FF4">
        <w:t>11</w:t>
      </w:r>
      <w:r w:rsidRPr="00727FF4">
        <w:t xml:space="preserve"> проваджень  – </w:t>
      </w:r>
      <w:r w:rsidR="00406CC7" w:rsidRPr="00727FF4">
        <w:t>17,5</w:t>
      </w:r>
      <w:r w:rsidRPr="00727FF4">
        <w:t>%</w:t>
      </w:r>
      <w:r w:rsidR="00D27AFC" w:rsidRPr="00727FF4">
        <w:t>;</w:t>
      </w:r>
      <w:r w:rsidRPr="00727FF4">
        <w:t xml:space="preserve"> провадження про злочини проти громадського порядку та моральності – </w:t>
      </w:r>
      <w:r w:rsidR="00406CC7" w:rsidRPr="00727FF4">
        <w:t>1</w:t>
      </w:r>
      <w:r w:rsidRPr="00727FF4">
        <w:t xml:space="preserve"> провадження — </w:t>
      </w:r>
      <w:r w:rsidR="00406CC7" w:rsidRPr="00727FF4">
        <w:t>1,6</w:t>
      </w:r>
      <w:r w:rsidRPr="00727FF4">
        <w:t>%</w:t>
      </w:r>
      <w:r w:rsidR="00D27AFC" w:rsidRPr="00727FF4">
        <w:t>;</w:t>
      </w:r>
      <w:r w:rsidRPr="00727FF4">
        <w:t xml:space="preserve"> провадження про злочини проти безпеки руху та експлуатації транспорту – </w:t>
      </w:r>
      <w:r w:rsidR="0022733B" w:rsidRPr="00727FF4">
        <w:t>5</w:t>
      </w:r>
      <w:r w:rsidRPr="00727FF4">
        <w:t xml:space="preserve"> провадження —  </w:t>
      </w:r>
      <w:r w:rsidR="0022733B" w:rsidRPr="00727FF4">
        <w:t>7,9</w:t>
      </w:r>
      <w:r w:rsidRPr="00727FF4">
        <w:t>%</w:t>
      </w:r>
      <w:r w:rsidR="00D27AFC" w:rsidRPr="00727FF4">
        <w:t xml:space="preserve">; провадження про злочини проти громадської безпеки – 5 проваджень — 7,9%; провадження про злочини у сфері службової діяльності та професійної діяльності, </w:t>
      </w:r>
      <w:proofErr w:type="spellStart"/>
      <w:r w:rsidR="00D27AFC" w:rsidRPr="00727FF4">
        <w:t>пов»язаної</w:t>
      </w:r>
      <w:proofErr w:type="spellEnd"/>
      <w:r w:rsidR="00D27AFC" w:rsidRPr="00727FF4">
        <w:t xml:space="preserve"> з наданням публічних послуг – 2 провадження — 3,2%.</w:t>
      </w:r>
    </w:p>
    <w:p w:rsidR="001D5606" w:rsidRPr="00727FF4" w:rsidRDefault="001D5606" w:rsidP="001D5606">
      <w:pPr>
        <w:ind w:firstLine="630"/>
        <w:jc w:val="both"/>
      </w:pPr>
    </w:p>
    <w:p w:rsidR="001D5606" w:rsidRPr="00727FF4" w:rsidRDefault="001D5606" w:rsidP="001D5606">
      <w:pPr>
        <w:pStyle w:val="2"/>
        <w:rPr>
          <w:sz w:val="24"/>
          <w:szCs w:val="24"/>
        </w:rPr>
      </w:pPr>
      <w:r w:rsidRPr="00727FF4">
        <w:rPr>
          <w:sz w:val="24"/>
          <w:szCs w:val="24"/>
        </w:rPr>
        <w:t xml:space="preserve">Закінчено провадження по </w:t>
      </w:r>
      <w:r w:rsidR="005B5AE5" w:rsidRPr="00727FF4">
        <w:rPr>
          <w:sz w:val="24"/>
          <w:szCs w:val="24"/>
        </w:rPr>
        <w:t>55</w:t>
      </w:r>
      <w:r w:rsidRPr="00727FF4">
        <w:rPr>
          <w:sz w:val="24"/>
          <w:szCs w:val="24"/>
        </w:rPr>
        <w:t xml:space="preserve"> кримінальним провадженням або </w:t>
      </w:r>
      <w:r w:rsidR="005B5AE5" w:rsidRPr="00727FF4">
        <w:rPr>
          <w:sz w:val="24"/>
          <w:szCs w:val="24"/>
        </w:rPr>
        <w:t>87,3</w:t>
      </w:r>
      <w:r w:rsidRPr="00727FF4">
        <w:rPr>
          <w:sz w:val="24"/>
          <w:szCs w:val="24"/>
        </w:rPr>
        <w:t xml:space="preserve"> % до числа усіх кримінальних проваджень, що знаходились на розгляді (</w:t>
      </w:r>
      <w:r w:rsidR="005B5AE5" w:rsidRPr="00727FF4">
        <w:rPr>
          <w:sz w:val="24"/>
          <w:szCs w:val="24"/>
        </w:rPr>
        <w:t>63</w:t>
      </w:r>
      <w:r w:rsidRPr="00727FF4">
        <w:rPr>
          <w:sz w:val="24"/>
          <w:szCs w:val="24"/>
        </w:rPr>
        <w:t xml:space="preserve"> провадження). Закінчено провадження у кримінальних провадженнях з постановленням вироку по 4</w:t>
      </w:r>
      <w:r w:rsidR="00802AB5" w:rsidRPr="00727FF4">
        <w:rPr>
          <w:sz w:val="24"/>
          <w:szCs w:val="24"/>
        </w:rPr>
        <w:t>8</w:t>
      </w:r>
      <w:r w:rsidRPr="00727FF4">
        <w:rPr>
          <w:sz w:val="24"/>
          <w:szCs w:val="24"/>
        </w:rPr>
        <w:t xml:space="preserve"> кримінальним провадженнях або </w:t>
      </w:r>
      <w:r w:rsidR="0042793F" w:rsidRPr="00727FF4">
        <w:rPr>
          <w:sz w:val="24"/>
          <w:szCs w:val="24"/>
        </w:rPr>
        <w:t>87,2</w:t>
      </w:r>
      <w:r w:rsidRPr="00727FF4">
        <w:rPr>
          <w:sz w:val="24"/>
          <w:szCs w:val="24"/>
        </w:rPr>
        <w:t xml:space="preserve">% до числа закінчених проваджень, що на </w:t>
      </w:r>
      <w:r w:rsidR="0042793F" w:rsidRPr="00727FF4">
        <w:rPr>
          <w:sz w:val="24"/>
          <w:szCs w:val="24"/>
        </w:rPr>
        <w:t>5,2</w:t>
      </w:r>
      <w:r w:rsidRPr="00727FF4">
        <w:rPr>
          <w:sz w:val="24"/>
          <w:szCs w:val="24"/>
        </w:rPr>
        <w:t xml:space="preserve"> % більше, ніж в попередньому звітному періоді (</w:t>
      </w:r>
      <w:r w:rsidR="0042793F" w:rsidRPr="00727FF4">
        <w:rPr>
          <w:sz w:val="24"/>
          <w:szCs w:val="24"/>
        </w:rPr>
        <w:t>82</w:t>
      </w:r>
      <w:r w:rsidRPr="00727FF4">
        <w:rPr>
          <w:sz w:val="24"/>
          <w:szCs w:val="24"/>
        </w:rPr>
        <w:t xml:space="preserve">%). Закрито провадження по </w:t>
      </w:r>
      <w:r w:rsidR="0042793F" w:rsidRPr="00727FF4">
        <w:rPr>
          <w:sz w:val="24"/>
          <w:szCs w:val="24"/>
        </w:rPr>
        <w:t>6</w:t>
      </w:r>
      <w:r w:rsidRPr="00727FF4">
        <w:rPr>
          <w:sz w:val="24"/>
          <w:szCs w:val="24"/>
        </w:rPr>
        <w:t xml:space="preserve"> провадженнях, </w:t>
      </w:r>
      <w:r w:rsidRPr="00727FF4">
        <w:rPr>
          <w:kern w:val="0"/>
          <w:sz w:val="24"/>
          <w:szCs w:val="24"/>
        </w:rPr>
        <w:t xml:space="preserve">що на </w:t>
      </w:r>
      <w:r w:rsidR="0042793F" w:rsidRPr="00727FF4">
        <w:rPr>
          <w:kern w:val="0"/>
          <w:sz w:val="24"/>
          <w:szCs w:val="24"/>
        </w:rPr>
        <w:t>5</w:t>
      </w:r>
      <w:r w:rsidRPr="00727FF4">
        <w:rPr>
          <w:kern w:val="0"/>
          <w:sz w:val="24"/>
          <w:szCs w:val="24"/>
        </w:rPr>
        <w:t xml:space="preserve"> </w:t>
      </w:r>
      <w:r w:rsidRPr="00727FF4">
        <w:rPr>
          <w:sz w:val="24"/>
          <w:szCs w:val="24"/>
        </w:rPr>
        <w:t>проваджень</w:t>
      </w:r>
      <w:r w:rsidRPr="00727FF4">
        <w:rPr>
          <w:kern w:val="0"/>
          <w:sz w:val="24"/>
          <w:szCs w:val="24"/>
        </w:rPr>
        <w:t xml:space="preserve"> менше у порівнянні з 201</w:t>
      </w:r>
      <w:r w:rsidR="0042793F" w:rsidRPr="00727FF4">
        <w:rPr>
          <w:kern w:val="0"/>
          <w:sz w:val="24"/>
          <w:szCs w:val="24"/>
        </w:rPr>
        <w:t>4</w:t>
      </w:r>
      <w:r w:rsidRPr="00727FF4">
        <w:rPr>
          <w:kern w:val="0"/>
          <w:sz w:val="24"/>
          <w:szCs w:val="24"/>
        </w:rPr>
        <w:t xml:space="preserve"> роком (</w:t>
      </w:r>
      <w:r w:rsidR="0042793F" w:rsidRPr="00727FF4">
        <w:rPr>
          <w:kern w:val="0"/>
          <w:sz w:val="24"/>
          <w:szCs w:val="24"/>
        </w:rPr>
        <w:t>11</w:t>
      </w:r>
      <w:r w:rsidRPr="00727FF4">
        <w:rPr>
          <w:kern w:val="0"/>
          <w:sz w:val="24"/>
          <w:szCs w:val="24"/>
        </w:rPr>
        <w:t xml:space="preserve"> </w:t>
      </w:r>
      <w:r w:rsidR="0042793F" w:rsidRPr="00727FF4">
        <w:rPr>
          <w:kern w:val="0"/>
          <w:sz w:val="24"/>
          <w:szCs w:val="24"/>
        </w:rPr>
        <w:t>проваджень</w:t>
      </w:r>
      <w:r w:rsidRPr="00727FF4">
        <w:rPr>
          <w:sz w:val="24"/>
          <w:szCs w:val="24"/>
        </w:rPr>
        <w:t>).</w:t>
      </w:r>
    </w:p>
    <w:p w:rsidR="001D5606" w:rsidRPr="00727FF4" w:rsidRDefault="001D5606" w:rsidP="001D5606">
      <w:pPr>
        <w:ind w:firstLine="630"/>
      </w:pPr>
    </w:p>
    <w:p w:rsidR="00952EA8" w:rsidRDefault="001D5606" w:rsidP="00952EA8">
      <w:pPr>
        <w:ind w:firstLine="630"/>
        <w:jc w:val="center"/>
        <w:rPr>
          <w:b/>
        </w:rPr>
      </w:pPr>
      <w:r w:rsidRPr="00952EA8">
        <w:rPr>
          <w:b/>
        </w:rPr>
        <w:t>Структура розглянутих з постановленням</w:t>
      </w:r>
    </w:p>
    <w:p w:rsidR="001D5606" w:rsidRPr="00952EA8" w:rsidRDefault="001D5606" w:rsidP="00952EA8">
      <w:pPr>
        <w:ind w:firstLine="630"/>
        <w:jc w:val="center"/>
        <w:rPr>
          <w:b/>
        </w:rPr>
      </w:pPr>
      <w:r w:rsidRPr="00952EA8">
        <w:rPr>
          <w:b/>
        </w:rPr>
        <w:t>вироку кримінальних проваджень за видами злочинів</w:t>
      </w:r>
    </w:p>
    <w:tbl>
      <w:tblPr>
        <w:tblW w:w="0" w:type="auto"/>
        <w:tblInd w:w="-53" w:type="dxa"/>
        <w:tblLayout w:type="fixed"/>
        <w:tblCellMar>
          <w:top w:w="55" w:type="dxa"/>
          <w:left w:w="55" w:type="dxa"/>
          <w:bottom w:w="55" w:type="dxa"/>
          <w:right w:w="55" w:type="dxa"/>
        </w:tblCellMar>
        <w:tblLook w:val="0000"/>
      </w:tblPr>
      <w:tblGrid>
        <w:gridCol w:w="499"/>
        <w:gridCol w:w="4444"/>
        <w:gridCol w:w="2962"/>
        <w:gridCol w:w="221"/>
        <w:gridCol w:w="1521"/>
      </w:tblGrid>
      <w:tr w:rsidR="001D5606" w:rsidRPr="00727FF4" w:rsidTr="00A97729">
        <w:trPr>
          <w:tblHeader/>
        </w:trPr>
        <w:tc>
          <w:tcPr>
            <w:tcW w:w="499" w:type="dxa"/>
            <w:tcBorders>
              <w:top w:val="single" w:sz="2" w:space="0" w:color="000000"/>
              <w:left w:val="single" w:sz="2" w:space="0" w:color="000000"/>
              <w:bottom w:val="single" w:sz="2" w:space="0" w:color="000000"/>
            </w:tcBorders>
          </w:tcPr>
          <w:p w:rsidR="001D5606" w:rsidRPr="00727FF4" w:rsidRDefault="001D5606" w:rsidP="00A97729">
            <w:pPr>
              <w:pStyle w:val="a7"/>
              <w:snapToGrid w:val="0"/>
              <w:ind w:firstLine="630"/>
              <w:rPr>
                <w:rFonts w:ascii="Times New Roman" w:eastAsia="Times New Roman" w:hAnsi="Times New Roman" w:cs="Times New Roman"/>
                <w:sz w:val="24"/>
                <w:szCs w:val="24"/>
                <w:lang w:val="uk-UA"/>
              </w:rPr>
            </w:pPr>
          </w:p>
        </w:tc>
        <w:tc>
          <w:tcPr>
            <w:tcW w:w="4444" w:type="dxa"/>
            <w:tcBorders>
              <w:top w:val="single" w:sz="2" w:space="0" w:color="000000"/>
              <w:left w:val="single" w:sz="2" w:space="0" w:color="000000"/>
              <w:bottom w:val="single" w:sz="2" w:space="0" w:color="000000"/>
            </w:tcBorders>
          </w:tcPr>
          <w:p w:rsidR="001D5606" w:rsidRPr="00727FF4" w:rsidRDefault="001D5606" w:rsidP="00A97729">
            <w:pPr>
              <w:pStyle w:val="a7"/>
              <w:snapToGrid w:val="0"/>
              <w:ind w:firstLine="630"/>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Види злочинів</w:t>
            </w:r>
          </w:p>
        </w:tc>
        <w:tc>
          <w:tcPr>
            <w:tcW w:w="2962" w:type="dxa"/>
            <w:tcBorders>
              <w:top w:val="single" w:sz="2" w:space="0" w:color="000000"/>
              <w:left w:val="single" w:sz="2" w:space="0" w:color="000000"/>
              <w:bottom w:val="single" w:sz="2" w:space="0" w:color="000000"/>
              <w:right w:val="single" w:sz="4" w:space="0" w:color="auto"/>
            </w:tcBorders>
          </w:tcPr>
          <w:p w:rsidR="001D5606" w:rsidRPr="00727FF4" w:rsidRDefault="001D5606" w:rsidP="00A97729">
            <w:pPr>
              <w:pStyle w:val="a7"/>
              <w:snapToGrid w:val="0"/>
              <w:ind w:firstLine="630"/>
              <w:jc w:val="left"/>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З винесенням вироку</w:t>
            </w:r>
          </w:p>
        </w:tc>
        <w:tc>
          <w:tcPr>
            <w:tcW w:w="1742" w:type="dxa"/>
            <w:gridSpan w:val="2"/>
            <w:tcBorders>
              <w:top w:val="single" w:sz="2" w:space="0" w:color="000000"/>
              <w:left w:val="single" w:sz="4" w:space="0" w:color="auto"/>
              <w:bottom w:val="single" w:sz="2" w:space="0" w:color="000000"/>
              <w:right w:val="single" w:sz="2" w:space="0" w:color="000000"/>
            </w:tcBorders>
          </w:tcPr>
          <w:p w:rsidR="001D5606" w:rsidRPr="00727FF4" w:rsidRDefault="001D5606" w:rsidP="00A97729">
            <w:pPr>
              <w:pStyle w:val="a7"/>
              <w:snapToGrid w:val="0"/>
              <w:jc w:val="left"/>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з них із затвердженням мирової  угоди</w:t>
            </w:r>
          </w:p>
        </w:tc>
      </w:tr>
      <w:tr w:rsidR="001D5606" w:rsidRPr="00727FF4" w:rsidTr="00A97729">
        <w:tc>
          <w:tcPr>
            <w:tcW w:w="499" w:type="dxa"/>
            <w:tcBorders>
              <w:left w:val="single" w:sz="2" w:space="0" w:color="000000"/>
              <w:bottom w:val="single" w:sz="2" w:space="0" w:color="000000"/>
            </w:tcBorders>
            <w:vAlign w:val="center"/>
          </w:tcPr>
          <w:p w:rsidR="001D5606" w:rsidRPr="00727FF4" w:rsidRDefault="001D5606" w:rsidP="00A97729">
            <w:pPr>
              <w:pStyle w:val="a8"/>
              <w:snapToGrid w:val="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11</w:t>
            </w:r>
          </w:p>
        </w:tc>
        <w:tc>
          <w:tcPr>
            <w:tcW w:w="4444" w:type="dxa"/>
            <w:tcBorders>
              <w:left w:val="single" w:sz="2" w:space="0" w:color="000000"/>
              <w:bottom w:val="single" w:sz="2" w:space="0" w:color="000000"/>
            </w:tcBorders>
          </w:tcPr>
          <w:p w:rsidR="001D5606" w:rsidRPr="00727FF4" w:rsidRDefault="001D5606" w:rsidP="00DC60A2">
            <w:pPr>
              <w:pStyle w:val="a8"/>
              <w:snapToGrid w:val="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 xml:space="preserve">Злочини проти життя та здоров'я </w:t>
            </w:r>
          </w:p>
        </w:tc>
        <w:tc>
          <w:tcPr>
            <w:tcW w:w="2962" w:type="dxa"/>
            <w:tcBorders>
              <w:left w:val="single" w:sz="2" w:space="0" w:color="000000"/>
              <w:bottom w:val="single" w:sz="2" w:space="0" w:color="000000"/>
              <w:right w:val="single" w:sz="4" w:space="0" w:color="auto"/>
            </w:tcBorders>
            <w:vAlign w:val="bottom"/>
          </w:tcPr>
          <w:p w:rsidR="001D5606" w:rsidRPr="00727FF4" w:rsidRDefault="001D5606" w:rsidP="00A97729">
            <w:pPr>
              <w:pStyle w:val="a8"/>
              <w:snapToGrid w:val="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11</w:t>
            </w:r>
          </w:p>
        </w:tc>
        <w:tc>
          <w:tcPr>
            <w:tcW w:w="1742" w:type="dxa"/>
            <w:gridSpan w:val="2"/>
            <w:tcBorders>
              <w:left w:val="single" w:sz="4" w:space="0" w:color="auto"/>
              <w:bottom w:val="single" w:sz="2" w:space="0" w:color="000000"/>
              <w:right w:val="single" w:sz="2" w:space="0" w:color="000000"/>
            </w:tcBorders>
            <w:vAlign w:val="bottom"/>
          </w:tcPr>
          <w:p w:rsidR="001D5606" w:rsidRPr="00727FF4" w:rsidRDefault="00DC60A2" w:rsidP="00A97729">
            <w:pPr>
              <w:pStyle w:val="a8"/>
              <w:snapToGrid w:val="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6</w:t>
            </w:r>
          </w:p>
        </w:tc>
      </w:tr>
      <w:tr w:rsidR="001D5606" w:rsidRPr="00727FF4" w:rsidTr="00A97729">
        <w:tc>
          <w:tcPr>
            <w:tcW w:w="499" w:type="dxa"/>
            <w:tcBorders>
              <w:left w:val="single" w:sz="2" w:space="0" w:color="000000"/>
              <w:bottom w:val="single" w:sz="2" w:space="0" w:color="000000"/>
            </w:tcBorders>
            <w:vAlign w:val="center"/>
          </w:tcPr>
          <w:p w:rsidR="001D5606" w:rsidRPr="00727FF4" w:rsidRDefault="001D5606" w:rsidP="00A97729">
            <w:pPr>
              <w:pStyle w:val="a8"/>
              <w:snapToGrid w:val="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2</w:t>
            </w:r>
          </w:p>
        </w:tc>
        <w:tc>
          <w:tcPr>
            <w:tcW w:w="4444" w:type="dxa"/>
            <w:tcBorders>
              <w:left w:val="single" w:sz="2" w:space="0" w:color="000000"/>
              <w:bottom w:val="single" w:sz="2" w:space="0" w:color="000000"/>
            </w:tcBorders>
          </w:tcPr>
          <w:p w:rsidR="001D5606" w:rsidRPr="00727FF4" w:rsidRDefault="001D5606" w:rsidP="00A97729">
            <w:pPr>
              <w:pStyle w:val="a8"/>
              <w:snapToGrid w:val="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Злочини проти власності</w:t>
            </w:r>
          </w:p>
        </w:tc>
        <w:tc>
          <w:tcPr>
            <w:tcW w:w="2962" w:type="dxa"/>
            <w:tcBorders>
              <w:left w:val="single" w:sz="2" w:space="0" w:color="000000"/>
              <w:bottom w:val="single" w:sz="2" w:space="0" w:color="000000"/>
              <w:right w:val="single" w:sz="4" w:space="0" w:color="auto"/>
            </w:tcBorders>
            <w:vAlign w:val="bottom"/>
          </w:tcPr>
          <w:p w:rsidR="001D5606" w:rsidRPr="00727FF4" w:rsidRDefault="00DC60A2" w:rsidP="00A97729">
            <w:pPr>
              <w:pStyle w:val="a8"/>
              <w:snapToGrid w:val="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18</w:t>
            </w:r>
          </w:p>
        </w:tc>
        <w:tc>
          <w:tcPr>
            <w:tcW w:w="1742" w:type="dxa"/>
            <w:gridSpan w:val="2"/>
            <w:tcBorders>
              <w:left w:val="single" w:sz="4" w:space="0" w:color="auto"/>
              <w:bottom w:val="single" w:sz="2" w:space="0" w:color="000000"/>
              <w:right w:val="single" w:sz="2" w:space="0" w:color="000000"/>
            </w:tcBorders>
            <w:vAlign w:val="bottom"/>
          </w:tcPr>
          <w:p w:rsidR="001D5606" w:rsidRPr="00727FF4" w:rsidRDefault="00DC60A2" w:rsidP="00A97729">
            <w:pPr>
              <w:pStyle w:val="a8"/>
              <w:snapToGrid w:val="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5</w:t>
            </w:r>
          </w:p>
        </w:tc>
      </w:tr>
      <w:tr w:rsidR="001D5606" w:rsidRPr="00727FF4" w:rsidTr="00A97729">
        <w:tc>
          <w:tcPr>
            <w:tcW w:w="499" w:type="dxa"/>
            <w:tcBorders>
              <w:left w:val="single" w:sz="2" w:space="0" w:color="000000"/>
              <w:bottom w:val="single" w:sz="2" w:space="0" w:color="000000"/>
            </w:tcBorders>
            <w:vAlign w:val="center"/>
          </w:tcPr>
          <w:p w:rsidR="001D5606" w:rsidRPr="00727FF4" w:rsidRDefault="001D5606" w:rsidP="00A97729">
            <w:pPr>
              <w:pStyle w:val="a8"/>
              <w:snapToGrid w:val="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4</w:t>
            </w:r>
          </w:p>
        </w:tc>
        <w:tc>
          <w:tcPr>
            <w:tcW w:w="4444" w:type="dxa"/>
            <w:tcBorders>
              <w:left w:val="single" w:sz="2" w:space="0" w:color="000000"/>
              <w:bottom w:val="single" w:sz="2" w:space="0" w:color="000000"/>
            </w:tcBorders>
          </w:tcPr>
          <w:p w:rsidR="001D5606" w:rsidRPr="00727FF4" w:rsidRDefault="001D5606" w:rsidP="00A97729">
            <w:pPr>
              <w:pStyle w:val="a8"/>
              <w:snapToGrid w:val="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 xml:space="preserve">Злочини у сфері обігу наркотичних засобів, психотропних речовин, їх аналогів або прекурсорів та інші злочини проти </w:t>
            </w:r>
            <w:proofErr w:type="spellStart"/>
            <w:r w:rsidRPr="00727FF4">
              <w:rPr>
                <w:rFonts w:ascii="Times New Roman" w:eastAsia="Times New Roman" w:hAnsi="Times New Roman" w:cs="Times New Roman"/>
                <w:sz w:val="24"/>
                <w:szCs w:val="24"/>
                <w:lang w:val="uk-UA"/>
              </w:rPr>
              <w:t>здоров»я</w:t>
            </w:r>
            <w:proofErr w:type="spellEnd"/>
            <w:r w:rsidRPr="00727FF4">
              <w:rPr>
                <w:rFonts w:ascii="Times New Roman" w:eastAsia="Times New Roman" w:hAnsi="Times New Roman" w:cs="Times New Roman"/>
                <w:sz w:val="24"/>
                <w:szCs w:val="24"/>
                <w:lang w:val="uk-UA"/>
              </w:rPr>
              <w:t xml:space="preserve"> населення</w:t>
            </w:r>
          </w:p>
        </w:tc>
        <w:tc>
          <w:tcPr>
            <w:tcW w:w="2962" w:type="dxa"/>
            <w:tcBorders>
              <w:left w:val="single" w:sz="2" w:space="0" w:color="000000"/>
              <w:bottom w:val="single" w:sz="2" w:space="0" w:color="000000"/>
              <w:right w:val="single" w:sz="4" w:space="0" w:color="auto"/>
            </w:tcBorders>
            <w:vAlign w:val="bottom"/>
          </w:tcPr>
          <w:p w:rsidR="001D5606" w:rsidRPr="00727FF4" w:rsidRDefault="00DC60A2" w:rsidP="00A97729">
            <w:pPr>
              <w:pStyle w:val="a8"/>
              <w:snapToGrid w:val="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10</w:t>
            </w:r>
          </w:p>
        </w:tc>
        <w:tc>
          <w:tcPr>
            <w:tcW w:w="1742" w:type="dxa"/>
            <w:gridSpan w:val="2"/>
            <w:tcBorders>
              <w:left w:val="single" w:sz="4" w:space="0" w:color="auto"/>
              <w:bottom w:val="single" w:sz="2" w:space="0" w:color="000000"/>
              <w:right w:val="single" w:sz="2" w:space="0" w:color="000000"/>
            </w:tcBorders>
            <w:vAlign w:val="bottom"/>
          </w:tcPr>
          <w:p w:rsidR="001D5606" w:rsidRPr="00727FF4" w:rsidRDefault="001D5606" w:rsidP="00A97729">
            <w:pPr>
              <w:pStyle w:val="a8"/>
              <w:snapToGrid w:val="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0</w:t>
            </w:r>
          </w:p>
        </w:tc>
      </w:tr>
      <w:tr w:rsidR="001D5606" w:rsidRPr="00727FF4" w:rsidTr="00A97729">
        <w:tc>
          <w:tcPr>
            <w:tcW w:w="499" w:type="dxa"/>
            <w:tcBorders>
              <w:left w:val="single" w:sz="2" w:space="0" w:color="000000"/>
              <w:bottom w:val="single" w:sz="2" w:space="0" w:color="000000"/>
            </w:tcBorders>
            <w:vAlign w:val="center"/>
          </w:tcPr>
          <w:p w:rsidR="001D5606" w:rsidRPr="00727FF4" w:rsidRDefault="001D5606" w:rsidP="00A97729">
            <w:pPr>
              <w:pStyle w:val="a8"/>
              <w:snapToGrid w:val="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6</w:t>
            </w:r>
          </w:p>
        </w:tc>
        <w:tc>
          <w:tcPr>
            <w:tcW w:w="4444" w:type="dxa"/>
            <w:tcBorders>
              <w:left w:val="single" w:sz="2" w:space="0" w:color="000000"/>
              <w:bottom w:val="single" w:sz="2" w:space="0" w:color="000000"/>
            </w:tcBorders>
          </w:tcPr>
          <w:p w:rsidR="001D5606" w:rsidRPr="00727FF4" w:rsidRDefault="001D5606" w:rsidP="00A97729">
            <w:pPr>
              <w:pStyle w:val="a8"/>
              <w:snapToGrid w:val="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 xml:space="preserve">Злочини проти громадської безпеки </w:t>
            </w:r>
          </w:p>
        </w:tc>
        <w:tc>
          <w:tcPr>
            <w:tcW w:w="2962" w:type="dxa"/>
            <w:tcBorders>
              <w:left w:val="single" w:sz="2" w:space="0" w:color="000000"/>
              <w:bottom w:val="single" w:sz="2" w:space="0" w:color="000000"/>
              <w:right w:val="single" w:sz="4" w:space="0" w:color="auto"/>
            </w:tcBorders>
            <w:vAlign w:val="bottom"/>
          </w:tcPr>
          <w:p w:rsidR="001D5606" w:rsidRPr="00727FF4" w:rsidRDefault="00DC60A2" w:rsidP="00A97729">
            <w:pPr>
              <w:pStyle w:val="a8"/>
              <w:snapToGrid w:val="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5</w:t>
            </w:r>
          </w:p>
        </w:tc>
        <w:tc>
          <w:tcPr>
            <w:tcW w:w="1742" w:type="dxa"/>
            <w:gridSpan w:val="2"/>
            <w:tcBorders>
              <w:left w:val="single" w:sz="4" w:space="0" w:color="auto"/>
              <w:bottom w:val="single" w:sz="2" w:space="0" w:color="000000"/>
              <w:right w:val="single" w:sz="2" w:space="0" w:color="000000"/>
            </w:tcBorders>
            <w:vAlign w:val="bottom"/>
          </w:tcPr>
          <w:p w:rsidR="001D5606" w:rsidRPr="00727FF4" w:rsidRDefault="001D5606" w:rsidP="00A97729">
            <w:pPr>
              <w:pStyle w:val="a8"/>
              <w:snapToGrid w:val="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0</w:t>
            </w:r>
          </w:p>
        </w:tc>
      </w:tr>
      <w:tr w:rsidR="001D5606" w:rsidRPr="00727FF4" w:rsidTr="00A97729">
        <w:tc>
          <w:tcPr>
            <w:tcW w:w="499" w:type="dxa"/>
            <w:tcBorders>
              <w:left w:val="single" w:sz="2" w:space="0" w:color="000000"/>
              <w:bottom w:val="single" w:sz="2" w:space="0" w:color="000000"/>
            </w:tcBorders>
          </w:tcPr>
          <w:p w:rsidR="001D5606" w:rsidRPr="00727FF4" w:rsidRDefault="001D5606" w:rsidP="00A97729">
            <w:pPr>
              <w:pStyle w:val="a8"/>
              <w:snapToGrid w:val="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8</w:t>
            </w:r>
          </w:p>
        </w:tc>
        <w:tc>
          <w:tcPr>
            <w:tcW w:w="4444" w:type="dxa"/>
            <w:tcBorders>
              <w:left w:val="single" w:sz="2" w:space="0" w:color="000000"/>
              <w:bottom w:val="single" w:sz="2" w:space="0" w:color="000000"/>
            </w:tcBorders>
          </w:tcPr>
          <w:p w:rsidR="001D5606" w:rsidRPr="00727FF4" w:rsidRDefault="001D5606" w:rsidP="00A97729">
            <w:pPr>
              <w:pStyle w:val="a8"/>
              <w:snapToGrid w:val="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Злочини проти громадського порядку та моральності</w:t>
            </w:r>
          </w:p>
        </w:tc>
        <w:tc>
          <w:tcPr>
            <w:tcW w:w="2962" w:type="dxa"/>
            <w:tcBorders>
              <w:left w:val="single" w:sz="2" w:space="0" w:color="000000"/>
              <w:bottom w:val="single" w:sz="2" w:space="0" w:color="000000"/>
              <w:right w:val="single" w:sz="4" w:space="0" w:color="auto"/>
            </w:tcBorders>
            <w:vAlign w:val="bottom"/>
          </w:tcPr>
          <w:p w:rsidR="001D5606" w:rsidRPr="00727FF4" w:rsidRDefault="00DC60A2" w:rsidP="00A97729">
            <w:pPr>
              <w:pStyle w:val="a8"/>
              <w:snapToGrid w:val="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1</w:t>
            </w:r>
          </w:p>
        </w:tc>
        <w:tc>
          <w:tcPr>
            <w:tcW w:w="1742" w:type="dxa"/>
            <w:gridSpan w:val="2"/>
            <w:tcBorders>
              <w:left w:val="single" w:sz="4" w:space="0" w:color="auto"/>
              <w:bottom w:val="single" w:sz="2" w:space="0" w:color="000000"/>
              <w:right w:val="single" w:sz="2" w:space="0" w:color="000000"/>
            </w:tcBorders>
            <w:vAlign w:val="bottom"/>
          </w:tcPr>
          <w:p w:rsidR="001D5606" w:rsidRPr="00727FF4" w:rsidRDefault="00DC60A2" w:rsidP="00A97729">
            <w:pPr>
              <w:pStyle w:val="a8"/>
              <w:snapToGrid w:val="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0</w:t>
            </w:r>
          </w:p>
        </w:tc>
      </w:tr>
      <w:tr w:rsidR="001D5606" w:rsidRPr="00727FF4" w:rsidTr="00A97729">
        <w:tc>
          <w:tcPr>
            <w:tcW w:w="499" w:type="dxa"/>
            <w:tcBorders>
              <w:left w:val="single" w:sz="2" w:space="0" w:color="000000"/>
              <w:bottom w:val="single" w:sz="2" w:space="0" w:color="000000"/>
            </w:tcBorders>
          </w:tcPr>
          <w:p w:rsidR="001D5606" w:rsidRPr="00727FF4" w:rsidRDefault="001D5606" w:rsidP="00A97729">
            <w:pPr>
              <w:pStyle w:val="a8"/>
              <w:snapToGrid w:val="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9</w:t>
            </w:r>
          </w:p>
        </w:tc>
        <w:tc>
          <w:tcPr>
            <w:tcW w:w="4444" w:type="dxa"/>
            <w:tcBorders>
              <w:left w:val="single" w:sz="2" w:space="0" w:color="000000"/>
              <w:bottom w:val="single" w:sz="2" w:space="0" w:color="000000"/>
            </w:tcBorders>
          </w:tcPr>
          <w:p w:rsidR="001D5606" w:rsidRPr="00727FF4" w:rsidRDefault="001D5606" w:rsidP="00A97729">
            <w:pPr>
              <w:pStyle w:val="a8"/>
              <w:snapToGrid w:val="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Злочини проти безпеки руху та експлуатації транспорту</w:t>
            </w:r>
          </w:p>
        </w:tc>
        <w:tc>
          <w:tcPr>
            <w:tcW w:w="2962" w:type="dxa"/>
            <w:tcBorders>
              <w:left w:val="single" w:sz="2" w:space="0" w:color="000000"/>
              <w:bottom w:val="single" w:sz="2" w:space="0" w:color="000000"/>
              <w:right w:val="single" w:sz="4" w:space="0" w:color="auto"/>
            </w:tcBorders>
            <w:vAlign w:val="bottom"/>
          </w:tcPr>
          <w:p w:rsidR="001D5606" w:rsidRPr="00727FF4" w:rsidRDefault="001D5606" w:rsidP="00A97729">
            <w:pPr>
              <w:pStyle w:val="a8"/>
              <w:snapToGrid w:val="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3</w:t>
            </w:r>
          </w:p>
        </w:tc>
        <w:tc>
          <w:tcPr>
            <w:tcW w:w="1742" w:type="dxa"/>
            <w:gridSpan w:val="2"/>
            <w:tcBorders>
              <w:left w:val="single" w:sz="4" w:space="0" w:color="auto"/>
              <w:bottom w:val="single" w:sz="2" w:space="0" w:color="000000"/>
              <w:right w:val="single" w:sz="2" w:space="0" w:color="000000"/>
            </w:tcBorders>
            <w:vAlign w:val="bottom"/>
          </w:tcPr>
          <w:p w:rsidR="001D5606" w:rsidRPr="00727FF4" w:rsidRDefault="001D5606" w:rsidP="00A97729">
            <w:pPr>
              <w:pStyle w:val="a8"/>
              <w:snapToGrid w:val="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1</w:t>
            </w:r>
          </w:p>
        </w:tc>
      </w:tr>
      <w:tr w:rsidR="00DC60A2" w:rsidRPr="00727FF4" w:rsidTr="00A97729">
        <w:tc>
          <w:tcPr>
            <w:tcW w:w="499" w:type="dxa"/>
            <w:tcBorders>
              <w:left w:val="single" w:sz="2" w:space="0" w:color="000000"/>
              <w:bottom w:val="single" w:sz="2" w:space="0" w:color="000000"/>
            </w:tcBorders>
          </w:tcPr>
          <w:p w:rsidR="00DC60A2" w:rsidRPr="00727FF4" w:rsidRDefault="00DC60A2" w:rsidP="00A97729">
            <w:pPr>
              <w:pStyle w:val="a8"/>
              <w:snapToGrid w:val="0"/>
              <w:jc w:val="center"/>
              <w:rPr>
                <w:rFonts w:ascii="Times New Roman" w:eastAsia="Times New Roman" w:hAnsi="Times New Roman" w:cs="Times New Roman"/>
                <w:sz w:val="24"/>
                <w:szCs w:val="24"/>
                <w:lang w:val="uk-UA"/>
              </w:rPr>
            </w:pPr>
          </w:p>
        </w:tc>
        <w:tc>
          <w:tcPr>
            <w:tcW w:w="4444" w:type="dxa"/>
            <w:tcBorders>
              <w:left w:val="single" w:sz="2" w:space="0" w:color="000000"/>
              <w:bottom w:val="single" w:sz="2" w:space="0" w:color="000000"/>
            </w:tcBorders>
          </w:tcPr>
          <w:p w:rsidR="00DC60A2" w:rsidRPr="00727FF4" w:rsidRDefault="00DC60A2" w:rsidP="00A97729">
            <w:pPr>
              <w:pStyle w:val="a8"/>
              <w:snapToGrid w:val="0"/>
              <w:ind w:firstLine="630"/>
              <w:jc w:val="center"/>
              <w:rPr>
                <w:rFonts w:ascii="Times New Roman" w:eastAsia="Times New Roman" w:hAnsi="Times New Roman" w:cs="Times New Roman"/>
                <w:sz w:val="24"/>
                <w:szCs w:val="24"/>
                <w:lang w:val="uk-UA"/>
              </w:rPr>
            </w:pPr>
            <w:r w:rsidRPr="00727FF4">
              <w:rPr>
                <w:rFonts w:ascii="Times New Roman" w:hAnsi="Times New Roman" w:cs="Times New Roman"/>
                <w:sz w:val="24"/>
                <w:szCs w:val="24"/>
                <w:lang w:val="uk-UA"/>
              </w:rPr>
              <w:t>З</w:t>
            </w:r>
            <w:proofErr w:type="spellStart"/>
            <w:r w:rsidRPr="00727FF4">
              <w:rPr>
                <w:rFonts w:ascii="Times New Roman" w:hAnsi="Times New Roman" w:cs="Times New Roman"/>
                <w:sz w:val="24"/>
                <w:szCs w:val="24"/>
              </w:rPr>
              <w:t>лочини</w:t>
            </w:r>
            <w:proofErr w:type="spellEnd"/>
            <w:r w:rsidRPr="00727FF4">
              <w:rPr>
                <w:rFonts w:ascii="Times New Roman" w:hAnsi="Times New Roman" w:cs="Times New Roman"/>
                <w:sz w:val="24"/>
                <w:szCs w:val="24"/>
              </w:rPr>
              <w:t xml:space="preserve"> у </w:t>
            </w:r>
            <w:proofErr w:type="spellStart"/>
            <w:r w:rsidRPr="00727FF4">
              <w:rPr>
                <w:rFonts w:ascii="Times New Roman" w:hAnsi="Times New Roman" w:cs="Times New Roman"/>
                <w:sz w:val="24"/>
                <w:szCs w:val="24"/>
              </w:rPr>
              <w:t>сфері</w:t>
            </w:r>
            <w:proofErr w:type="spellEnd"/>
            <w:r w:rsidRPr="00727FF4">
              <w:rPr>
                <w:rFonts w:ascii="Times New Roman" w:hAnsi="Times New Roman" w:cs="Times New Roman"/>
                <w:sz w:val="24"/>
                <w:szCs w:val="24"/>
              </w:rPr>
              <w:t xml:space="preserve"> </w:t>
            </w:r>
            <w:proofErr w:type="spellStart"/>
            <w:r w:rsidRPr="00727FF4">
              <w:rPr>
                <w:rFonts w:ascii="Times New Roman" w:hAnsi="Times New Roman" w:cs="Times New Roman"/>
                <w:sz w:val="24"/>
                <w:szCs w:val="24"/>
              </w:rPr>
              <w:t>службової</w:t>
            </w:r>
            <w:proofErr w:type="spellEnd"/>
            <w:r w:rsidRPr="00727FF4">
              <w:rPr>
                <w:rFonts w:ascii="Times New Roman" w:hAnsi="Times New Roman" w:cs="Times New Roman"/>
                <w:sz w:val="24"/>
                <w:szCs w:val="24"/>
              </w:rPr>
              <w:t xml:space="preserve"> </w:t>
            </w:r>
            <w:proofErr w:type="spellStart"/>
            <w:r w:rsidRPr="00727FF4">
              <w:rPr>
                <w:rFonts w:ascii="Times New Roman" w:hAnsi="Times New Roman" w:cs="Times New Roman"/>
                <w:sz w:val="24"/>
                <w:szCs w:val="24"/>
              </w:rPr>
              <w:t>діяльності</w:t>
            </w:r>
            <w:proofErr w:type="spellEnd"/>
            <w:r w:rsidRPr="00727FF4">
              <w:rPr>
                <w:rFonts w:ascii="Times New Roman" w:hAnsi="Times New Roman" w:cs="Times New Roman"/>
                <w:sz w:val="24"/>
                <w:szCs w:val="24"/>
              </w:rPr>
              <w:t xml:space="preserve"> та </w:t>
            </w:r>
            <w:proofErr w:type="spellStart"/>
            <w:r w:rsidRPr="00727FF4">
              <w:rPr>
                <w:rFonts w:ascii="Times New Roman" w:hAnsi="Times New Roman" w:cs="Times New Roman"/>
                <w:sz w:val="24"/>
                <w:szCs w:val="24"/>
              </w:rPr>
              <w:t>професійної</w:t>
            </w:r>
            <w:proofErr w:type="spellEnd"/>
            <w:r w:rsidRPr="00727FF4">
              <w:rPr>
                <w:rFonts w:ascii="Times New Roman" w:hAnsi="Times New Roman" w:cs="Times New Roman"/>
                <w:sz w:val="24"/>
                <w:szCs w:val="24"/>
              </w:rPr>
              <w:t xml:space="preserve"> </w:t>
            </w:r>
            <w:proofErr w:type="spellStart"/>
            <w:r w:rsidRPr="00727FF4">
              <w:rPr>
                <w:rFonts w:ascii="Times New Roman" w:hAnsi="Times New Roman" w:cs="Times New Roman"/>
                <w:sz w:val="24"/>
                <w:szCs w:val="24"/>
              </w:rPr>
              <w:t>діяльності</w:t>
            </w:r>
            <w:proofErr w:type="spellEnd"/>
            <w:r w:rsidRPr="00727FF4">
              <w:rPr>
                <w:rFonts w:ascii="Times New Roman" w:hAnsi="Times New Roman" w:cs="Times New Roman"/>
                <w:sz w:val="24"/>
                <w:szCs w:val="24"/>
              </w:rPr>
              <w:t xml:space="preserve">, </w:t>
            </w:r>
            <w:proofErr w:type="spellStart"/>
            <w:r w:rsidRPr="00727FF4">
              <w:rPr>
                <w:rFonts w:ascii="Times New Roman" w:hAnsi="Times New Roman" w:cs="Times New Roman"/>
                <w:sz w:val="24"/>
                <w:szCs w:val="24"/>
              </w:rPr>
              <w:t>пов</w:t>
            </w:r>
            <w:proofErr w:type="spellEnd"/>
            <w:r w:rsidRPr="00727FF4">
              <w:rPr>
                <w:rFonts w:ascii="Times New Roman" w:hAnsi="Times New Roman" w:cs="Times New Roman"/>
                <w:sz w:val="24"/>
                <w:szCs w:val="24"/>
              </w:rPr>
              <w:t>»</w:t>
            </w:r>
            <w:proofErr w:type="spellStart"/>
            <w:r w:rsidRPr="00727FF4">
              <w:rPr>
                <w:rFonts w:ascii="Times New Roman" w:hAnsi="Times New Roman" w:cs="Times New Roman"/>
                <w:sz w:val="24"/>
                <w:szCs w:val="24"/>
              </w:rPr>
              <w:t>язаної</w:t>
            </w:r>
            <w:proofErr w:type="spellEnd"/>
            <w:r w:rsidRPr="00727FF4">
              <w:rPr>
                <w:rFonts w:ascii="Times New Roman" w:hAnsi="Times New Roman" w:cs="Times New Roman"/>
                <w:sz w:val="24"/>
                <w:szCs w:val="24"/>
              </w:rPr>
              <w:t xml:space="preserve"> </w:t>
            </w:r>
            <w:proofErr w:type="spellStart"/>
            <w:r w:rsidRPr="00727FF4">
              <w:rPr>
                <w:rFonts w:ascii="Times New Roman" w:hAnsi="Times New Roman" w:cs="Times New Roman"/>
                <w:sz w:val="24"/>
                <w:szCs w:val="24"/>
              </w:rPr>
              <w:t>з</w:t>
            </w:r>
            <w:proofErr w:type="spellEnd"/>
            <w:r w:rsidRPr="00727FF4">
              <w:rPr>
                <w:rFonts w:ascii="Times New Roman" w:hAnsi="Times New Roman" w:cs="Times New Roman"/>
                <w:sz w:val="24"/>
                <w:szCs w:val="24"/>
              </w:rPr>
              <w:t xml:space="preserve"> </w:t>
            </w:r>
            <w:proofErr w:type="spellStart"/>
            <w:r w:rsidRPr="00727FF4">
              <w:rPr>
                <w:rFonts w:ascii="Times New Roman" w:hAnsi="Times New Roman" w:cs="Times New Roman"/>
                <w:sz w:val="24"/>
                <w:szCs w:val="24"/>
              </w:rPr>
              <w:t>наданням</w:t>
            </w:r>
            <w:proofErr w:type="spellEnd"/>
            <w:r w:rsidRPr="00727FF4">
              <w:rPr>
                <w:rFonts w:ascii="Times New Roman" w:hAnsi="Times New Roman" w:cs="Times New Roman"/>
                <w:sz w:val="24"/>
                <w:szCs w:val="24"/>
              </w:rPr>
              <w:t xml:space="preserve"> </w:t>
            </w:r>
            <w:proofErr w:type="spellStart"/>
            <w:r w:rsidRPr="00727FF4">
              <w:rPr>
                <w:rFonts w:ascii="Times New Roman" w:hAnsi="Times New Roman" w:cs="Times New Roman"/>
                <w:sz w:val="24"/>
                <w:szCs w:val="24"/>
              </w:rPr>
              <w:t>публічних</w:t>
            </w:r>
            <w:proofErr w:type="spellEnd"/>
            <w:r w:rsidRPr="00727FF4">
              <w:rPr>
                <w:rFonts w:ascii="Times New Roman" w:hAnsi="Times New Roman" w:cs="Times New Roman"/>
                <w:sz w:val="24"/>
                <w:szCs w:val="24"/>
              </w:rPr>
              <w:t xml:space="preserve"> </w:t>
            </w:r>
            <w:proofErr w:type="spellStart"/>
            <w:r w:rsidRPr="00727FF4">
              <w:rPr>
                <w:rFonts w:ascii="Times New Roman" w:hAnsi="Times New Roman" w:cs="Times New Roman"/>
                <w:sz w:val="24"/>
                <w:szCs w:val="24"/>
              </w:rPr>
              <w:t>послуг</w:t>
            </w:r>
            <w:proofErr w:type="spellEnd"/>
          </w:p>
        </w:tc>
        <w:tc>
          <w:tcPr>
            <w:tcW w:w="2962" w:type="dxa"/>
            <w:tcBorders>
              <w:left w:val="single" w:sz="2" w:space="0" w:color="000000"/>
              <w:bottom w:val="single" w:sz="2" w:space="0" w:color="000000"/>
              <w:right w:val="single" w:sz="4" w:space="0" w:color="auto"/>
            </w:tcBorders>
            <w:vAlign w:val="bottom"/>
          </w:tcPr>
          <w:p w:rsidR="00DC60A2" w:rsidRPr="00727FF4" w:rsidRDefault="00DC60A2" w:rsidP="00A97729">
            <w:pPr>
              <w:pStyle w:val="a8"/>
              <w:snapToGrid w:val="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1</w:t>
            </w:r>
          </w:p>
        </w:tc>
        <w:tc>
          <w:tcPr>
            <w:tcW w:w="1742" w:type="dxa"/>
            <w:gridSpan w:val="2"/>
            <w:tcBorders>
              <w:left w:val="single" w:sz="4" w:space="0" w:color="auto"/>
              <w:bottom w:val="single" w:sz="2" w:space="0" w:color="000000"/>
              <w:right w:val="single" w:sz="2" w:space="0" w:color="000000"/>
            </w:tcBorders>
            <w:vAlign w:val="bottom"/>
          </w:tcPr>
          <w:p w:rsidR="00DC60A2" w:rsidRPr="00727FF4" w:rsidRDefault="00DC60A2" w:rsidP="00A97729">
            <w:pPr>
              <w:pStyle w:val="a8"/>
              <w:snapToGrid w:val="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0</w:t>
            </w:r>
          </w:p>
        </w:tc>
      </w:tr>
      <w:tr w:rsidR="001D5606" w:rsidRPr="00727FF4" w:rsidTr="00A97729">
        <w:tc>
          <w:tcPr>
            <w:tcW w:w="499" w:type="dxa"/>
            <w:tcBorders>
              <w:left w:val="single" w:sz="2" w:space="0" w:color="000000"/>
              <w:bottom w:val="single" w:sz="2" w:space="0" w:color="000000"/>
            </w:tcBorders>
          </w:tcPr>
          <w:p w:rsidR="001D5606" w:rsidRPr="00727FF4" w:rsidRDefault="001D5606" w:rsidP="00A97729">
            <w:pPr>
              <w:pStyle w:val="a8"/>
              <w:snapToGrid w:val="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10</w:t>
            </w:r>
          </w:p>
        </w:tc>
        <w:tc>
          <w:tcPr>
            <w:tcW w:w="4444" w:type="dxa"/>
            <w:tcBorders>
              <w:left w:val="single" w:sz="2" w:space="0" w:color="000000"/>
              <w:bottom w:val="single" w:sz="2" w:space="0" w:color="000000"/>
            </w:tcBorders>
          </w:tcPr>
          <w:p w:rsidR="001D5606" w:rsidRPr="00727FF4" w:rsidRDefault="001D5606" w:rsidP="00A97729">
            <w:pPr>
              <w:pStyle w:val="a8"/>
              <w:snapToGrid w:val="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Всього</w:t>
            </w:r>
          </w:p>
        </w:tc>
        <w:tc>
          <w:tcPr>
            <w:tcW w:w="3183" w:type="dxa"/>
            <w:gridSpan w:val="2"/>
            <w:tcBorders>
              <w:left w:val="single" w:sz="2" w:space="0" w:color="000000"/>
              <w:bottom w:val="single" w:sz="2" w:space="0" w:color="000000"/>
              <w:right w:val="single" w:sz="4" w:space="0" w:color="auto"/>
            </w:tcBorders>
            <w:vAlign w:val="bottom"/>
          </w:tcPr>
          <w:p w:rsidR="001D5606" w:rsidRPr="00727FF4" w:rsidRDefault="001D5606" w:rsidP="00802AB5">
            <w:pPr>
              <w:pStyle w:val="a8"/>
              <w:snapToGrid w:val="0"/>
              <w:ind w:firstLine="63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4</w:t>
            </w:r>
            <w:r w:rsidR="00802AB5" w:rsidRPr="00727FF4">
              <w:rPr>
                <w:rFonts w:ascii="Times New Roman" w:eastAsia="Times New Roman" w:hAnsi="Times New Roman" w:cs="Times New Roman"/>
                <w:sz w:val="24"/>
                <w:szCs w:val="24"/>
                <w:lang w:val="uk-UA"/>
              </w:rPr>
              <w:t>8</w:t>
            </w:r>
          </w:p>
        </w:tc>
        <w:tc>
          <w:tcPr>
            <w:tcW w:w="1521" w:type="dxa"/>
            <w:tcBorders>
              <w:left w:val="single" w:sz="4" w:space="0" w:color="auto"/>
              <w:bottom w:val="single" w:sz="2" w:space="0" w:color="000000"/>
              <w:right w:val="single" w:sz="2" w:space="0" w:color="000000"/>
            </w:tcBorders>
            <w:vAlign w:val="bottom"/>
          </w:tcPr>
          <w:p w:rsidR="001D5606" w:rsidRPr="00727FF4" w:rsidRDefault="001D5606" w:rsidP="001A07E8">
            <w:pPr>
              <w:pStyle w:val="a8"/>
              <w:snapToGrid w:val="0"/>
              <w:jc w:val="center"/>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1</w:t>
            </w:r>
            <w:r w:rsidR="001A07E8">
              <w:rPr>
                <w:rFonts w:ascii="Times New Roman" w:eastAsia="Times New Roman" w:hAnsi="Times New Roman" w:cs="Times New Roman"/>
                <w:sz w:val="24"/>
                <w:szCs w:val="24"/>
                <w:lang w:val="uk-UA"/>
              </w:rPr>
              <w:t>2</w:t>
            </w:r>
          </w:p>
        </w:tc>
      </w:tr>
    </w:tbl>
    <w:p w:rsidR="001D5606" w:rsidRPr="00727FF4" w:rsidRDefault="001D5606" w:rsidP="001D5606">
      <w:pPr>
        <w:ind w:firstLine="630"/>
      </w:pPr>
    </w:p>
    <w:p w:rsidR="001D5606" w:rsidRPr="00727FF4" w:rsidRDefault="001D5606" w:rsidP="001D5606">
      <w:pPr>
        <w:jc w:val="both"/>
      </w:pPr>
      <w:r w:rsidRPr="00727FF4">
        <w:t xml:space="preserve">           До суду надійшло </w:t>
      </w:r>
      <w:r w:rsidR="00A555B4" w:rsidRPr="00727FF4">
        <w:t>2</w:t>
      </w:r>
      <w:r w:rsidRPr="00727FF4">
        <w:t xml:space="preserve"> кримінальні провадження щодо неповнолітніх, які судом розглянуті</w:t>
      </w:r>
      <w:r w:rsidR="00A555B4" w:rsidRPr="00727FF4">
        <w:t>.</w:t>
      </w:r>
      <w:r w:rsidRPr="00727FF4">
        <w:t xml:space="preserve"> </w:t>
      </w:r>
      <w:r w:rsidR="00A555B4" w:rsidRPr="00727FF4">
        <w:t xml:space="preserve">Одне провадження розглянуто </w:t>
      </w:r>
      <w:r w:rsidRPr="00727FF4">
        <w:t>з постановленням вироку</w:t>
      </w:r>
      <w:r w:rsidR="00A555B4" w:rsidRPr="00727FF4">
        <w:t>, а по другому провадженні  закрито провадження у справі</w:t>
      </w:r>
      <w:r w:rsidRPr="00727FF4">
        <w:t>. Розгляд кримінальних проваджень проводився з дотриманням всіх вимог закону.</w:t>
      </w:r>
    </w:p>
    <w:p w:rsidR="001D5606" w:rsidRPr="00727FF4" w:rsidRDefault="001D5606" w:rsidP="001D5606">
      <w:pPr>
        <w:ind w:firstLine="630"/>
        <w:jc w:val="both"/>
      </w:pPr>
    </w:p>
    <w:p w:rsidR="001D5606" w:rsidRPr="00727FF4" w:rsidRDefault="001D5606" w:rsidP="001D5606">
      <w:pPr>
        <w:ind w:firstLine="630"/>
        <w:jc w:val="both"/>
      </w:pPr>
      <w:r w:rsidRPr="00727FF4">
        <w:t>Засуджено судом 5</w:t>
      </w:r>
      <w:r w:rsidR="00ED3E25" w:rsidRPr="00727FF4">
        <w:t>4</w:t>
      </w:r>
      <w:r w:rsidRPr="00727FF4">
        <w:t xml:space="preserve"> особи протягом 201</w:t>
      </w:r>
      <w:r w:rsidR="00ED3E25" w:rsidRPr="00727FF4">
        <w:t>5</w:t>
      </w:r>
      <w:r w:rsidRPr="00727FF4">
        <w:t xml:space="preserve"> року (в 201</w:t>
      </w:r>
      <w:r w:rsidR="00ED3E25" w:rsidRPr="00727FF4">
        <w:t>4</w:t>
      </w:r>
      <w:r w:rsidRPr="00727FF4">
        <w:t xml:space="preserve"> році було засуджено </w:t>
      </w:r>
      <w:r w:rsidR="00ED3E25" w:rsidRPr="00727FF4">
        <w:t>52</w:t>
      </w:r>
      <w:r w:rsidRPr="00727FF4">
        <w:t xml:space="preserve"> особи), що на </w:t>
      </w:r>
      <w:r w:rsidR="00ED3E25" w:rsidRPr="00727FF4">
        <w:t>3,7</w:t>
      </w:r>
      <w:r w:rsidRPr="00727FF4">
        <w:t xml:space="preserve">% </w:t>
      </w:r>
      <w:r w:rsidR="00ED3E25" w:rsidRPr="00727FF4">
        <w:t>більше</w:t>
      </w:r>
      <w:r w:rsidRPr="00727FF4">
        <w:t>, ніж в 201</w:t>
      </w:r>
      <w:r w:rsidR="00ED3E25" w:rsidRPr="00727FF4">
        <w:t>4</w:t>
      </w:r>
      <w:r w:rsidRPr="00727FF4">
        <w:t xml:space="preserve"> році.</w:t>
      </w:r>
    </w:p>
    <w:p w:rsidR="001D5606" w:rsidRPr="00727FF4" w:rsidRDefault="001D5606" w:rsidP="001D5606">
      <w:pPr>
        <w:ind w:firstLine="630"/>
        <w:jc w:val="both"/>
      </w:pPr>
      <w:r w:rsidRPr="00727FF4">
        <w:t xml:space="preserve">Залишилися нерозглянутими на кінець звітного періоду </w:t>
      </w:r>
      <w:r w:rsidR="00ED3E25" w:rsidRPr="00727FF4">
        <w:t>8</w:t>
      </w:r>
      <w:r w:rsidRPr="00727FF4">
        <w:t xml:space="preserve"> кримінальн</w:t>
      </w:r>
      <w:r w:rsidR="00ED3E25" w:rsidRPr="00727FF4">
        <w:t>их</w:t>
      </w:r>
      <w:r w:rsidRPr="00727FF4">
        <w:t xml:space="preserve"> проваджен</w:t>
      </w:r>
      <w:r w:rsidR="00ED3E25" w:rsidRPr="00727FF4">
        <w:t>ь</w:t>
      </w:r>
      <w:r w:rsidRPr="00727FF4">
        <w:t>.</w:t>
      </w:r>
    </w:p>
    <w:p w:rsidR="001D5606" w:rsidRPr="00727FF4" w:rsidRDefault="001D5606" w:rsidP="001D5606">
      <w:pPr>
        <w:ind w:firstLine="630"/>
        <w:jc w:val="both"/>
      </w:pPr>
      <w:r w:rsidRPr="00727FF4">
        <w:t>Судом не були оштрафовані особи за неявку в судове засідання.</w:t>
      </w:r>
    </w:p>
    <w:p w:rsidR="00952EA8" w:rsidRDefault="00952EA8" w:rsidP="001D5606">
      <w:pPr>
        <w:ind w:firstLine="630"/>
        <w:jc w:val="both"/>
      </w:pPr>
    </w:p>
    <w:p w:rsidR="001D5606" w:rsidRPr="00727FF4" w:rsidRDefault="001D5606" w:rsidP="001D5606">
      <w:pPr>
        <w:ind w:firstLine="630"/>
        <w:jc w:val="both"/>
      </w:pPr>
      <w:r w:rsidRPr="00727FF4">
        <w:t xml:space="preserve">Від злочинів потерпіли </w:t>
      </w:r>
      <w:r w:rsidR="009567D7" w:rsidRPr="00727FF4">
        <w:t>28</w:t>
      </w:r>
      <w:r w:rsidRPr="00727FF4">
        <w:t xml:space="preserve"> фізичних осіб, у т.ч. завдано шкоду життю – </w:t>
      </w:r>
      <w:r w:rsidR="009567D7" w:rsidRPr="00727FF4">
        <w:t>0</w:t>
      </w:r>
      <w:r w:rsidRPr="00727FF4">
        <w:t xml:space="preserve"> особам, здоров’ю – 1</w:t>
      </w:r>
      <w:r w:rsidR="009567D7" w:rsidRPr="00727FF4">
        <w:t>3</w:t>
      </w:r>
      <w:r w:rsidRPr="00727FF4">
        <w:t xml:space="preserve"> особам, заподіяно матеріальної та моральної шкоди – </w:t>
      </w:r>
      <w:r w:rsidR="009567D7" w:rsidRPr="00727FF4">
        <w:t>15</w:t>
      </w:r>
      <w:r w:rsidRPr="00727FF4">
        <w:t xml:space="preserve"> особам та заподіяно шкоду </w:t>
      </w:r>
      <w:r w:rsidR="009567D7" w:rsidRPr="00727FF4">
        <w:t>3</w:t>
      </w:r>
      <w:r w:rsidRPr="00727FF4">
        <w:t xml:space="preserve"> юридичн</w:t>
      </w:r>
      <w:r w:rsidR="009567D7" w:rsidRPr="00727FF4">
        <w:t>им</w:t>
      </w:r>
      <w:r w:rsidRPr="00727FF4">
        <w:t xml:space="preserve"> особ</w:t>
      </w:r>
      <w:r w:rsidR="009567D7" w:rsidRPr="00727FF4">
        <w:t>ам</w:t>
      </w:r>
      <w:r w:rsidRPr="00727FF4">
        <w:t>.</w:t>
      </w:r>
    </w:p>
    <w:p w:rsidR="001D5606" w:rsidRPr="00727FF4" w:rsidRDefault="001D5606" w:rsidP="001D5606">
      <w:pPr>
        <w:ind w:firstLine="630"/>
        <w:jc w:val="both"/>
      </w:pPr>
      <w:r w:rsidRPr="00727FF4">
        <w:t>Злочинами протягом 201</w:t>
      </w:r>
      <w:r w:rsidR="009567D7" w:rsidRPr="00727FF4">
        <w:t>5</w:t>
      </w:r>
      <w:r w:rsidRPr="00727FF4">
        <w:t xml:space="preserve"> року було завдано матеріальної та моральної шкоди на суму </w:t>
      </w:r>
      <w:r w:rsidR="009567D7" w:rsidRPr="00727FF4">
        <w:t>77188</w:t>
      </w:r>
      <w:r w:rsidRPr="00727FF4">
        <w:t xml:space="preserve"> грн.( </w:t>
      </w:r>
      <w:r w:rsidR="009567D7" w:rsidRPr="00727FF4">
        <w:t>334889</w:t>
      </w:r>
      <w:r w:rsidRPr="00727FF4">
        <w:t xml:space="preserve"> грн. в 201</w:t>
      </w:r>
      <w:r w:rsidR="009567D7" w:rsidRPr="00727FF4">
        <w:t>4</w:t>
      </w:r>
      <w:r w:rsidRPr="00727FF4">
        <w:t xml:space="preserve"> році), в тому числі фізичним особам на суму </w:t>
      </w:r>
      <w:r w:rsidR="009567D7" w:rsidRPr="00727FF4">
        <w:t>66700</w:t>
      </w:r>
      <w:r w:rsidRPr="00727FF4">
        <w:t xml:space="preserve"> грн., що </w:t>
      </w:r>
      <w:r w:rsidR="009567D7" w:rsidRPr="00727FF4">
        <w:t xml:space="preserve">у чотири рази </w:t>
      </w:r>
      <w:r w:rsidRPr="00727FF4">
        <w:t xml:space="preserve"> менше в порівнянні з 201</w:t>
      </w:r>
      <w:r w:rsidR="009567D7" w:rsidRPr="00727FF4">
        <w:t>4</w:t>
      </w:r>
      <w:r w:rsidRPr="00727FF4">
        <w:t xml:space="preserve"> роком.</w:t>
      </w:r>
    </w:p>
    <w:p w:rsidR="00952EA8" w:rsidRDefault="00952EA8" w:rsidP="001D5606">
      <w:pPr>
        <w:ind w:firstLine="630"/>
        <w:jc w:val="both"/>
      </w:pPr>
    </w:p>
    <w:p w:rsidR="001D5606" w:rsidRPr="00727FF4" w:rsidRDefault="001D5606" w:rsidP="001D5606">
      <w:pPr>
        <w:ind w:firstLine="630"/>
        <w:jc w:val="both"/>
      </w:pPr>
      <w:r w:rsidRPr="00727FF4">
        <w:t>На розгляді в суді не знаходились кримінальні провадження щодо осіб, які обвинувачуються в скоєнні злочинів в організованих групах.</w:t>
      </w:r>
    </w:p>
    <w:p w:rsidR="001D5606" w:rsidRPr="00727FF4" w:rsidRDefault="001D5606" w:rsidP="001D5606">
      <w:pPr>
        <w:ind w:firstLine="630"/>
        <w:jc w:val="both"/>
      </w:pPr>
    </w:p>
    <w:p w:rsidR="001D5606" w:rsidRPr="00727FF4" w:rsidRDefault="001D5606" w:rsidP="001D5606">
      <w:pPr>
        <w:ind w:firstLine="630"/>
        <w:jc w:val="both"/>
      </w:pPr>
      <w:r w:rsidRPr="00727FF4">
        <w:t>У 201</w:t>
      </w:r>
      <w:r w:rsidR="00E7150C" w:rsidRPr="00727FF4">
        <w:t>5</w:t>
      </w:r>
      <w:r w:rsidRPr="00727FF4">
        <w:t xml:space="preserve"> році до суду надійшло </w:t>
      </w:r>
      <w:r w:rsidR="00E7150C" w:rsidRPr="00727FF4">
        <w:t>8</w:t>
      </w:r>
      <w:r w:rsidRPr="00727FF4">
        <w:t>5 клопотань слідчих органів, що на 3</w:t>
      </w:r>
      <w:r w:rsidR="000C15DB" w:rsidRPr="00727FF4">
        <w:t>5</w:t>
      </w:r>
      <w:r w:rsidRPr="00727FF4">
        <w:t xml:space="preserve"> % </w:t>
      </w:r>
      <w:r w:rsidR="000C15DB" w:rsidRPr="00727FF4">
        <w:t>більше</w:t>
      </w:r>
      <w:r w:rsidRPr="00727FF4">
        <w:t xml:space="preserve"> в порівнянні з 201</w:t>
      </w:r>
      <w:r w:rsidR="00E7150C" w:rsidRPr="00727FF4">
        <w:t>4</w:t>
      </w:r>
      <w:r w:rsidRPr="00727FF4">
        <w:t xml:space="preserve"> роком (</w:t>
      </w:r>
      <w:r w:rsidR="00E7150C" w:rsidRPr="00727FF4">
        <w:t>55</w:t>
      </w:r>
      <w:r w:rsidRPr="00727FF4">
        <w:t xml:space="preserve"> </w:t>
      </w:r>
      <w:r w:rsidR="00E7150C" w:rsidRPr="00727FF4">
        <w:t>клопотань слідчих органів</w:t>
      </w:r>
      <w:r w:rsidRPr="00727FF4">
        <w:t>).</w:t>
      </w:r>
    </w:p>
    <w:p w:rsidR="00E7150C" w:rsidRPr="00727FF4" w:rsidRDefault="001D5606" w:rsidP="001D5606">
      <w:pPr>
        <w:pStyle w:val="3"/>
        <w:widowControl/>
        <w:numPr>
          <w:ilvl w:val="0"/>
          <w:numId w:val="1"/>
        </w:numPr>
        <w:suppressAutoHyphens w:val="0"/>
        <w:rPr>
          <w:kern w:val="0"/>
        </w:rPr>
      </w:pPr>
      <w:r w:rsidRPr="00727FF4">
        <w:t>У 201</w:t>
      </w:r>
      <w:r w:rsidR="00E7150C" w:rsidRPr="00727FF4">
        <w:t>5</w:t>
      </w:r>
      <w:r w:rsidRPr="00727FF4">
        <w:t xml:space="preserve"> році до суду надійшли клопотання</w:t>
      </w:r>
      <w:r w:rsidRPr="00727FF4">
        <w:rPr>
          <w:kern w:val="0"/>
        </w:rPr>
        <w:t xml:space="preserve"> про: </w:t>
      </w:r>
      <w:r w:rsidR="00E7150C" w:rsidRPr="00727FF4">
        <w:rPr>
          <w:kern w:val="0"/>
        </w:rPr>
        <w:t>привід свідка -1</w:t>
      </w:r>
      <w:r w:rsidR="000A406D" w:rsidRPr="00727FF4">
        <w:rPr>
          <w:kern w:val="0"/>
        </w:rPr>
        <w:t>.</w:t>
      </w:r>
      <w:r w:rsidR="00E7150C" w:rsidRPr="00727FF4">
        <w:rPr>
          <w:kern w:val="0"/>
        </w:rPr>
        <w:t xml:space="preserve"> </w:t>
      </w:r>
    </w:p>
    <w:p w:rsidR="001D5606" w:rsidRPr="00727FF4" w:rsidRDefault="000A406D" w:rsidP="000A406D">
      <w:pPr>
        <w:pStyle w:val="3"/>
        <w:widowControl/>
        <w:suppressAutoHyphens w:val="0"/>
        <w:ind w:left="568" w:firstLine="0"/>
        <w:rPr>
          <w:kern w:val="0"/>
        </w:rPr>
      </w:pPr>
      <w:r w:rsidRPr="00727FF4">
        <w:rPr>
          <w:kern w:val="0"/>
        </w:rPr>
        <w:t>З</w:t>
      </w:r>
      <w:r w:rsidR="001D5606" w:rsidRPr="00727FF4">
        <w:rPr>
          <w:kern w:val="0"/>
        </w:rPr>
        <w:t xml:space="preserve">астосовано запобіжних заходів: </w:t>
      </w:r>
    </w:p>
    <w:p w:rsidR="001D5606" w:rsidRPr="00727FF4" w:rsidRDefault="001D5606" w:rsidP="001D5606">
      <w:pPr>
        <w:numPr>
          <w:ilvl w:val="0"/>
          <w:numId w:val="1"/>
        </w:numPr>
        <w:jc w:val="both"/>
      </w:pPr>
      <w:r w:rsidRPr="00727FF4">
        <w:t>продовження строків тримання під вартою - 2;</w:t>
      </w:r>
    </w:p>
    <w:p w:rsidR="001D5606" w:rsidRPr="00727FF4" w:rsidRDefault="001D5606" w:rsidP="001D5606">
      <w:pPr>
        <w:numPr>
          <w:ilvl w:val="0"/>
          <w:numId w:val="1"/>
        </w:numPr>
        <w:jc w:val="both"/>
      </w:pPr>
      <w:r w:rsidRPr="00727FF4">
        <w:t xml:space="preserve">проведення обшуку житла чи іншого володіння особи – </w:t>
      </w:r>
      <w:r w:rsidR="00E7150C" w:rsidRPr="00727FF4">
        <w:t>1</w:t>
      </w:r>
      <w:r w:rsidRPr="00727FF4">
        <w:t>7 ;</w:t>
      </w:r>
    </w:p>
    <w:p w:rsidR="001D5606" w:rsidRPr="00727FF4" w:rsidRDefault="001D5606" w:rsidP="001D5606">
      <w:pPr>
        <w:numPr>
          <w:ilvl w:val="0"/>
          <w:numId w:val="1"/>
        </w:numPr>
        <w:jc w:val="both"/>
      </w:pPr>
      <w:r w:rsidRPr="00727FF4">
        <w:t>тимчасовий доступ до речей і документів –</w:t>
      </w:r>
      <w:r w:rsidR="00E7150C" w:rsidRPr="00727FF4">
        <w:t>57</w:t>
      </w:r>
      <w:r w:rsidRPr="00727FF4">
        <w:t>;</w:t>
      </w:r>
    </w:p>
    <w:p w:rsidR="00E7150C" w:rsidRPr="00727FF4" w:rsidRDefault="00E7150C" w:rsidP="001D5606">
      <w:pPr>
        <w:numPr>
          <w:ilvl w:val="0"/>
          <w:numId w:val="1"/>
        </w:numPr>
        <w:jc w:val="both"/>
      </w:pPr>
      <w:r w:rsidRPr="00727FF4">
        <w:t>арешт майна – 2;</w:t>
      </w:r>
    </w:p>
    <w:p w:rsidR="001D5606" w:rsidRPr="00727FF4" w:rsidRDefault="001D5606" w:rsidP="001D5606">
      <w:pPr>
        <w:numPr>
          <w:ilvl w:val="0"/>
          <w:numId w:val="1"/>
        </w:numPr>
        <w:jc w:val="both"/>
      </w:pPr>
      <w:r w:rsidRPr="00727FF4">
        <w:t>інші клопотання –</w:t>
      </w:r>
      <w:r w:rsidR="00E7150C" w:rsidRPr="00727FF4">
        <w:t>6</w:t>
      </w:r>
      <w:r w:rsidRPr="00727FF4">
        <w:t>.</w:t>
      </w:r>
    </w:p>
    <w:p w:rsidR="000A406D" w:rsidRPr="00727FF4" w:rsidRDefault="000A406D" w:rsidP="000A406D">
      <w:pPr>
        <w:ind w:left="568"/>
        <w:jc w:val="both"/>
      </w:pPr>
    </w:p>
    <w:p w:rsidR="001D5606" w:rsidRPr="00727FF4" w:rsidRDefault="001D5606" w:rsidP="001D5606">
      <w:pPr>
        <w:ind w:firstLine="630"/>
        <w:jc w:val="both"/>
      </w:pPr>
      <w:r w:rsidRPr="00727FF4">
        <w:t xml:space="preserve">У звітному періоді надійшло </w:t>
      </w:r>
      <w:r w:rsidR="00D60195" w:rsidRPr="00727FF4">
        <w:t>1</w:t>
      </w:r>
      <w:r w:rsidRPr="00727FF4">
        <w:t xml:space="preserve"> скарг</w:t>
      </w:r>
      <w:r w:rsidR="00D60195" w:rsidRPr="00727FF4">
        <w:t>а</w:t>
      </w:r>
      <w:r w:rsidRPr="00727FF4">
        <w:t xml:space="preserve"> </w:t>
      </w:r>
      <w:r w:rsidR="00F10851" w:rsidRPr="00727FF4">
        <w:t>на дії, рішення чи бездіяльність слідчого, прокурора та інших осіб під час досудового розслідування</w:t>
      </w:r>
      <w:r w:rsidRPr="00727FF4">
        <w:t>, як</w:t>
      </w:r>
      <w:r w:rsidR="00D60195" w:rsidRPr="00727FF4">
        <w:t xml:space="preserve">а </w:t>
      </w:r>
      <w:r w:rsidRPr="00727FF4">
        <w:t>розглянут</w:t>
      </w:r>
      <w:r w:rsidR="00D60195" w:rsidRPr="00727FF4">
        <w:t>а та надійшла одна справа за заявою про відвід під час досудового розслідування, яка розглянута</w:t>
      </w:r>
      <w:r w:rsidRPr="00727FF4">
        <w:t>.</w:t>
      </w:r>
    </w:p>
    <w:p w:rsidR="00D60195" w:rsidRPr="00727FF4" w:rsidRDefault="00D60195" w:rsidP="00D60195">
      <w:pPr>
        <w:ind w:firstLine="630"/>
        <w:jc w:val="both"/>
      </w:pPr>
    </w:p>
    <w:p w:rsidR="00D60195" w:rsidRPr="00727FF4" w:rsidRDefault="00D60195" w:rsidP="00D60195">
      <w:pPr>
        <w:ind w:firstLine="630"/>
        <w:jc w:val="both"/>
      </w:pPr>
      <w:r w:rsidRPr="00727FF4">
        <w:t>Всього в 2015 році задоволено - 85 клопотань (45 клопотань в 2014 році).</w:t>
      </w:r>
    </w:p>
    <w:p w:rsidR="001D5606" w:rsidRPr="00727FF4" w:rsidRDefault="001D5606" w:rsidP="001D5606">
      <w:pPr>
        <w:ind w:firstLine="630"/>
        <w:jc w:val="both"/>
      </w:pPr>
    </w:p>
    <w:p w:rsidR="001D5606" w:rsidRPr="00727FF4" w:rsidRDefault="001D5606" w:rsidP="001D5606">
      <w:pPr>
        <w:ind w:firstLine="630"/>
        <w:jc w:val="both"/>
      </w:pPr>
      <w:r w:rsidRPr="00727FF4">
        <w:t>Протягом 201</w:t>
      </w:r>
      <w:r w:rsidR="00952EA8">
        <w:t>5</w:t>
      </w:r>
      <w:r w:rsidRPr="00727FF4">
        <w:t xml:space="preserve"> року на розгляді в суді перебувало </w:t>
      </w:r>
      <w:r w:rsidR="00846B43" w:rsidRPr="00727FF4">
        <w:t>21</w:t>
      </w:r>
      <w:r w:rsidRPr="00727FF4">
        <w:t xml:space="preserve"> подан</w:t>
      </w:r>
      <w:r w:rsidR="00846B43" w:rsidRPr="00727FF4">
        <w:t>ня</w:t>
      </w:r>
      <w:r w:rsidRPr="00727FF4">
        <w:t xml:space="preserve"> про звільнення від призначеного покарання з випробуванням після закінчення іспитового строку що на </w:t>
      </w:r>
      <w:r w:rsidR="00846B43" w:rsidRPr="00727FF4">
        <w:t>43</w:t>
      </w:r>
      <w:r w:rsidRPr="00727FF4">
        <w:t xml:space="preserve"> % </w:t>
      </w:r>
      <w:r w:rsidR="00846B43" w:rsidRPr="00727FF4">
        <w:t>мен</w:t>
      </w:r>
      <w:r w:rsidRPr="00727FF4">
        <w:t>ше в порівнянні з 201</w:t>
      </w:r>
      <w:r w:rsidR="00846B43" w:rsidRPr="00727FF4">
        <w:t>4</w:t>
      </w:r>
      <w:r w:rsidRPr="00727FF4">
        <w:t xml:space="preserve"> роком (3</w:t>
      </w:r>
      <w:r w:rsidR="00846B43" w:rsidRPr="00727FF4">
        <w:t>7</w:t>
      </w:r>
      <w:r w:rsidRPr="00727FF4">
        <w:t xml:space="preserve"> подання), які задоволені; </w:t>
      </w:r>
      <w:r w:rsidR="0041443D" w:rsidRPr="00727FF4">
        <w:t>6</w:t>
      </w:r>
      <w:r w:rsidRPr="00727FF4">
        <w:t xml:space="preserve"> подан</w:t>
      </w:r>
      <w:r w:rsidR="00E374E4" w:rsidRPr="00727FF4">
        <w:t>ь</w:t>
      </w:r>
      <w:r w:rsidRPr="00727FF4">
        <w:t xml:space="preserve"> про </w:t>
      </w:r>
      <w:r w:rsidR="00E374E4" w:rsidRPr="00727FF4">
        <w:t>заміну</w:t>
      </w:r>
      <w:r w:rsidRPr="00727FF4">
        <w:t xml:space="preserve"> покарання </w:t>
      </w:r>
      <w:r w:rsidR="00E374E4" w:rsidRPr="00727FF4">
        <w:t>відповідно до ч. 5 ст. 53, ч. 3 ст. 57, ч. 1 ст. 58, ч. 1 ст. 6</w:t>
      </w:r>
      <w:r w:rsidR="0041443D" w:rsidRPr="00727FF4">
        <w:t xml:space="preserve">2 Кримінального кодексу </w:t>
      </w:r>
      <w:r w:rsidR="0041443D" w:rsidRPr="00727FF4">
        <w:lastRenderedPageBreak/>
        <w:t>України</w:t>
      </w:r>
      <w:r w:rsidRPr="00727FF4">
        <w:t xml:space="preserve">, </w:t>
      </w:r>
      <w:r w:rsidR="0041443D" w:rsidRPr="00727FF4">
        <w:t>з яких 5</w:t>
      </w:r>
      <w:r w:rsidRPr="00727FF4">
        <w:t xml:space="preserve"> розглянут</w:t>
      </w:r>
      <w:r w:rsidR="0041443D" w:rsidRPr="00727FF4">
        <w:t xml:space="preserve">их (два </w:t>
      </w:r>
      <w:r w:rsidRPr="00727FF4">
        <w:t xml:space="preserve"> подання задоволено</w:t>
      </w:r>
      <w:r w:rsidR="0041443D" w:rsidRPr="00727FF4">
        <w:t>)</w:t>
      </w:r>
      <w:r w:rsidRPr="00727FF4">
        <w:t xml:space="preserve">; </w:t>
      </w:r>
      <w:r w:rsidR="0041443D" w:rsidRPr="00727FF4">
        <w:t>2</w:t>
      </w:r>
      <w:r w:rsidRPr="00727FF4">
        <w:t xml:space="preserve"> подан</w:t>
      </w:r>
      <w:r w:rsidR="0041443D" w:rsidRPr="00727FF4">
        <w:t>ня</w:t>
      </w:r>
      <w:r w:rsidRPr="00727FF4">
        <w:t xml:space="preserve"> про застосування амністії, які розглянуті, із яких </w:t>
      </w:r>
      <w:r w:rsidR="0041443D" w:rsidRPr="00727FF4">
        <w:t>1 подання задоволено</w:t>
      </w:r>
      <w:r w:rsidRPr="00727FF4">
        <w:t xml:space="preserve">. </w:t>
      </w:r>
    </w:p>
    <w:p w:rsidR="001D5606" w:rsidRPr="00727FF4" w:rsidRDefault="001D5606" w:rsidP="001D5606">
      <w:pPr>
        <w:ind w:firstLine="630"/>
        <w:jc w:val="both"/>
      </w:pPr>
      <w:r w:rsidRPr="00727FF4">
        <w:t xml:space="preserve"> </w:t>
      </w:r>
    </w:p>
    <w:p w:rsidR="001D5606" w:rsidRPr="00727FF4" w:rsidRDefault="001D5606" w:rsidP="001D5606">
      <w:pPr>
        <w:ind w:firstLine="15"/>
      </w:pPr>
    </w:p>
    <w:p w:rsidR="001D5606" w:rsidRPr="00727FF4" w:rsidRDefault="001D5606" w:rsidP="001D5606">
      <w:pPr>
        <w:spacing w:line="100" w:lineRule="atLeast"/>
        <w:ind w:firstLine="15"/>
        <w:jc w:val="center"/>
        <w:rPr>
          <w:b/>
          <w:bCs/>
          <w:sz w:val="28"/>
          <w:szCs w:val="28"/>
          <w:u w:val="single"/>
        </w:rPr>
      </w:pPr>
      <w:r w:rsidRPr="00727FF4">
        <w:rPr>
          <w:b/>
          <w:bCs/>
          <w:sz w:val="28"/>
          <w:szCs w:val="28"/>
          <w:u w:val="single"/>
        </w:rPr>
        <w:t>Розгляд судами справ про адміністративні правопорушення.</w:t>
      </w:r>
    </w:p>
    <w:p w:rsidR="001D5606" w:rsidRPr="00727FF4" w:rsidRDefault="001D5606" w:rsidP="001D5606">
      <w:pPr>
        <w:spacing w:line="100" w:lineRule="atLeast"/>
        <w:ind w:firstLine="15"/>
        <w:rPr>
          <w:u w:val="single"/>
        </w:rPr>
      </w:pPr>
    </w:p>
    <w:p w:rsidR="001D5606" w:rsidRPr="00727FF4" w:rsidRDefault="001D5606" w:rsidP="001D5606">
      <w:pPr>
        <w:pStyle w:val="a5"/>
        <w:spacing w:after="0" w:line="100" w:lineRule="atLeast"/>
        <w:ind w:firstLine="845"/>
        <w:jc w:val="both"/>
        <w:rPr>
          <w:rFonts w:ascii="Times New Roman" w:hAnsi="Times New Roman" w:cs="Times New Roman"/>
          <w:color w:val="000000"/>
          <w:sz w:val="24"/>
          <w:szCs w:val="24"/>
          <w:lang w:val="uk-UA"/>
        </w:rPr>
      </w:pPr>
      <w:r w:rsidRPr="00727FF4">
        <w:rPr>
          <w:rFonts w:ascii="Times New Roman" w:eastAsia="Times New Roman" w:hAnsi="Times New Roman" w:cs="Times New Roman"/>
          <w:sz w:val="24"/>
          <w:szCs w:val="24"/>
          <w:lang w:val="uk-UA"/>
        </w:rPr>
        <w:t>На розгляд до суду на протязі  201</w:t>
      </w:r>
      <w:r w:rsidR="001C542D" w:rsidRPr="00727FF4">
        <w:rPr>
          <w:rFonts w:ascii="Times New Roman" w:eastAsia="Times New Roman" w:hAnsi="Times New Roman" w:cs="Times New Roman"/>
          <w:sz w:val="24"/>
          <w:szCs w:val="24"/>
          <w:lang w:val="uk-UA"/>
        </w:rPr>
        <w:t>5</w:t>
      </w:r>
      <w:r w:rsidRPr="00727FF4">
        <w:rPr>
          <w:rFonts w:ascii="Times New Roman" w:eastAsia="Times New Roman" w:hAnsi="Times New Roman" w:cs="Times New Roman"/>
          <w:sz w:val="24"/>
          <w:szCs w:val="24"/>
          <w:lang w:val="uk-UA"/>
        </w:rPr>
        <w:t xml:space="preserve"> року</w:t>
      </w:r>
      <w:r w:rsidRPr="00727FF4">
        <w:rPr>
          <w:rFonts w:ascii="Times New Roman" w:hAnsi="Times New Roman" w:cs="Times New Roman"/>
          <w:color w:val="000000"/>
          <w:sz w:val="24"/>
          <w:szCs w:val="24"/>
          <w:lang w:val="uk-UA"/>
        </w:rPr>
        <w:t xml:space="preserve"> надійшло </w:t>
      </w:r>
      <w:r w:rsidR="001C542D" w:rsidRPr="00727FF4">
        <w:rPr>
          <w:rFonts w:ascii="Times New Roman" w:hAnsi="Times New Roman" w:cs="Times New Roman"/>
          <w:color w:val="000000"/>
          <w:sz w:val="24"/>
          <w:szCs w:val="24"/>
          <w:lang w:val="uk-UA"/>
        </w:rPr>
        <w:t>173</w:t>
      </w:r>
      <w:r w:rsidRPr="00727FF4">
        <w:rPr>
          <w:rFonts w:ascii="Times New Roman" w:hAnsi="Times New Roman" w:cs="Times New Roman"/>
          <w:color w:val="000000"/>
          <w:sz w:val="24"/>
          <w:szCs w:val="24"/>
          <w:lang w:val="uk-UA"/>
        </w:rPr>
        <w:t xml:space="preserve"> справи та </w:t>
      </w:r>
      <w:r w:rsidR="001C542D" w:rsidRPr="00727FF4">
        <w:rPr>
          <w:rFonts w:ascii="Times New Roman" w:hAnsi="Times New Roman" w:cs="Times New Roman"/>
          <w:color w:val="000000"/>
          <w:sz w:val="24"/>
          <w:szCs w:val="24"/>
          <w:lang w:val="uk-UA"/>
        </w:rPr>
        <w:t>8</w:t>
      </w:r>
      <w:r w:rsidRPr="00727FF4">
        <w:rPr>
          <w:rFonts w:ascii="Times New Roman" w:hAnsi="Times New Roman" w:cs="Times New Roman"/>
          <w:color w:val="000000"/>
          <w:sz w:val="24"/>
          <w:szCs w:val="24"/>
          <w:lang w:val="uk-UA"/>
        </w:rPr>
        <w:t xml:space="preserve"> залишок з 201</w:t>
      </w:r>
      <w:r w:rsidR="001C542D" w:rsidRPr="00727FF4">
        <w:rPr>
          <w:rFonts w:ascii="Times New Roman" w:hAnsi="Times New Roman" w:cs="Times New Roman"/>
          <w:color w:val="000000"/>
          <w:sz w:val="24"/>
          <w:szCs w:val="24"/>
          <w:lang w:val="uk-UA"/>
        </w:rPr>
        <w:t>4</w:t>
      </w:r>
      <w:r w:rsidRPr="00727FF4">
        <w:rPr>
          <w:rFonts w:ascii="Times New Roman" w:hAnsi="Times New Roman" w:cs="Times New Roman"/>
          <w:color w:val="000000"/>
          <w:sz w:val="24"/>
          <w:szCs w:val="24"/>
          <w:lang w:val="uk-UA"/>
        </w:rPr>
        <w:t xml:space="preserve"> року, що </w:t>
      </w:r>
      <w:r w:rsidR="0037237A" w:rsidRPr="00727FF4">
        <w:rPr>
          <w:rFonts w:ascii="Times New Roman" w:hAnsi="Times New Roman" w:cs="Times New Roman"/>
          <w:color w:val="000000"/>
          <w:sz w:val="24"/>
          <w:szCs w:val="24"/>
          <w:lang w:val="uk-UA"/>
        </w:rPr>
        <w:t>майже у 2 рази менше</w:t>
      </w:r>
      <w:r w:rsidRPr="00727FF4">
        <w:rPr>
          <w:rFonts w:ascii="Times New Roman" w:eastAsia="Times New Roman" w:hAnsi="Times New Roman" w:cs="Times New Roman"/>
          <w:sz w:val="24"/>
          <w:szCs w:val="24"/>
          <w:lang w:val="uk-UA"/>
        </w:rPr>
        <w:t xml:space="preserve"> в порівнянні з 201</w:t>
      </w:r>
      <w:r w:rsidR="001C542D" w:rsidRPr="00727FF4">
        <w:rPr>
          <w:rFonts w:ascii="Times New Roman" w:eastAsia="Times New Roman" w:hAnsi="Times New Roman" w:cs="Times New Roman"/>
          <w:sz w:val="24"/>
          <w:szCs w:val="24"/>
          <w:lang w:val="uk-UA"/>
        </w:rPr>
        <w:t>4</w:t>
      </w:r>
      <w:r w:rsidRPr="00727FF4">
        <w:rPr>
          <w:rFonts w:ascii="Times New Roman" w:eastAsia="Times New Roman" w:hAnsi="Times New Roman" w:cs="Times New Roman"/>
          <w:sz w:val="24"/>
          <w:szCs w:val="24"/>
          <w:lang w:val="uk-UA"/>
        </w:rPr>
        <w:t xml:space="preserve"> роком (</w:t>
      </w:r>
      <w:r w:rsidR="001C542D" w:rsidRPr="00727FF4">
        <w:rPr>
          <w:rFonts w:ascii="Times New Roman" w:hAnsi="Times New Roman" w:cs="Times New Roman"/>
          <w:color w:val="000000"/>
          <w:sz w:val="24"/>
          <w:szCs w:val="24"/>
          <w:lang w:val="uk-UA"/>
        </w:rPr>
        <w:t>347</w:t>
      </w:r>
      <w:r w:rsidRPr="00727FF4">
        <w:rPr>
          <w:rFonts w:ascii="Times New Roman" w:hAnsi="Times New Roman" w:cs="Times New Roman"/>
          <w:color w:val="000000"/>
          <w:sz w:val="24"/>
          <w:szCs w:val="24"/>
          <w:lang w:val="uk-UA"/>
        </w:rPr>
        <w:t xml:space="preserve"> справ про адміністративне правопорушення). З них повернуто </w:t>
      </w:r>
      <w:r w:rsidR="001C542D" w:rsidRPr="00727FF4">
        <w:rPr>
          <w:rFonts w:ascii="Times New Roman" w:hAnsi="Times New Roman" w:cs="Times New Roman"/>
          <w:color w:val="000000"/>
          <w:sz w:val="24"/>
          <w:szCs w:val="24"/>
          <w:lang w:val="uk-UA"/>
        </w:rPr>
        <w:t>26</w:t>
      </w:r>
      <w:r w:rsidRPr="00727FF4">
        <w:rPr>
          <w:rFonts w:ascii="Times New Roman" w:hAnsi="Times New Roman" w:cs="Times New Roman"/>
          <w:color w:val="000000"/>
          <w:sz w:val="24"/>
          <w:szCs w:val="24"/>
          <w:lang w:val="uk-UA"/>
        </w:rPr>
        <w:t xml:space="preserve"> справ для належного </w:t>
      </w:r>
      <w:proofErr w:type="spellStart"/>
      <w:r w:rsidRPr="00727FF4">
        <w:rPr>
          <w:rFonts w:ascii="Times New Roman" w:hAnsi="Times New Roman" w:cs="Times New Roman"/>
          <w:color w:val="000000"/>
          <w:sz w:val="24"/>
          <w:szCs w:val="24"/>
          <w:lang w:val="uk-UA"/>
        </w:rPr>
        <w:t>дооформлення</w:t>
      </w:r>
      <w:proofErr w:type="spellEnd"/>
      <w:r w:rsidRPr="00727FF4">
        <w:rPr>
          <w:rFonts w:ascii="Times New Roman" w:hAnsi="Times New Roman" w:cs="Times New Roman"/>
          <w:color w:val="000000"/>
          <w:sz w:val="24"/>
          <w:szCs w:val="24"/>
          <w:lang w:val="uk-UA"/>
        </w:rPr>
        <w:t xml:space="preserve">, розглянуто </w:t>
      </w:r>
      <w:r w:rsidR="001C542D" w:rsidRPr="00727FF4">
        <w:rPr>
          <w:rFonts w:ascii="Times New Roman" w:hAnsi="Times New Roman" w:cs="Times New Roman"/>
          <w:color w:val="000000"/>
          <w:sz w:val="24"/>
          <w:szCs w:val="24"/>
          <w:lang w:val="uk-UA"/>
        </w:rPr>
        <w:t>155</w:t>
      </w:r>
      <w:r w:rsidRPr="00727FF4">
        <w:rPr>
          <w:rFonts w:ascii="Times New Roman" w:hAnsi="Times New Roman" w:cs="Times New Roman"/>
          <w:color w:val="000000"/>
          <w:sz w:val="24"/>
          <w:szCs w:val="24"/>
          <w:lang w:val="uk-UA"/>
        </w:rPr>
        <w:t xml:space="preserve"> справ. За здійснення адміністративних правопорушень  судом  притягнуто до адміністративної відповідальності  </w:t>
      </w:r>
      <w:r w:rsidR="00E626B2" w:rsidRPr="00727FF4">
        <w:rPr>
          <w:rFonts w:ascii="Times New Roman" w:hAnsi="Times New Roman" w:cs="Times New Roman"/>
          <w:color w:val="000000"/>
          <w:sz w:val="24"/>
          <w:szCs w:val="24"/>
          <w:lang w:val="uk-UA"/>
        </w:rPr>
        <w:t>124</w:t>
      </w:r>
      <w:r w:rsidRPr="00727FF4">
        <w:rPr>
          <w:rFonts w:ascii="Times New Roman" w:hAnsi="Times New Roman" w:cs="Times New Roman"/>
          <w:color w:val="000000"/>
          <w:sz w:val="24"/>
          <w:szCs w:val="24"/>
          <w:lang w:val="uk-UA"/>
        </w:rPr>
        <w:t xml:space="preserve"> ос</w:t>
      </w:r>
      <w:r w:rsidR="00E626B2" w:rsidRPr="00727FF4">
        <w:rPr>
          <w:rFonts w:ascii="Times New Roman" w:hAnsi="Times New Roman" w:cs="Times New Roman"/>
          <w:color w:val="000000"/>
          <w:sz w:val="24"/>
          <w:szCs w:val="24"/>
          <w:lang w:val="uk-UA"/>
        </w:rPr>
        <w:t>оби</w:t>
      </w:r>
      <w:r w:rsidRPr="00727FF4">
        <w:rPr>
          <w:rFonts w:ascii="Times New Roman" w:hAnsi="Times New Roman" w:cs="Times New Roman"/>
          <w:color w:val="000000"/>
          <w:sz w:val="24"/>
          <w:szCs w:val="24"/>
          <w:lang w:val="uk-UA"/>
        </w:rPr>
        <w:t xml:space="preserve">, та винесено постанови про накладення  адміністративних стягнень щодо </w:t>
      </w:r>
      <w:r w:rsidR="001C542D" w:rsidRPr="00727FF4">
        <w:rPr>
          <w:rFonts w:ascii="Times New Roman" w:hAnsi="Times New Roman" w:cs="Times New Roman"/>
          <w:color w:val="000000"/>
          <w:sz w:val="24"/>
          <w:szCs w:val="24"/>
          <w:lang w:val="uk-UA"/>
        </w:rPr>
        <w:t>124</w:t>
      </w:r>
      <w:r w:rsidRPr="00727FF4">
        <w:rPr>
          <w:rFonts w:ascii="Times New Roman" w:hAnsi="Times New Roman" w:cs="Times New Roman"/>
          <w:color w:val="000000"/>
          <w:sz w:val="24"/>
          <w:szCs w:val="24"/>
          <w:lang w:val="uk-UA"/>
        </w:rPr>
        <w:t xml:space="preserve"> осіб. До </w:t>
      </w:r>
      <w:r w:rsidR="001C542D" w:rsidRPr="00727FF4">
        <w:rPr>
          <w:rFonts w:ascii="Times New Roman" w:hAnsi="Times New Roman" w:cs="Times New Roman"/>
          <w:color w:val="000000"/>
          <w:sz w:val="24"/>
          <w:szCs w:val="24"/>
          <w:lang w:val="uk-UA"/>
        </w:rPr>
        <w:t>4</w:t>
      </w:r>
      <w:r w:rsidRPr="00727FF4">
        <w:rPr>
          <w:rFonts w:ascii="Times New Roman" w:hAnsi="Times New Roman" w:cs="Times New Roman"/>
          <w:color w:val="000000"/>
          <w:sz w:val="24"/>
          <w:szCs w:val="24"/>
          <w:lang w:val="uk-UA"/>
        </w:rPr>
        <w:t xml:space="preserve"> осіб застосовано заходи впливу передбачені ст. 24-1 </w:t>
      </w:r>
      <w:proofErr w:type="spellStart"/>
      <w:r w:rsidRPr="00727FF4">
        <w:rPr>
          <w:rFonts w:ascii="Times New Roman" w:hAnsi="Times New Roman" w:cs="Times New Roman"/>
          <w:color w:val="000000"/>
          <w:sz w:val="24"/>
          <w:szCs w:val="24"/>
          <w:lang w:val="uk-UA"/>
        </w:rPr>
        <w:t>КУпАП</w:t>
      </w:r>
      <w:proofErr w:type="spellEnd"/>
      <w:r w:rsidRPr="00727FF4">
        <w:rPr>
          <w:rFonts w:ascii="Times New Roman" w:hAnsi="Times New Roman" w:cs="Times New Roman"/>
          <w:color w:val="000000"/>
          <w:sz w:val="24"/>
          <w:szCs w:val="24"/>
          <w:lang w:val="uk-UA"/>
        </w:rPr>
        <w:t>.</w:t>
      </w:r>
    </w:p>
    <w:p w:rsidR="00952EA8" w:rsidRDefault="00952EA8" w:rsidP="001D5606">
      <w:pPr>
        <w:pStyle w:val="a5"/>
        <w:spacing w:after="0" w:line="100" w:lineRule="atLeast"/>
        <w:ind w:firstLine="845"/>
        <w:jc w:val="both"/>
        <w:rPr>
          <w:rFonts w:ascii="Times New Roman" w:hAnsi="Times New Roman" w:cs="Times New Roman"/>
          <w:color w:val="000000"/>
          <w:sz w:val="24"/>
          <w:szCs w:val="24"/>
          <w:lang w:val="uk-UA"/>
        </w:rPr>
      </w:pPr>
    </w:p>
    <w:p w:rsidR="001D5606" w:rsidRPr="00727FF4" w:rsidRDefault="003A0492" w:rsidP="001D5606">
      <w:pPr>
        <w:pStyle w:val="a5"/>
        <w:spacing w:after="0" w:line="100" w:lineRule="atLeast"/>
        <w:ind w:firstLine="845"/>
        <w:jc w:val="both"/>
        <w:rPr>
          <w:rFonts w:ascii="Times New Roman" w:hAnsi="Times New Roman" w:cs="Times New Roman"/>
          <w:color w:val="000000"/>
          <w:sz w:val="24"/>
          <w:szCs w:val="24"/>
          <w:lang w:val="uk-UA"/>
        </w:rPr>
      </w:pPr>
      <w:r w:rsidRPr="00727FF4">
        <w:rPr>
          <w:rFonts w:ascii="Times New Roman" w:hAnsi="Times New Roman" w:cs="Times New Roman"/>
          <w:color w:val="000000"/>
          <w:sz w:val="24"/>
          <w:szCs w:val="24"/>
          <w:lang w:val="uk-UA"/>
        </w:rPr>
        <w:t xml:space="preserve">Протягом звітного періоду по 27 справам </w:t>
      </w:r>
      <w:r w:rsidR="001D5606" w:rsidRPr="00727FF4">
        <w:rPr>
          <w:rFonts w:ascii="Times New Roman" w:hAnsi="Times New Roman" w:cs="Times New Roman"/>
          <w:color w:val="000000"/>
          <w:sz w:val="24"/>
          <w:szCs w:val="24"/>
          <w:lang w:val="uk-UA"/>
        </w:rPr>
        <w:t>закрит</w:t>
      </w:r>
      <w:r w:rsidRPr="00727FF4">
        <w:rPr>
          <w:rFonts w:ascii="Times New Roman" w:hAnsi="Times New Roman" w:cs="Times New Roman"/>
          <w:color w:val="000000"/>
          <w:sz w:val="24"/>
          <w:szCs w:val="24"/>
          <w:lang w:val="uk-UA"/>
        </w:rPr>
        <w:t>о</w:t>
      </w:r>
      <w:r w:rsidR="001D5606" w:rsidRPr="00727FF4">
        <w:rPr>
          <w:rFonts w:ascii="Times New Roman" w:hAnsi="Times New Roman" w:cs="Times New Roman"/>
          <w:color w:val="000000"/>
          <w:sz w:val="24"/>
          <w:szCs w:val="24"/>
          <w:lang w:val="uk-UA"/>
        </w:rPr>
        <w:t xml:space="preserve"> провадження</w:t>
      </w:r>
      <w:r w:rsidRPr="00727FF4">
        <w:rPr>
          <w:rFonts w:ascii="Times New Roman" w:hAnsi="Times New Roman" w:cs="Times New Roman"/>
          <w:color w:val="000000"/>
          <w:sz w:val="24"/>
          <w:szCs w:val="24"/>
          <w:lang w:val="uk-UA"/>
        </w:rPr>
        <w:t xml:space="preserve">, що у порівнянні з 2014 роком </w:t>
      </w:r>
      <w:r w:rsidR="001D5606" w:rsidRPr="00727FF4">
        <w:rPr>
          <w:rFonts w:ascii="Times New Roman" w:hAnsi="Times New Roman" w:cs="Times New Roman"/>
          <w:color w:val="000000"/>
          <w:sz w:val="24"/>
          <w:szCs w:val="24"/>
          <w:lang w:val="uk-UA"/>
        </w:rPr>
        <w:t xml:space="preserve"> </w:t>
      </w:r>
      <w:r w:rsidRPr="00727FF4">
        <w:rPr>
          <w:rFonts w:ascii="Times New Roman" w:hAnsi="Times New Roman" w:cs="Times New Roman"/>
          <w:color w:val="000000"/>
          <w:sz w:val="24"/>
          <w:szCs w:val="24"/>
          <w:lang w:val="uk-UA"/>
        </w:rPr>
        <w:t>є так само.</w:t>
      </w:r>
    </w:p>
    <w:p w:rsidR="00952EA8" w:rsidRDefault="00952EA8" w:rsidP="001D5606">
      <w:pPr>
        <w:pStyle w:val="a5"/>
        <w:spacing w:after="0" w:line="100" w:lineRule="atLeast"/>
        <w:ind w:firstLine="845"/>
        <w:jc w:val="both"/>
        <w:rPr>
          <w:rFonts w:ascii="Times New Roman" w:hAnsi="Times New Roman" w:cs="Times New Roman"/>
          <w:color w:val="000000"/>
          <w:sz w:val="24"/>
          <w:szCs w:val="24"/>
          <w:lang w:val="uk-UA"/>
        </w:rPr>
      </w:pPr>
    </w:p>
    <w:p w:rsidR="00952EA8" w:rsidRDefault="001D5606" w:rsidP="001D5606">
      <w:pPr>
        <w:pStyle w:val="a5"/>
        <w:spacing w:after="0" w:line="100" w:lineRule="atLeast"/>
        <w:ind w:firstLine="845"/>
        <w:jc w:val="both"/>
        <w:rPr>
          <w:rFonts w:ascii="Times New Roman" w:hAnsi="Times New Roman" w:cs="Times New Roman"/>
          <w:color w:val="000000"/>
          <w:sz w:val="24"/>
          <w:szCs w:val="24"/>
          <w:lang w:val="uk-UA"/>
        </w:rPr>
      </w:pPr>
      <w:r w:rsidRPr="00952EA8">
        <w:rPr>
          <w:rFonts w:ascii="Times New Roman" w:hAnsi="Times New Roman" w:cs="Times New Roman"/>
          <w:color w:val="000000" w:themeColor="text1"/>
          <w:sz w:val="24"/>
          <w:szCs w:val="24"/>
          <w:lang w:val="uk-UA"/>
        </w:rPr>
        <w:t>Відповідно до ст. 38 Кодексу України про адміністративні правопорушення адміністративне стягнення може бути накладено не пізніш як через два місяці з дня вчинення правопорушення, а при триваючому правопорушенні - не пізніш як через два місяці з дня його виявлення, за винятком випадків, коли справи про адміністративні правопорушення відповідно до цього Кодексу підвідомчі суду (судді). Якщо справи про адміністративні правопорушення відповідно до цього Кодексу чи інших законів підвідомчі суду (судді), стягнення може бути накладено не пізніш як через три місяці з дня вчинення правопорушення, а при триваючому правопорушенні - не пізніш як через три місяці з дня його виявлення, крім справ про адміністративні правопорушення, зазначені у частині третій цієї статті.</w:t>
      </w:r>
      <w:r w:rsidRPr="00952EA8">
        <w:rPr>
          <w:rStyle w:val="apple-converted-space"/>
          <w:rFonts w:ascii="Times New Roman" w:hAnsi="Times New Roman" w:cs="Times New Roman"/>
          <w:color w:val="000000" w:themeColor="text1"/>
          <w:sz w:val="24"/>
          <w:szCs w:val="24"/>
        </w:rPr>
        <w:t> </w:t>
      </w:r>
      <w:proofErr w:type="spellStart"/>
      <w:r w:rsidRPr="00952EA8">
        <w:rPr>
          <w:rFonts w:ascii="Times New Roman" w:hAnsi="Times New Roman" w:cs="Times New Roman"/>
          <w:color w:val="000000" w:themeColor="text1"/>
          <w:sz w:val="24"/>
          <w:szCs w:val="24"/>
        </w:rPr>
        <w:t>Адміністративне</w:t>
      </w:r>
      <w:proofErr w:type="spellEnd"/>
      <w:r w:rsidRPr="00952EA8">
        <w:rPr>
          <w:rFonts w:ascii="Times New Roman" w:hAnsi="Times New Roman" w:cs="Times New Roman"/>
          <w:color w:val="000000" w:themeColor="text1"/>
          <w:sz w:val="24"/>
          <w:szCs w:val="24"/>
        </w:rPr>
        <w:t xml:space="preserve"> </w:t>
      </w:r>
      <w:proofErr w:type="spellStart"/>
      <w:r w:rsidRPr="00952EA8">
        <w:rPr>
          <w:rFonts w:ascii="Times New Roman" w:hAnsi="Times New Roman" w:cs="Times New Roman"/>
          <w:color w:val="000000" w:themeColor="text1"/>
          <w:sz w:val="24"/>
          <w:szCs w:val="24"/>
        </w:rPr>
        <w:t>стягнення</w:t>
      </w:r>
      <w:proofErr w:type="spellEnd"/>
      <w:r w:rsidRPr="00952EA8">
        <w:rPr>
          <w:rFonts w:ascii="Times New Roman" w:hAnsi="Times New Roman" w:cs="Times New Roman"/>
          <w:color w:val="000000" w:themeColor="text1"/>
          <w:sz w:val="24"/>
          <w:szCs w:val="24"/>
        </w:rPr>
        <w:t xml:space="preserve"> за </w:t>
      </w:r>
      <w:proofErr w:type="spellStart"/>
      <w:r w:rsidRPr="00952EA8">
        <w:rPr>
          <w:rFonts w:ascii="Times New Roman" w:hAnsi="Times New Roman" w:cs="Times New Roman"/>
          <w:color w:val="000000" w:themeColor="text1"/>
          <w:sz w:val="24"/>
          <w:szCs w:val="24"/>
        </w:rPr>
        <w:t>вчинення</w:t>
      </w:r>
      <w:proofErr w:type="spellEnd"/>
      <w:r w:rsidRPr="00952EA8">
        <w:rPr>
          <w:rFonts w:ascii="Times New Roman" w:hAnsi="Times New Roman" w:cs="Times New Roman"/>
          <w:color w:val="000000" w:themeColor="text1"/>
          <w:sz w:val="24"/>
          <w:szCs w:val="24"/>
        </w:rPr>
        <w:t xml:space="preserve"> </w:t>
      </w:r>
      <w:proofErr w:type="spellStart"/>
      <w:r w:rsidRPr="00952EA8">
        <w:rPr>
          <w:rFonts w:ascii="Times New Roman" w:hAnsi="Times New Roman" w:cs="Times New Roman"/>
          <w:color w:val="000000" w:themeColor="text1"/>
          <w:sz w:val="24"/>
          <w:szCs w:val="24"/>
        </w:rPr>
        <w:t>корупційного</w:t>
      </w:r>
      <w:proofErr w:type="spellEnd"/>
      <w:r w:rsidRPr="00952EA8">
        <w:rPr>
          <w:rFonts w:ascii="Times New Roman" w:hAnsi="Times New Roman" w:cs="Times New Roman"/>
          <w:color w:val="000000" w:themeColor="text1"/>
          <w:sz w:val="24"/>
          <w:szCs w:val="24"/>
        </w:rPr>
        <w:t xml:space="preserve"> </w:t>
      </w:r>
      <w:proofErr w:type="spellStart"/>
      <w:r w:rsidRPr="00952EA8">
        <w:rPr>
          <w:rFonts w:ascii="Times New Roman" w:hAnsi="Times New Roman" w:cs="Times New Roman"/>
          <w:color w:val="000000" w:themeColor="text1"/>
          <w:sz w:val="24"/>
          <w:szCs w:val="24"/>
        </w:rPr>
        <w:t>правопорушення</w:t>
      </w:r>
      <w:proofErr w:type="spellEnd"/>
      <w:r w:rsidRPr="00952EA8">
        <w:rPr>
          <w:rFonts w:ascii="Times New Roman" w:hAnsi="Times New Roman" w:cs="Times New Roman"/>
          <w:color w:val="000000" w:themeColor="text1"/>
          <w:sz w:val="24"/>
          <w:szCs w:val="24"/>
        </w:rPr>
        <w:t xml:space="preserve"> </w:t>
      </w:r>
      <w:proofErr w:type="spellStart"/>
      <w:r w:rsidRPr="00952EA8">
        <w:rPr>
          <w:rFonts w:ascii="Times New Roman" w:hAnsi="Times New Roman" w:cs="Times New Roman"/>
          <w:color w:val="000000" w:themeColor="text1"/>
          <w:sz w:val="24"/>
          <w:szCs w:val="24"/>
        </w:rPr>
        <w:t>може</w:t>
      </w:r>
      <w:proofErr w:type="spellEnd"/>
      <w:r w:rsidRPr="00952EA8">
        <w:rPr>
          <w:rFonts w:ascii="Times New Roman" w:hAnsi="Times New Roman" w:cs="Times New Roman"/>
          <w:color w:val="000000" w:themeColor="text1"/>
          <w:sz w:val="24"/>
          <w:szCs w:val="24"/>
        </w:rPr>
        <w:t xml:space="preserve"> бути </w:t>
      </w:r>
      <w:proofErr w:type="spellStart"/>
      <w:r w:rsidRPr="00952EA8">
        <w:rPr>
          <w:rFonts w:ascii="Times New Roman" w:hAnsi="Times New Roman" w:cs="Times New Roman"/>
          <w:color w:val="000000" w:themeColor="text1"/>
          <w:sz w:val="24"/>
          <w:szCs w:val="24"/>
        </w:rPr>
        <w:t>накладено</w:t>
      </w:r>
      <w:proofErr w:type="spellEnd"/>
      <w:r w:rsidRPr="00952EA8">
        <w:rPr>
          <w:rFonts w:ascii="Times New Roman" w:hAnsi="Times New Roman" w:cs="Times New Roman"/>
          <w:color w:val="000000" w:themeColor="text1"/>
          <w:sz w:val="24"/>
          <w:szCs w:val="24"/>
        </w:rPr>
        <w:t xml:space="preserve"> </w:t>
      </w:r>
      <w:proofErr w:type="spellStart"/>
      <w:r w:rsidRPr="00952EA8">
        <w:rPr>
          <w:rFonts w:ascii="Times New Roman" w:hAnsi="Times New Roman" w:cs="Times New Roman"/>
          <w:color w:val="000000" w:themeColor="text1"/>
          <w:sz w:val="24"/>
          <w:szCs w:val="24"/>
        </w:rPr>
        <w:t>протягом</w:t>
      </w:r>
      <w:proofErr w:type="spellEnd"/>
      <w:r w:rsidRPr="00952EA8">
        <w:rPr>
          <w:rFonts w:ascii="Times New Roman" w:hAnsi="Times New Roman" w:cs="Times New Roman"/>
          <w:color w:val="000000" w:themeColor="text1"/>
          <w:sz w:val="24"/>
          <w:szCs w:val="24"/>
        </w:rPr>
        <w:t xml:space="preserve"> </w:t>
      </w:r>
      <w:proofErr w:type="spellStart"/>
      <w:r w:rsidRPr="00952EA8">
        <w:rPr>
          <w:rFonts w:ascii="Times New Roman" w:hAnsi="Times New Roman" w:cs="Times New Roman"/>
          <w:color w:val="000000" w:themeColor="text1"/>
          <w:sz w:val="24"/>
          <w:szCs w:val="24"/>
        </w:rPr>
        <w:t>трьох</w:t>
      </w:r>
      <w:proofErr w:type="spellEnd"/>
      <w:r w:rsidRPr="00952EA8">
        <w:rPr>
          <w:rFonts w:ascii="Times New Roman" w:hAnsi="Times New Roman" w:cs="Times New Roman"/>
          <w:color w:val="000000" w:themeColor="text1"/>
          <w:sz w:val="24"/>
          <w:szCs w:val="24"/>
        </w:rPr>
        <w:t xml:space="preserve"> </w:t>
      </w:r>
      <w:proofErr w:type="spellStart"/>
      <w:r w:rsidRPr="00952EA8">
        <w:rPr>
          <w:rFonts w:ascii="Times New Roman" w:hAnsi="Times New Roman" w:cs="Times New Roman"/>
          <w:color w:val="000000" w:themeColor="text1"/>
          <w:sz w:val="24"/>
          <w:szCs w:val="24"/>
        </w:rPr>
        <w:t>місяців</w:t>
      </w:r>
      <w:proofErr w:type="spellEnd"/>
      <w:r w:rsidRPr="00952EA8">
        <w:rPr>
          <w:rFonts w:ascii="Times New Roman" w:hAnsi="Times New Roman" w:cs="Times New Roman"/>
          <w:color w:val="000000" w:themeColor="text1"/>
          <w:sz w:val="24"/>
          <w:szCs w:val="24"/>
        </w:rPr>
        <w:t xml:space="preserve"> </w:t>
      </w:r>
      <w:proofErr w:type="spellStart"/>
      <w:r w:rsidRPr="00952EA8">
        <w:rPr>
          <w:rFonts w:ascii="Times New Roman" w:hAnsi="Times New Roman" w:cs="Times New Roman"/>
          <w:color w:val="000000" w:themeColor="text1"/>
          <w:sz w:val="24"/>
          <w:szCs w:val="24"/>
        </w:rPr>
        <w:t>з</w:t>
      </w:r>
      <w:proofErr w:type="spellEnd"/>
      <w:r w:rsidRPr="00952EA8">
        <w:rPr>
          <w:rFonts w:ascii="Times New Roman" w:hAnsi="Times New Roman" w:cs="Times New Roman"/>
          <w:color w:val="000000" w:themeColor="text1"/>
          <w:sz w:val="24"/>
          <w:szCs w:val="24"/>
        </w:rPr>
        <w:t xml:space="preserve"> дня </w:t>
      </w:r>
      <w:proofErr w:type="spellStart"/>
      <w:r w:rsidRPr="00952EA8">
        <w:rPr>
          <w:rFonts w:ascii="Times New Roman" w:hAnsi="Times New Roman" w:cs="Times New Roman"/>
          <w:color w:val="000000" w:themeColor="text1"/>
          <w:sz w:val="24"/>
          <w:szCs w:val="24"/>
        </w:rPr>
        <w:t>виявлення</w:t>
      </w:r>
      <w:proofErr w:type="spellEnd"/>
      <w:r w:rsidRPr="00952EA8">
        <w:rPr>
          <w:rFonts w:ascii="Times New Roman" w:hAnsi="Times New Roman" w:cs="Times New Roman"/>
          <w:color w:val="000000" w:themeColor="text1"/>
          <w:sz w:val="24"/>
          <w:szCs w:val="24"/>
        </w:rPr>
        <w:t xml:space="preserve">, </w:t>
      </w:r>
      <w:proofErr w:type="spellStart"/>
      <w:r w:rsidRPr="00952EA8">
        <w:rPr>
          <w:rFonts w:ascii="Times New Roman" w:hAnsi="Times New Roman" w:cs="Times New Roman"/>
          <w:color w:val="000000" w:themeColor="text1"/>
          <w:sz w:val="24"/>
          <w:szCs w:val="24"/>
        </w:rPr>
        <w:t>але</w:t>
      </w:r>
      <w:proofErr w:type="spellEnd"/>
      <w:r w:rsidRPr="00952EA8">
        <w:rPr>
          <w:rFonts w:ascii="Times New Roman" w:hAnsi="Times New Roman" w:cs="Times New Roman"/>
          <w:color w:val="000000" w:themeColor="text1"/>
          <w:sz w:val="24"/>
          <w:szCs w:val="24"/>
        </w:rPr>
        <w:t xml:space="preserve"> не </w:t>
      </w:r>
      <w:proofErr w:type="spellStart"/>
      <w:proofErr w:type="gramStart"/>
      <w:r w:rsidRPr="00952EA8">
        <w:rPr>
          <w:rFonts w:ascii="Times New Roman" w:hAnsi="Times New Roman" w:cs="Times New Roman"/>
          <w:color w:val="000000" w:themeColor="text1"/>
          <w:sz w:val="24"/>
          <w:szCs w:val="24"/>
        </w:rPr>
        <w:t>п</w:t>
      </w:r>
      <w:proofErr w:type="gramEnd"/>
      <w:r w:rsidRPr="00952EA8">
        <w:rPr>
          <w:rFonts w:ascii="Times New Roman" w:hAnsi="Times New Roman" w:cs="Times New Roman"/>
          <w:color w:val="000000" w:themeColor="text1"/>
          <w:sz w:val="24"/>
          <w:szCs w:val="24"/>
        </w:rPr>
        <w:t>ізніше</w:t>
      </w:r>
      <w:proofErr w:type="spellEnd"/>
      <w:r w:rsidRPr="00952EA8">
        <w:rPr>
          <w:rFonts w:ascii="Times New Roman" w:hAnsi="Times New Roman" w:cs="Times New Roman"/>
          <w:color w:val="000000" w:themeColor="text1"/>
          <w:sz w:val="24"/>
          <w:szCs w:val="24"/>
        </w:rPr>
        <w:t xml:space="preserve"> одного року </w:t>
      </w:r>
      <w:proofErr w:type="spellStart"/>
      <w:r w:rsidRPr="00952EA8">
        <w:rPr>
          <w:rFonts w:ascii="Times New Roman" w:hAnsi="Times New Roman" w:cs="Times New Roman"/>
          <w:color w:val="000000" w:themeColor="text1"/>
          <w:sz w:val="24"/>
          <w:szCs w:val="24"/>
        </w:rPr>
        <w:t>з</w:t>
      </w:r>
      <w:proofErr w:type="spellEnd"/>
      <w:r w:rsidRPr="00952EA8">
        <w:rPr>
          <w:rFonts w:ascii="Times New Roman" w:hAnsi="Times New Roman" w:cs="Times New Roman"/>
          <w:color w:val="000000" w:themeColor="text1"/>
          <w:sz w:val="24"/>
          <w:szCs w:val="24"/>
        </w:rPr>
        <w:t xml:space="preserve"> дня </w:t>
      </w:r>
      <w:proofErr w:type="spellStart"/>
      <w:r w:rsidRPr="00952EA8">
        <w:rPr>
          <w:rFonts w:ascii="Times New Roman" w:hAnsi="Times New Roman" w:cs="Times New Roman"/>
          <w:color w:val="000000" w:themeColor="text1"/>
          <w:sz w:val="24"/>
          <w:szCs w:val="24"/>
        </w:rPr>
        <w:t>його</w:t>
      </w:r>
      <w:proofErr w:type="spellEnd"/>
      <w:r w:rsidRPr="00952EA8">
        <w:rPr>
          <w:rFonts w:ascii="Times New Roman" w:hAnsi="Times New Roman" w:cs="Times New Roman"/>
          <w:color w:val="000000" w:themeColor="text1"/>
          <w:sz w:val="24"/>
          <w:szCs w:val="24"/>
        </w:rPr>
        <w:t xml:space="preserve"> </w:t>
      </w:r>
      <w:proofErr w:type="spellStart"/>
      <w:r w:rsidRPr="00952EA8">
        <w:rPr>
          <w:rFonts w:ascii="Times New Roman" w:hAnsi="Times New Roman" w:cs="Times New Roman"/>
          <w:color w:val="000000" w:themeColor="text1"/>
          <w:sz w:val="24"/>
          <w:szCs w:val="24"/>
        </w:rPr>
        <w:t>вчинення</w:t>
      </w:r>
      <w:proofErr w:type="spellEnd"/>
      <w:r w:rsidRPr="00952EA8">
        <w:rPr>
          <w:rFonts w:ascii="Times New Roman" w:hAnsi="Times New Roman" w:cs="Times New Roman"/>
          <w:color w:val="000000" w:themeColor="text1"/>
          <w:sz w:val="24"/>
          <w:szCs w:val="24"/>
        </w:rPr>
        <w:t>.</w:t>
      </w:r>
      <w:r w:rsidRPr="00952EA8">
        <w:rPr>
          <w:rFonts w:ascii="Times New Roman" w:hAnsi="Times New Roman" w:cs="Times New Roman"/>
          <w:color w:val="000000"/>
          <w:sz w:val="24"/>
          <w:szCs w:val="24"/>
          <w:lang w:val="uk-UA"/>
        </w:rPr>
        <w:br/>
      </w:r>
      <w:r w:rsidRPr="00727FF4">
        <w:rPr>
          <w:rFonts w:ascii="Times New Roman" w:hAnsi="Times New Roman" w:cs="Times New Roman"/>
          <w:color w:val="000000"/>
          <w:sz w:val="24"/>
          <w:szCs w:val="24"/>
          <w:lang w:val="uk-UA"/>
        </w:rPr>
        <w:t xml:space="preserve"> </w:t>
      </w:r>
      <w:r w:rsidRPr="00727FF4">
        <w:rPr>
          <w:rFonts w:ascii="Times New Roman" w:hAnsi="Times New Roman" w:cs="Times New Roman"/>
          <w:color w:val="000000"/>
          <w:sz w:val="24"/>
          <w:szCs w:val="24"/>
          <w:lang w:val="uk-UA"/>
        </w:rPr>
        <w:tab/>
      </w:r>
    </w:p>
    <w:p w:rsidR="001D5606" w:rsidRPr="00727FF4" w:rsidRDefault="001D5606" w:rsidP="001D5606">
      <w:pPr>
        <w:pStyle w:val="a5"/>
        <w:spacing w:after="0" w:line="100" w:lineRule="atLeast"/>
        <w:ind w:firstLine="845"/>
        <w:jc w:val="both"/>
        <w:rPr>
          <w:rFonts w:ascii="Times New Roman" w:hAnsi="Times New Roman" w:cs="Times New Roman"/>
          <w:color w:val="000000"/>
          <w:sz w:val="24"/>
          <w:szCs w:val="24"/>
          <w:lang w:val="uk-UA"/>
        </w:rPr>
      </w:pPr>
      <w:r w:rsidRPr="00727FF4">
        <w:rPr>
          <w:rFonts w:ascii="Times New Roman" w:hAnsi="Times New Roman" w:cs="Times New Roman"/>
          <w:color w:val="000000"/>
          <w:sz w:val="24"/>
          <w:szCs w:val="24"/>
          <w:lang w:val="uk-UA"/>
        </w:rPr>
        <w:t>У порядку виконання постанов у справах про адміністративні правопорушення надійшла одна справа</w:t>
      </w:r>
      <w:r w:rsidR="001C542D" w:rsidRPr="00727FF4">
        <w:rPr>
          <w:rFonts w:ascii="Times New Roman" w:hAnsi="Times New Roman" w:cs="Times New Roman"/>
          <w:color w:val="000000"/>
          <w:sz w:val="24"/>
          <w:szCs w:val="24"/>
          <w:lang w:val="uk-UA"/>
        </w:rPr>
        <w:t xml:space="preserve"> та одна залишок на початок звітного періоду</w:t>
      </w:r>
      <w:r w:rsidRPr="00727FF4">
        <w:rPr>
          <w:rFonts w:ascii="Times New Roman" w:hAnsi="Times New Roman" w:cs="Times New Roman"/>
          <w:color w:val="000000"/>
          <w:sz w:val="24"/>
          <w:szCs w:val="24"/>
          <w:lang w:val="uk-UA"/>
        </w:rPr>
        <w:t>, як</w:t>
      </w:r>
      <w:r w:rsidR="001C542D" w:rsidRPr="00727FF4">
        <w:rPr>
          <w:rFonts w:ascii="Times New Roman" w:hAnsi="Times New Roman" w:cs="Times New Roman"/>
          <w:color w:val="000000"/>
          <w:sz w:val="24"/>
          <w:szCs w:val="24"/>
          <w:lang w:val="uk-UA"/>
        </w:rPr>
        <w:t>і</w:t>
      </w:r>
      <w:r w:rsidRPr="00727FF4">
        <w:rPr>
          <w:rFonts w:ascii="Times New Roman" w:hAnsi="Times New Roman" w:cs="Times New Roman"/>
          <w:color w:val="000000"/>
          <w:sz w:val="24"/>
          <w:szCs w:val="24"/>
          <w:lang w:val="uk-UA"/>
        </w:rPr>
        <w:t xml:space="preserve"> розглянут</w:t>
      </w:r>
      <w:r w:rsidR="001C542D" w:rsidRPr="00727FF4">
        <w:rPr>
          <w:rFonts w:ascii="Times New Roman" w:hAnsi="Times New Roman" w:cs="Times New Roman"/>
          <w:color w:val="000000"/>
          <w:sz w:val="24"/>
          <w:szCs w:val="24"/>
          <w:lang w:val="uk-UA"/>
        </w:rPr>
        <w:t>і</w:t>
      </w:r>
      <w:r w:rsidRPr="00727FF4">
        <w:rPr>
          <w:rFonts w:ascii="Times New Roman" w:hAnsi="Times New Roman" w:cs="Times New Roman"/>
          <w:color w:val="000000"/>
          <w:sz w:val="24"/>
          <w:szCs w:val="24"/>
          <w:lang w:val="uk-UA"/>
        </w:rPr>
        <w:t xml:space="preserve"> </w:t>
      </w:r>
      <w:r w:rsidR="001C542D" w:rsidRPr="00727FF4">
        <w:rPr>
          <w:rFonts w:ascii="Times New Roman" w:hAnsi="Times New Roman" w:cs="Times New Roman"/>
          <w:color w:val="000000"/>
          <w:sz w:val="24"/>
          <w:szCs w:val="24"/>
          <w:lang w:val="uk-UA"/>
        </w:rPr>
        <w:t>із задоволенням</w:t>
      </w:r>
      <w:r w:rsidRPr="00727FF4">
        <w:rPr>
          <w:rFonts w:ascii="Times New Roman" w:hAnsi="Times New Roman" w:cs="Times New Roman"/>
          <w:color w:val="000000"/>
          <w:sz w:val="24"/>
          <w:szCs w:val="24"/>
          <w:lang w:val="uk-UA"/>
        </w:rPr>
        <w:t>.</w:t>
      </w:r>
    </w:p>
    <w:p w:rsidR="00952EA8" w:rsidRDefault="00952EA8" w:rsidP="001D5606">
      <w:pPr>
        <w:pStyle w:val="a5"/>
        <w:spacing w:after="0" w:line="100" w:lineRule="atLeast"/>
        <w:ind w:firstLine="845"/>
        <w:jc w:val="both"/>
        <w:rPr>
          <w:rFonts w:ascii="Times New Roman" w:hAnsi="Times New Roman" w:cs="Times New Roman"/>
          <w:color w:val="000000"/>
          <w:sz w:val="24"/>
          <w:szCs w:val="24"/>
          <w:lang w:val="uk-UA"/>
        </w:rPr>
      </w:pPr>
    </w:p>
    <w:p w:rsidR="001D5606" w:rsidRPr="00727FF4" w:rsidRDefault="001D5606" w:rsidP="001D5606">
      <w:pPr>
        <w:pStyle w:val="a5"/>
        <w:spacing w:after="0" w:line="100" w:lineRule="atLeast"/>
        <w:ind w:firstLine="845"/>
        <w:jc w:val="both"/>
        <w:rPr>
          <w:rFonts w:ascii="Times New Roman" w:hAnsi="Times New Roman" w:cs="Times New Roman"/>
          <w:color w:val="000000"/>
          <w:sz w:val="24"/>
          <w:szCs w:val="24"/>
          <w:lang w:val="uk-UA"/>
        </w:rPr>
      </w:pPr>
      <w:r w:rsidRPr="00727FF4">
        <w:rPr>
          <w:rFonts w:ascii="Times New Roman" w:hAnsi="Times New Roman" w:cs="Times New Roman"/>
          <w:color w:val="000000"/>
          <w:sz w:val="24"/>
          <w:szCs w:val="24"/>
          <w:lang w:val="uk-UA"/>
        </w:rPr>
        <w:t>Справи про притягнення осіб до адміністративної відповідальності згідно Митного кодексу України до суду не надходили.</w:t>
      </w:r>
    </w:p>
    <w:p w:rsidR="00952EA8" w:rsidRDefault="00952EA8" w:rsidP="001D5606">
      <w:pPr>
        <w:pStyle w:val="a5"/>
        <w:spacing w:after="0" w:line="100" w:lineRule="atLeast"/>
        <w:ind w:firstLine="845"/>
        <w:jc w:val="both"/>
        <w:rPr>
          <w:rFonts w:ascii="Times New Roman" w:hAnsi="Times New Roman" w:cs="Times New Roman"/>
          <w:color w:val="000000"/>
          <w:sz w:val="24"/>
          <w:szCs w:val="24"/>
          <w:lang w:val="uk-UA"/>
        </w:rPr>
      </w:pPr>
    </w:p>
    <w:p w:rsidR="001D5606" w:rsidRPr="00727FF4" w:rsidRDefault="001D5606" w:rsidP="001D5606">
      <w:pPr>
        <w:pStyle w:val="a5"/>
        <w:spacing w:after="0" w:line="100" w:lineRule="atLeast"/>
        <w:ind w:firstLine="845"/>
        <w:jc w:val="both"/>
        <w:rPr>
          <w:rFonts w:ascii="Times New Roman" w:hAnsi="Times New Roman" w:cs="Times New Roman"/>
          <w:color w:val="000000"/>
          <w:sz w:val="24"/>
          <w:szCs w:val="24"/>
          <w:lang w:val="uk-UA"/>
        </w:rPr>
      </w:pPr>
      <w:r w:rsidRPr="00727FF4">
        <w:rPr>
          <w:rFonts w:ascii="Times New Roman" w:hAnsi="Times New Roman" w:cs="Times New Roman"/>
          <w:color w:val="000000"/>
          <w:sz w:val="24"/>
          <w:szCs w:val="24"/>
          <w:lang w:val="uk-UA"/>
        </w:rPr>
        <w:t>Протягом 201</w:t>
      </w:r>
      <w:r w:rsidR="00E626B2" w:rsidRPr="00727FF4">
        <w:rPr>
          <w:rFonts w:ascii="Times New Roman" w:hAnsi="Times New Roman" w:cs="Times New Roman"/>
          <w:color w:val="000000"/>
          <w:sz w:val="24"/>
          <w:szCs w:val="24"/>
          <w:lang w:val="uk-UA"/>
        </w:rPr>
        <w:t>5</w:t>
      </w:r>
      <w:r w:rsidRPr="00727FF4">
        <w:rPr>
          <w:rFonts w:ascii="Times New Roman" w:hAnsi="Times New Roman" w:cs="Times New Roman"/>
          <w:color w:val="000000"/>
          <w:sz w:val="24"/>
          <w:szCs w:val="24"/>
          <w:lang w:val="uk-UA"/>
        </w:rPr>
        <w:t xml:space="preserve"> року </w:t>
      </w:r>
      <w:proofErr w:type="spellStart"/>
      <w:r w:rsidRPr="00727FF4">
        <w:rPr>
          <w:rFonts w:ascii="Times New Roman" w:hAnsi="Times New Roman" w:cs="Times New Roman"/>
          <w:color w:val="000000"/>
          <w:sz w:val="24"/>
          <w:szCs w:val="24"/>
          <w:lang w:val="uk-UA"/>
        </w:rPr>
        <w:t>Лугинським</w:t>
      </w:r>
      <w:proofErr w:type="spellEnd"/>
      <w:r w:rsidRPr="00727FF4">
        <w:rPr>
          <w:rFonts w:ascii="Times New Roman" w:hAnsi="Times New Roman" w:cs="Times New Roman"/>
          <w:color w:val="000000"/>
          <w:sz w:val="24"/>
          <w:szCs w:val="24"/>
          <w:lang w:val="uk-UA"/>
        </w:rPr>
        <w:t xml:space="preserve"> районним судом </w:t>
      </w:r>
      <w:r w:rsidR="00E626B2" w:rsidRPr="00727FF4">
        <w:rPr>
          <w:rFonts w:ascii="Times New Roman" w:hAnsi="Times New Roman" w:cs="Times New Roman"/>
          <w:color w:val="000000"/>
          <w:sz w:val="24"/>
          <w:szCs w:val="24"/>
          <w:lang w:val="uk-UA"/>
        </w:rPr>
        <w:t>1</w:t>
      </w:r>
      <w:r w:rsidR="00DE5835" w:rsidRPr="00727FF4">
        <w:rPr>
          <w:rFonts w:ascii="Times New Roman" w:hAnsi="Times New Roman" w:cs="Times New Roman"/>
          <w:color w:val="000000"/>
          <w:sz w:val="24"/>
          <w:szCs w:val="24"/>
          <w:lang w:val="uk-UA"/>
        </w:rPr>
        <w:t>2</w:t>
      </w:r>
      <w:r w:rsidR="00E626B2" w:rsidRPr="00727FF4">
        <w:rPr>
          <w:rFonts w:ascii="Times New Roman" w:hAnsi="Times New Roman" w:cs="Times New Roman"/>
          <w:color w:val="000000"/>
          <w:sz w:val="24"/>
          <w:szCs w:val="24"/>
          <w:lang w:val="uk-UA"/>
        </w:rPr>
        <w:t>4</w:t>
      </w:r>
      <w:r w:rsidRPr="00727FF4">
        <w:rPr>
          <w:rFonts w:ascii="Times New Roman" w:hAnsi="Times New Roman" w:cs="Times New Roman"/>
          <w:color w:val="000000"/>
          <w:sz w:val="24"/>
          <w:szCs w:val="24"/>
          <w:lang w:val="uk-UA"/>
        </w:rPr>
        <w:t xml:space="preserve"> ос</w:t>
      </w:r>
      <w:r w:rsidR="00E626B2" w:rsidRPr="00727FF4">
        <w:rPr>
          <w:rFonts w:ascii="Times New Roman" w:hAnsi="Times New Roman" w:cs="Times New Roman"/>
          <w:color w:val="000000"/>
          <w:sz w:val="24"/>
          <w:szCs w:val="24"/>
          <w:lang w:val="uk-UA"/>
        </w:rPr>
        <w:t>оби</w:t>
      </w:r>
      <w:r w:rsidRPr="00727FF4">
        <w:rPr>
          <w:rFonts w:ascii="Times New Roman" w:hAnsi="Times New Roman" w:cs="Times New Roman"/>
          <w:color w:val="000000"/>
          <w:sz w:val="24"/>
          <w:szCs w:val="24"/>
          <w:lang w:val="uk-UA"/>
        </w:rPr>
        <w:t xml:space="preserve"> притягнуто до адміністративної відповідальності (</w:t>
      </w:r>
      <w:r w:rsidR="00E626B2" w:rsidRPr="00727FF4">
        <w:rPr>
          <w:rFonts w:ascii="Times New Roman" w:hAnsi="Times New Roman" w:cs="Times New Roman"/>
          <w:color w:val="000000"/>
          <w:sz w:val="24"/>
          <w:szCs w:val="24"/>
          <w:lang w:val="uk-UA"/>
        </w:rPr>
        <w:t>157</w:t>
      </w:r>
      <w:r w:rsidRPr="00727FF4">
        <w:rPr>
          <w:rFonts w:ascii="Times New Roman" w:hAnsi="Times New Roman" w:cs="Times New Roman"/>
          <w:color w:val="000000"/>
          <w:sz w:val="24"/>
          <w:szCs w:val="24"/>
          <w:lang w:val="uk-UA"/>
        </w:rPr>
        <w:t xml:space="preserve"> особи притягнуто до адміністративної відповідальності протягом 201</w:t>
      </w:r>
      <w:r w:rsidR="00E626B2" w:rsidRPr="00727FF4">
        <w:rPr>
          <w:rFonts w:ascii="Times New Roman" w:hAnsi="Times New Roman" w:cs="Times New Roman"/>
          <w:color w:val="000000"/>
          <w:sz w:val="24"/>
          <w:szCs w:val="24"/>
          <w:lang w:val="uk-UA"/>
        </w:rPr>
        <w:t>4</w:t>
      </w:r>
      <w:r w:rsidRPr="00727FF4">
        <w:rPr>
          <w:rFonts w:ascii="Times New Roman" w:hAnsi="Times New Roman" w:cs="Times New Roman"/>
          <w:color w:val="000000"/>
          <w:sz w:val="24"/>
          <w:szCs w:val="24"/>
          <w:lang w:val="uk-UA"/>
        </w:rPr>
        <w:t xml:space="preserve"> року) та накладено різні види адміністративних стягнень. Так, до 2</w:t>
      </w:r>
      <w:r w:rsidR="00E626B2" w:rsidRPr="00727FF4">
        <w:rPr>
          <w:rFonts w:ascii="Times New Roman" w:hAnsi="Times New Roman" w:cs="Times New Roman"/>
          <w:color w:val="000000"/>
          <w:sz w:val="24"/>
          <w:szCs w:val="24"/>
          <w:lang w:val="uk-UA"/>
        </w:rPr>
        <w:t>6</w:t>
      </w:r>
      <w:r w:rsidRPr="00727FF4">
        <w:rPr>
          <w:rFonts w:ascii="Times New Roman" w:hAnsi="Times New Roman" w:cs="Times New Roman"/>
          <w:color w:val="000000"/>
          <w:sz w:val="24"/>
          <w:szCs w:val="24"/>
          <w:lang w:val="uk-UA"/>
        </w:rPr>
        <w:t xml:space="preserve"> осіб застосовано адміністративне стягнення у вигляді попередження, до </w:t>
      </w:r>
      <w:r w:rsidR="00E626B2" w:rsidRPr="00727FF4">
        <w:rPr>
          <w:rFonts w:ascii="Times New Roman" w:hAnsi="Times New Roman" w:cs="Times New Roman"/>
          <w:color w:val="000000"/>
          <w:sz w:val="24"/>
          <w:szCs w:val="24"/>
          <w:lang w:val="uk-UA"/>
        </w:rPr>
        <w:t>54</w:t>
      </w:r>
      <w:r w:rsidRPr="00727FF4">
        <w:rPr>
          <w:rFonts w:ascii="Times New Roman" w:hAnsi="Times New Roman" w:cs="Times New Roman"/>
          <w:color w:val="000000"/>
          <w:sz w:val="24"/>
          <w:szCs w:val="24"/>
          <w:lang w:val="uk-UA"/>
        </w:rPr>
        <w:t xml:space="preserve"> – штраф, до </w:t>
      </w:r>
      <w:r w:rsidR="00E626B2" w:rsidRPr="00727FF4">
        <w:rPr>
          <w:rFonts w:ascii="Times New Roman" w:hAnsi="Times New Roman" w:cs="Times New Roman"/>
          <w:color w:val="000000"/>
          <w:sz w:val="24"/>
          <w:szCs w:val="24"/>
          <w:lang w:val="uk-UA"/>
        </w:rPr>
        <w:t>11</w:t>
      </w:r>
      <w:r w:rsidRPr="00727FF4">
        <w:rPr>
          <w:rFonts w:ascii="Times New Roman" w:hAnsi="Times New Roman" w:cs="Times New Roman"/>
          <w:color w:val="000000"/>
          <w:sz w:val="24"/>
          <w:szCs w:val="24"/>
          <w:lang w:val="uk-UA"/>
        </w:rPr>
        <w:t xml:space="preserve"> – адміністративний арешт, до </w:t>
      </w:r>
      <w:r w:rsidR="00E626B2" w:rsidRPr="00727FF4">
        <w:rPr>
          <w:rFonts w:ascii="Times New Roman" w:hAnsi="Times New Roman" w:cs="Times New Roman"/>
          <w:color w:val="000000"/>
          <w:sz w:val="24"/>
          <w:szCs w:val="24"/>
          <w:lang w:val="uk-UA"/>
        </w:rPr>
        <w:t>21</w:t>
      </w:r>
      <w:r w:rsidRPr="00727FF4">
        <w:rPr>
          <w:rFonts w:ascii="Times New Roman" w:hAnsi="Times New Roman" w:cs="Times New Roman"/>
          <w:color w:val="000000"/>
          <w:sz w:val="24"/>
          <w:szCs w:val="24"/>
          <w:lang w:val="uk-UA"/>
        </w:rPr>
        <w:t xml:space="preserve"> - позбавлення спеціального права, до </w:t>
      </w:r>
      <w:r w:rsidR="00E626B2" w:rsidRPr="00727FF4">
        <w:rPr>
          <w:rFonts w:ascii="Times New Roman" w:hAnsi="Times New Roman" w:cs="Times New Roman"/>
          <w:color w:val="000000"/>
          <w:sz w:val="24"/>
          <w:szCs w:val="24"/>
          <w:lang w:val="uk-UA"/>
        </w:rPr>
        <w:t>12</w:t>
      </w:r>
      <w:r w:rsidRPr="00727FF4">
        <w:rPr>
          <w:rFonts w:ascii="Times New Roman" w:hAnsi="Times New Roman" w:cs="Times New Roman"/>
          <w:color w:val="000000"/>
          <w:sz w:val="24"/>
          <w:szCs w:val="24"/>
          <w:lang w:val="uk-UA"/>
        </w:rPr>
        <w:t xml:space="preserve"> – громадські роботи. </w:t>
      </w:r>
    </w:p>
    <w:p w:rsidR="001D5606" w:rsidRPr="00727FF4" w:rsidRDefault="001D5606" w:rsidP="001D5606">
      <w:pPr>
        <w:jc w:val="both"/>
      </w:pPr>
      <w:r w:rsidRPr="00727FF4">
        <w:rPr>
          <w:noProof/>
          <w:lang w:val="ru-RU"/>
        </w:rPr>
        <w:lastRenderedPageBreak/>
        <w:drawing>
          <wp:inline distT="0" distB="0" distL="0" distR="0">
            <wp:extent cx="6693535" cy="2165350"/>
            <wp:effectExtent l="0" t="0" r="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1D5606" w:rsidRPr="00727FF4" w:rsidRDefault="001D5606" w:rsidP="001D5606">
      <w:pPr>
        <w:jc w:val="both"/>
      </w:pPr>
    </w:p>
    <w:p w:rsidR="001D5606" w:rsidRPr="00727FF4" w:rsidRDefault="001D5606" w:rsidP="001D5606">
      <w:pPr>
        <w:pStyle w:val="a5"/>
        <w:spacing w:after="0" w:line="100" w:lineRule="atLeast"/>
        <w:ind w:firstLine="771"/>
        <w:jc w:val="both"/>
        <w:rPr>
          <w:rFonts w:ascii="Times New Roman" w:hAnsi="Times New Roman" w:cs="Times New Roman"/>
          <w:sz w:val="24"/>
          <w:szCs w:val="24"/>
          <w:lang w:val="uk-UA"/>
        </w:rPr>
      </w:pPr>
      <w:r w:rsidRPr="00727FF4">
        <w:rPr>
          <w:rFonts w:ascii="Times New Roman" w:hAnsi="Times New Roman" w:cs="Times New Roman"/>
          <w:sz w:val="24"/>
          <w:szCs w:val="24"/>
          <w:lang w:val="uk-UA"/>
        </w:rPr>
        <w:t xml:space="preserve"> За вчинення адміністративних правопорушень судом накладено стягнень у вигляді штрафу протягом 201</w:t>
      </w:r>
      <w:r w:rsidR="009517F2" w:rsidRPr="00727FF4">
        <w:rPr>
          <w:rFonts w:ascii="Times New Roman" w:hAnsi="Times New Roman" w:cs="Times New Roman"/>
          <w:sz w:val="24"/>
          <w:szCs w:val="24"/>
          <w:lang w:val="uk-UA"/>
        </w:rPr>
        <w:t>5</w:t>
      </w:r>
      <w:r w:rsidRPr="00727FF4">
        <w:rPr>
          <w:rFonts w:ascii="Times New Roman" w:hAnsi="Times New Roman" w:cs="Times New Roman"/>
          <w:sz w:val="24"/>
          <w:szCs w:val="24"/>
          <w:lang w:val="uk-UA"/>
        </w:rPr>
        <w:t xml:space="preserve"> року на суму 78</w:t>
      </w:r>
      <w:r w:rsidR="009517F2" w:rsidRPr="00727FF4">
        <w:rPr>
          <w:rFonts w:ascii="Times New Roman" w:hAnsi="Times New Roman" w:cs="Times New Roman"/>
          <w:sz w:val="24"/>
          <w:szCs w:val="24"/>
          <w:lang w:val="uk-UA"/>
        </w:rPr>
        <w:t>268</w:t>
      </w:r>
      <w:r w:rsidRPr="00727FF4">
        <w:rPr>
          <w:rFonts w:ascii="Times New Roman" w:hAnsi="Times New Roman" w:cs="Times New Roman"/>
          <w:sz w:val="24"/>
          <w:szCs w:val="24"/>
          <w:lang w:val="uk-UA"/>
        </w:rPr>
        <w:t xml:space="preserve"> грн. (в порівнянні з 201</w:t>
      </w:r>
      <w:r w:rsidR="00E626B2" w:rsidRPr="00727FF4">
        <w:rPr>
          <w:rFonts w:ascii="Times New Roman" w:hAnsi="Times New Roman" w:cs="Times New Roman"/>
          <w:sz w:val="24"/>
          <w:szCs w:val="24"/>
          <w:lang w:val="uk-UA"/>
        </w:rPr>
        <w:t>4</w:t>
      </w:r>
      <w:r w:rsidRPr="00727FF4">
        <w:rPr>
          <w:rFonts w:ascii="Times New Roman" w:hAnsi="Times New Roman" w:cs="Times New Roman"/>
          <w:sz w:val="24"/>
          <w:szCs w:val="24"/>
          <w:lang w:val="uk-UA"/>
        </w:rPr>
        <w:t xml:space="preserve"> роком </w:t>
      </w:r>
      <w:r w:rsidR="00E626B2" w:rsidRPr="00727FF4">
        <w:rPr>
          <w:rFonts w:ascii="Times New Roman" w:hAnsi="Times New Roman" w:cs="Times New Roman"/>
          <w:sz w:val="24"/>
          <w:szCs w:val="24"/>
          <w:lang w:val="uk-UA"/>
        </w:rPr>
        <w:t>78523</w:t>
      </w:r>
      <w:r w:rsidRPr="00727FF4">
        <w:rPr>
          <w:rFonts w:ascii="Times New Roman" w:hAnsi="Times New Roman" w:cs="Times New Roman"/>
          <w:sz w:val="24"/>
          <w:szCs w:val="24"/>
          <w:lang w:val="uk-UA"/>
        </w:rPr>
        <w:t xml:space="preserve"> грн.), з яких </w:t>
      </w:r>
      <w:r w:rsidR="009517F2" w:rsidRPr="00727FF4">
        <w:rPr>
          <w:rFonts w:ascii="Times New Roman" w:hAnsi="Times New Roman" w:cs="Times New Roman"/>
          <w:sz w:val="24"/>
          <w:szCs w:val="24"/>
          <w:lang w:val="uk-UA"/>
        </w:rPr>
        <w:t>46733</w:t>
      </w:r>
      <w:r w:rsidRPr="00727FF4">
        <w:rPr>
          <w:rFonts w:ascii="Times New Roman" w:hAnsi="Times New Roman" w:cs="Times New Roman"/>
          <w:sz w:val="24"/>
          <w:szCs w:val="24"/>
          <w:lang w:val="uk-UA"/>
        </w:rPr>
        <w:t xml:space="preserve"> грн. сплачено добровільно (в порівнянні з 201</w:t>
      </w:r>
      <w:r w:rsidR="00E626B2" w:rsidRPr="00727FF4">
        <w:rPr>
          <w:rFonts w:ascii="Times New Roman" w:hAnsi="Times New Roman" w:cs="Times New Roman"/>
          <w:sz w:val="24"/>
          <w:szCs w:val="24"/>
          <w:lang w:val="uk-UA"/>
        </w:rPr>
        <w:t>4</w:t>
      </w:r>
      <w:r w:rsidRPr="00727FF4">
        <w:rPr>
          <w:rFonts w:ascii="Times New Roman" w:hAnsi="Times New Roman" w:cs="Times New Roman"/>
          <w:sz w:val="24"/>
          <w:szCs w:val="24"/>
          <w:lang w:val="uk-UA"/>
        </w:rPr>
        <w:t xml:space="preserve"> роком </w:t>
      </w:r>
      <w:r w:rsidR="00E626B2" w:rsidRPr="00727FF4">
        <w:rPr>
          <w:rFonts w:ascii="Times New Roman" w:hAnsi="Times New Roman" w:cs="Times New Roman"/>
          <w:sz w:val="24"/>
          <w:szCs w:val="24"/>
          <w:lang w:val="uk-UA"/>
        </w:rPr>
        <w:t>39100</w:t>
      </w:r>
      <w:r w:rsidRPr="00727FF4">
        <w:rPr>
          <w:rFonts w:ascii="Times New Roman" w:hAnsi="Times New Roman" w:cs="Times New Roman"/>
          <w:sz w:val="24"/>
          <w:szCs w:val="24"/>
          <w:lang w:val="uk-UA"/>
        </w:rPr>
        <w:t xml:space="preserve"> грн.)</w:t>
      </w:r>
    </w:p>
    <w:p w:rsidR="00952EA8" w:rsidRDefault="001D5606" w:rsidP="001D5606">
      <w:pPr>
        <w:ind w:firstLine="630"/>
        <w:jc w:val="both"/>
      </w:pPr>
      <w:r w:rsidRPr="00727FF4">
        <w:t xml:space="preserve">    </w:t>
      </w:r>
    </w:p>
    <w:p w:rsidR="001D5606" w:rsidRPr="00727FF4" w:rsidRDefault="001D5606" w:rsidP="00952EA8">
      <w:pPr>
        <w:ind w:firstLine="708"/>
        <w:jc w:val="both"/>
      </w:pPr>
      <w:r w:rsidRPr="00727FF4">
        <w:t>Постанови по адміністративним справам звертаються  до виконання протягом трьох днів як сплинув строк на добровільну сплату штрафу. Не звернених до виконання постанов, по яких пройшов строк немає.</w:t>
      </w:r>
    </w:p>
    <w:p w:rsidR="001D5606" w:rsidRPr="00727FF4" w:rsidRDefault="001D5606" w:rsidP="001D5606">
      <w:pPr>
        <w:ind w:firstLine="630"/>
      </w:pPr>
    </w:p>
    <w:p w:rsidR="001D5606" w:rsidRPr="00727FF4" w:rsidRDefault="001D5606" w:rsidP="001D5606">
      <w:pPr>
        <w:ind w:firstLine="630"/>
      </w:pPr>
    </w:p>
    <w:p w:rsidR="001D5606" w:rsidRPr="00727FF4" w:rsidRDefault="001D5606" w:rsidP="001D5606">
      <w:pPr>
        <w:ind w:firstLine="630"/>
        <w:rPr>
          <w:b/>
          <w:bCs/>
          <w:sz w:val="28"/>
          <w:szCs w:val="28"/>
          <w:u w:val="single"/>
        </w:rPr>
      </w:pPr>
      <w:r w:rsidRPr="00727FF4">
        <w:rPr>
          <w:b/>
          <w:bCs/>
          <w:sz w:val="28"/>
          <w:szCs w:val="28"/>
          <w:u w:val="single"/>
        </w:rPr>
        <w:t>Розгляд судом цивільних справ.</w:t>
      </w:r>
    </w:p>
    <w:p w:rsidR="001D5606" w:rsidRPr="00727FF4" w:rsidRDefault="001D5606" w:rsidP="001D5606"/>
    <w:p w:rsidR="001D5606" w:rsidRPr="00727FF4" w:rsidRDefault="001D5606" w:rsidP="001D5606">
      <w:pPr>
        <w:pStyle w:val="2"/>
        <w:rPr>
          <w:sz w:val="24"/>
          <w:szCs w:val="24"/>
        </w:rPr>
      </w:pPr>
      <w:r w:rsidRPr="00727FF4">
        <w:rPr>
          <w:sz w:val="24"/>
          <w:szCs w:val="24"/>
        </w:rPr>
        <w:t>Протягом 201</w:t>
      </w:r>
      <w:r w:rsidR="003B65C8" w:rsidRPr="00727FF4">
        <w:rPr>
          <w:sz w:val="24"/>
          <w:szCs w:val="24"/>
        </w:rPr>
        <w:t>5</w:t>
      </w:r>
      <w:r w:rsidRPr="00727FF4">
        <w:rPr>
          <w:sz w:val="24"/>
          <w:szCs w:val="24"/>
        </w:rPr>
        <w:t xml:space="preserve"> року в суді перебувало на розгляді </w:t>
      </w:r>
      <w:r w:rsidR="003B65C8" w:rsidRPr="00727FF4">
        <w:rPr>
          <w:sz w:val="24"/>
          <w:szCs w:val="24"/>
        </w:rPr>
        <w:t>272</w:t>
      </w:r>
      <w:r w:rsidRPr="00727FF4">
        <w:rPr>
          <w:sz w:val="24"/>
          <w:szCs w:val="24"/>
        </w:rPr>
        <w:t xml:space="preserve"> позовн</w:t>
      </w:r>
      <w:r w:rsidR="003B65C8" w:rsidRPr="00727FF4">
        <w:rPr>
          <w:sz w:val="24"/>
          <w:szCs w:val="24"/>
        </w:rPr>
        <w:t>і</w:t>
      </w:r>
      <w:r w:rsidRPr="00727FF4">
        <w:rPr>
          <w:sz w:val="24"/>
          <w:szCs w:val="24"/>
        </w:rPr>
        <w:t xml:space="preserve"> заяв</w:t>
      </w:r>
      <w:r w:rsidR="003B65C8" w:rsidRPr="00727FF4">
        <w:rPr>
          <w:sz w:val="24"/>
          <w:szCs w:val="24"/>
        </w:rPr>
        <w:t>и</w:t>
      </w:r>
      <w:r w:rsidRPr="00727FF4">
        <w:rPr>
          <w:sz w:val="24"/>
          <w:szCs w:val="24"/>
        </w:rPr>
        <w:t>, скарг</w:t>
      </w:r>
      <w:r w:rsidR="003B65C8" w:rsidRPr="00727FF4">
        <w:rPr>
          <w:sz w:val="24"/>
          <w:szCs w:val="24"/>
        </w:rPr>
        <w:t>и</w:t>
      </w:r>
      <w:r w:rsidRPr="00727FF4">
        <w:rPr>
          <w:sz w:val="24"/>
          <w:szCs w:val="24"/>
        </w:rPr>
        <w:t>, заяв</w:t>
      </w:r>
      <w:r w:rsidR="003B65C8" w:rsidRPr="00727FF4">
        <w:rPr>
          <w:sz w:val="24"/>
          <w:szCs w:val="24"/>
        </w:rPr>
        <w:t>и</w:t>
      </w:r>
      <w:r w:rsidRPr="00727FF4">
        <w:rPr>
          <w:sz w:val="24"/>
          <w:szCs w:val="24"/>
        </w:rPr>
        <w:t>, подан</w:t>
      </w:r>
      <w:r w:rsidR="003B65C8" w:rsidRPr="00727FF4">
        <w:rPr>
          <w:sz w:val="24"/>
          <w:szCs w:val="24"/>
        </w:rPr>
        <w:t>ня</w:t>
      </w:r>
      <w:r w:rsidRPr="00727FF4">
        <w:rPr>
          <w:sz w:val="24"/>
          <w:szCs w:val="24"/>
        </w:rPr>
        <w:t>, клопотан</w:t>
      </w:r>
      <w:r w:rsidR="003B65C8" w:rsidRPr="00727FF4">
        <w:rPr>
          <w:sz w:val="24"/>
          <w:szCs w:val="24"/>
        </w:rPr>
        <w:t>ня</w:t>
      </w:r>
      <w:r w:rsidRPr="00727FF4">
        <w:rPr>
          <w:sz w:val="24"/>
          <w:szCs w:val="24"/>
        </w:rPr>
        <w:t xml:space="preserve">, з яких </w:t>
      </w:r>
      <w:r w:rsidR="003B65C8" w:rsidRPr="00727FF4">
        <w:rPr>
          <w:sz w:val="24"/>
          <w:szCs w:val="24"/>
        </w:rPr>
        <w:t>270</w:t>
      </w:r>
      <w:r w:rsidRPr="00727FF4">
        <w:rPr>
          <w:sz w:val="24"/>
          <w:szCs w:val="24"/>
        </w:rPr>
        <w:t xml:space="preserve"> позовних заяв, скарг, заяв, подань, клопотань  розглянуто; </w:t>
      </w:r>
      <w:r w:rsidR="003B65C8" w:rsidRPr="00727FF4">
        <w:rPr>
          <w:sz w:val="24"/>
          <w:szCs w:val="24"/>
        </w:rPr>
        <w:t>2</w:t>
      </w:r>
      <w:r w:rsidRPr="00727FF4">
        <w:rPr>
          <w:sz w:val="24"/>
          <w:szCs w:val="24"/>
        </w:rPr>
        <w:t xml:space="preserve"> позовних заяв, скарг, заяв, подань, клопотань </w:t>
      </w:r>
      <w:proofErr w:type="spellStart"/>
      <w:r w:rsidRPr="00727FF4">
        <w:rPr>
          <w:sz w:val="24"/>
          <w:szCs w:val="24"/>
        </w:rPr>
        <w:t>нерозглянуто</w:t>
      </w:r>
      <w:proofErr w:type="spellEnd"/>
      <w:r w:rsidRPr="00727FF4">
        <w:rPr>
          <w:sz w:val="24"/>
          <w:szCs w:val="24"/>
        </w:rPr>
        <w:t xml:space="preserve"> на кінець звітного періоду.</w:t>
      </w:r>
    </w:p>
    <w:p w:rsidR="002233A4" w:rsidRDefault="002233A4" w:rsidP="001D5606">
      <w:pPr>
        <w:pStyle w:val="2"/>
        <w:rPr>
          <w:sz w:val="24"/>
          <w:szCs w:val="24"/>
        </w:rPr>
      </w:pPr>
    </w:p>
    <w:p w:rsidR="001D5606" w:rsidRPr="00727FF4" w:rsidRDefault="001D5606" w:rsidP="001D5606">
      <w:pPr>
        <w:pStyle w:val="2"/>
        <w:rPr>
          <w:sz w:val="24"/>
          <w:szCs w:val="24"/>
        </w:rPr>
      </w:pPr>
      <w:r w:rsidRPr="00727FF4">
        <w:rPr>
          <w:sz w:val="24"/>
          <w:szCs w:val="24"/>
        </w:rPr>
        <w:t>У порядку цивільного судочинства в провадженні суду протягом 201</w:t>
      </w:r>
      <w:r w:rsidR="003B65C8" w:rsidRPr="00727FF4">
        <w:rPr>
          <w:sz w:val="24"/>
          <w:szCs w:val="24"/>
        </w:rPr>
        <w:t>5</w:t>
      </w:r>
      <w:r w:rsidRPr="00727FF4">
        <w:rPr>
          <w:sz w:val="24"/>
          <w:szCs w:val="24"/>
        </w:rPr>
        <w:t xml:space="preserve"> року перебувало </w:t>
      </w:r>
      <w:r w:rsidR="003B65C8" w:rsidRPr="00727FF4">
        <w:rPr>
          <w:sz w:val="24"/>
          <w:szCs w:val="24"/>
        </w:rPr>
        <w:t>27</w:t>
      </w:r>
      <w:r w:rsidR="003061D0" w:rsidRPr="00727FF4">
        <w:rPr>
          <w:sz w:val="24"/>
          <w:szCs w:val="24"/>
        </w:rPr>
        <w:t>8</w:t>
      </w:r>
      <w:r w:rsidRPr="00727FF4">
        <w:rPr>
          <w:sz w:val="24"/>
          <w:szCs w:val="24"/>
        </w:rPr>
        <w:t xml:space="preserve">  цивільні справи   ( наказного </w:t>
      </w:r>
      <w:r w:rsidR="003B65C8" w:rsidRPr="00727FF4">
        <w:rPr>
          <w:sz w:val="24"/>
          <w:szCs w:val="24"/>
        </w:rPr>
        <w:t>2</w:t>
      </w:r>
      <w:r w:rsidRPr="00727FF4">
        <w:rPr>
          <w:sz w:val="24"/>
          <w:szCs w:val="24"/>
        </w:rPr>
        <w:t xml:space="preserve">, позовного – </w:t>
      </w:r>
      <w:r w:rsidR="003B65C8" w:rsidRPr="00727FF4">
        <w:rPr>
          <w:sz w:val="24"/>
          <w:szCs w:val="24"/>
        </w:rPr>
        <w:t>261</w:t>
      </w:r>
      <w:r w:rsidRPr="00727FF4">
        <w:rPr>
          <w:sz w:val="24"/>
          <w:szCs w:val="24"/>
        </w:rPr>
        <w:t xml:space="preserve">, окремого - </w:t>
      </w:r>
      <w:r w:rsidR="003B65C8" w:rsidRPr="00727FF4">
        <w:rPr>
          <w:sz w:val="24"/>
          <w:szCs w:val="24"/>
        </w:rPr>
        <w:t>15</w:t>
      </w:r>
      <w:r w:rsidRPr="00727FF4">
        <w:rPr>
          <w:sz w:val="24"/>
          <w:szCs w:val="24"/>
        </w:rPr>
        <w:t xml:space="preserve">; з яких закінчено провадження по  </w:t>
      </w:r>
      <w:r w:rsidR="003B65C8" w:rsidRPr="00727FF4">
        <w:rPr>
          <w:sz w:val="24"/>
          <w:szCs w:val="24"/>
        </w:rPr>
        <w:t>254</w:t>
      </w:r>
      <w:r w:rsidRPr="00727FF4">
        <w:rPr>
          <w:sz w:val="24"/>
          <w:szCs w:val="24"/>
        </w:rPr>
        <w:t xml:space="preserve"> справам, з них: позовного –</w:t>
      </w:r>
      <w:r w:rsidR="003B65C8" w:rsidRPr="00727FF4">
        <w:rPr>
          <w:sz w:val="24"/>
          <w:szCs w:val="24"/>
        </w:rPr>
        <w:t>239</w:t>
      </w:r>
      <w:r w:rsidRPr="00727FF4">
        <w:rPr>
          <w:sz w:val="24"/>
          <w:szCs w:val="24"/>
        </w:rPr>
        <w:t xml:space="preserve">; наказного – </w:t>
      </w:r>
      <w:r w:rsidR="003B65C8" w:rsidRPr="00727FF4">
        <w:rPr>
          <w:sz w:val="24"/>
          <w:szCs w:val="24"/>
        </w:rPr>
        <w:t>2</w:t>
      </w:r>
      <w:r w:rsidRPr="00727FF4">
        <w:rPr>
          <w:sz w:val="24"/>
          <w:szCs w:val="24"/>
        </w:rPr>
        <w:t>; окремого – 1</w:t>
      </w:r>
      <w:r w:rsidR="003B65C8" w:rsidRPr="00727FF4">
        <w:rPr>
          <w:sz w:val="24"/>
          <w:szCs w:val="24"/>
        </w:rPr>
        <w:t>5</w:t>
      </w:r>
      <w:r w:rsidRPr="00727FF4">
        <w:rPr>
          <w:sz w:val="24"/>
          <w:szCs w:val="24"/>
        </w:rPr>
        <w:t xml:space="preserve">), що на </w:t>
      </w:r>
      <w:r w:rsidR="003061D0" w:rsidRPr="00727FF4">
        <w:rPr>
          <w:sz w:val="24"/>
          <w:szCs w:val="24"/>
        </w:rPr>
        <w:t>24</w:t>
      </w:r>
      <w:r w:rsidRPr="00727FF4">
        <w:rPr>
          <w:sz w:val="24"/>
          <w:szCs w:val="24"/>
        </w:rPr>
        <w:t xml:space="preserve"> справ</w:t>
      </w:r>
      <w:r w:rsidR="003061D0" w:rsidRPr="00727FF4">
        <w:rPr>
          <w:sz w:val="24"/>
          <w:szCs w:val="24"/>
        </w:rPr>
        <w:t>и</w:t>
      </w:r>
      <w:r w:rsidRPr="00727FF4">
        <w:rPr>
          <w:sz w:val="24"/>
          <w:szCs w:val="24"/>
        </w:rPr>
        <w:t xml:space="preserve"> </w:t>
      </w:r>
      <w:r w:rsidR="003061D0" w:rsidRPr="00727FF4">
        <w:rPr>
          <w:sz w:val="24"/>
          <w:szCs w:val="24"/>
        </w:rPr>
        <w:t>біль</w:t>
      </w:r>
      <w:r w:rsidRPr="00727FF4">
        <w:rPr>
          <w:sz w:val="24"/>
          <w:szCs w:val="24"/>
        </w:rPr>
        <w:t>ше в порівнянні з 201</w:t>
      </w:r>
      <w:r w:rsidR="003B65C8" w:rsidRPr="00727FF4">
        <w:rPr>
          <w:sz w:val="24"/>
          <w:szCs w:val="24"/>
        </w:rPr>
        <w:t>4</w:t>
      </w:r>
      <w:r w:rsidRPr="00727FF4">
        <w:rPr>
          <w:sz w:val="24"/>
          <w:szCs w:val="24"/>
        </w:rPr>
        <w:t xml:space="preserve"> роком (</w:t>
      </w:r>
      <w:r w:rsidR="003B65C8" w:rsidRPr="00727FF4">
        <w:rPr>
          <w:sz w:val="24"/>
          <w:szCs w:val="24"/>
        </w:rPr>
        <w:t>236</w:t>
      </w:r>
      <w:r w:rsidRPr="00727FF4">
        <w:rPr>
          <w:sz w:val="24"/>
          <w:szCs w:val="24"/>
        </w:rPr>
        <w:t xml:space="preserve"> цивільні справи: наказного </w:t>
      </w:r>
      <w:r w:rsidR="003B65C8" w:rsidRPr="00727FF4">
        <w:rPr>
          <w:sz w:val="24"/>
          <w:szCs w:val="24"/>
        </w:rPr>
        <w:t>8</w:t>
      </w:r>
      <w:r w:rsidRPr="00727FF4">
        <w:rPr>
          <w:sz w:val="24"/>
          <w:szCs w:val="24"/>
        </w:rPr>
        <w:t xml:space="preserve">, позовного – </w:t>
      </w:r>
      <w:r w:rsidR="003B65C8" w:rsidRPr="00727FF4">
        <w:rPr>
          <w:sz w:val="24"/>
          <w:szCs w:val="24"/>
        </w:rPr>
        <w:t>208</w:t>
      </w:r>
      <w:r w:rsidRPr="00727FF4">
        <w:rPr>
          <w:sz w:val="24"/>
          <w:szCs w:val="24"/>
        </w:rPr>
        <w:t>, окремого -</w:t>
      </w:r>
      <w:r w:rsidR="003B65C8" w:rsidRPr="00727FF4">
        <w:rPr>
          <w:sz w:val="24"/>
          <w:szCs w:val="24"/>
        </w:rPr>
        <w:t>20</w:t>
      </w:r>
      <w:r w:rsidRPr="00727FF4">
        <w:rPr>
          <w:sz w:val="24"/>
          <w:szCs w:val="24"/>
        </w:rPr>
        <w:t xml:space="preserve">; з яких закінчено провадження по  </w:t>
      </w:r>
      <w:r w:rsidR="003B65C8" w:rsidRPr="00727FF4">
        <w:rPr>
          <w:sz w:val="24"/>
          <w:szCs w:val="24"/>
        </w:rPr>
        <w:t>198</w:t>
      </w:r>
      <w:r w:rsidRPr="00727FF4">
        <w:rPr>
          <w:sz w:val="24"/>
          <w:szCs w:val="24"/>
        </w:rPr>
        <w:t xml:space="preserve"> справам, з них: позовного – </w:t>
      </w:r>
      <w:r w:rsidR="003B65C8" w:rsidRPr="00727FF4">
        <w:rPr>
          <w:sz w:val="24"/>
          <w:szCs w:val="24"/>
        </w:rPr>
        <w:t>171</w:t>
      </w:r>
      <w:r w:rsidRPr="00727FF4">
        <w:rPr>
          <w:sz w:val="24"/>
          <w:szCs w:val="24"/>
        </w:rPr>
        <w:t xml:space="preserve">; наказного – </w:t>
      </w:r>
      <w:r w:rsidR="003B65C8" w:rsidRPr="00727FF4">
        <w:rPr>
          <w:sz w:val="24"/>
          <w:szCs w:val="24"/>
        </w:rPr>
        <w:t>8</w:t>
      </w:r>
      <w:r w:rsidRPr="00727FF4">
        <w:rPr>
          <w:sz w:val="24"/>
          <w:szCs w:val="24"/>
        </w:rPr>
        <w:t xml:space="preserve">; окремого – </w:t>
      </w:r>
      <w:r w:rsidR="003B65C8" w:rsidRPr="00727FF4">
        <w:rPr>
          <w:sz w:val="24"/>
          <w:szCs w:val="24"/>
        </w:rPr>
        <w:t>20</w:t>
      </w:r>
      <w:r w:rsidRPr="00727FF4">
        <w:rPr>
          <w:sz w:val="24"/>
          <w:szCs w:val="24"/>
        </w:rPr>
        <w:t>).</w:t>
      </w:r>
    </w:p>
    <w:p w:rsidR="001D5606" w:rsidRPr="00727FF4" w:rsidRDefault="001D5606" w:rsidP="001D5606">
      <w:pPr>
        <w:pStyle w:val="2"/>
        <w:rPr>
          <w:sz w:val="24"/>
          <w:szCs w:val="24"/>
        </w:rPr>
      </w:pPr>
    </w:p>
    <w:p w:rsidR="001D5606" w:rsidRPr="00727FF4" w:rsidRDefault="001D5606" w:rsidP="001D5606">
      <w:pPr>
        <w:pStyle w:val="2"/>
        <w:rPr>
          <w:sz w:val="24"/>
          <w:szCs w:val="24"/>
        </w:rPr>
      </w:pPr>
      <w:r w:rsidRPr="00727FF4">
        <w:rPr>
          <w:sz w:val="24"/>
          <w:szCs w:val="24"/>
        </w:rPr>
        <w:t>В Україні введено спрощену процедуру розгляду окремих категорій справ у вигляді судового наказу.</w:t>
      </w:r>
    </w:p>
    <w:p w:rsidR="002233A4" w:rsidRDefault="002233A4" w:rsidP="001D5606">
      <w:pPr>
        <w:pStyle w:val="2"/>
        <w:rPr>
          <w:sz w:val="24"/>
          <w:szCs w:val="24"/>
        </w:rPr>
      </w:pPr>
    </w:p>
    <w:p w:rsidR="001D5606" w:rsidRPr="00727FF4" w:rsidRDefault="001D5606" w:rsidP="001D5606">
      <w:pPr>
        <w:pStyle w:val="2"/>
        <w:rPr>
          <w:sz w:val="24"/>
          <w:szCs w:val="24"/>
        </w:rPr>
      </w:pPr>
      <w:r w:rsidRPr="00727FF4">
        <w:rPr>
          <w:sz w:val="24"/>
          <w:szCs w:val="24"/>
        </w:rPr>
        <w:t xml:space="preserve">Судовий наказ є особливою формою рішення судді про стягнення з боржника грошових коштів або витребування майна у порядку, передбаченому ЦПК України. До суду надійшло </w:t>
      </w:r>
      <w:r w:rsidR="001A35F3" w:rsidRPr="00727FF4">
        <w:rPr>
          <w:sz w:val="24"/>
          <w:szCs w:val="24"/>
        </w:rPr>
        <w:t>2</w:t>
      </w:r>
      <w:r w:rsidRPr="00727FF4">
        <w:rPr>
          <w:sz w:val="24"/>
          <w:szCs w:val="24"/>
        </w:rPr>
        <w:t xml:space="preserve"> заяв</w:t>
      </w:r>
      <w:r w:rsidR="001A35F3" w:rsidRPr="00727FF4">
        <w:rPr>
          <w:sz w:val="24"/>
          <w:szCs w:val="24"/>
        </w:rPr>
        <w:t>и</w:t>
      </w:r>
      <w:r w:rsidRPr="00727FF4">
        <w:rPr>
          <w:sz w:val="24"/>
          <w:szCs w:val="24"/>
        </w:rPr>
        <w:t xml:space="preserve"> про видачу судового наказу. Розглянуто </w:t>
      </w:r>
      <w:r w:rsidR="001A35F3" w:rsidRPr="00727FF4">
        <w:rPr>
          <w:sz w:val="24"/>
          <w:szCs w:val="24"/>
        </w:rPr>
        <w:t>2</w:t>
      </w:r>
      <w:r w:rsidRPr="00727FF4">
        <w:rPr>
          <w:sz w:val="24"/>
          <w:szCs w:val="24"/>
        </w:rPr>
        <w:t xml:space="preserve"> заяв</w:t>
      </w:r>
      <w:r w:rsidR="001A35F3" w:rsidRPr="00727FF4">
        <w:rPr>
          <w:sz w:val="24"/>
          <w:szCs w:val="24"/>
        </w:rPr>
        <w:t>и</w:t>
      </w:r>
      <w:r w:rsidRPr="00727FF4">
        <w:rPr>
          <w:sz w:val="24"/>
          <w:szCs w:val="24"/>
        </w:rPr>
        <w:t xml:space="preserve"> по яких видано </w:t>
      </w:r>
      <w:r w:rsidR="001A35F3" w:rsidRPr="00727FF4">
        <w:rPr>
          <w:sz w:val="24"/>
          <w:szCs w:val="24"/>
        </w:rPr>
        <w:t>2</w:t>
      </w:r>
      <w:r w:rsidRPr="00727FF4">
        <w:rPr>
          <w:sz w:val="24"/>
          <w:szCs w:val="24"/>
        </w:rPr>
        <w:t xml:space="preserve"> судових наказів. Сума грошових коштів та вартість майна, присуджена до стягнення складає </w:t>
      </w:r>
      <w:r w:rsidR="001A35F3" w:rsidRPr="00727FF4">
        <w:rPr>
          <w:sz w:val="24"/>
          <w:szCs w:val="24"/>
        </w:rPr>
        <w:t>5043,00</w:t>
      </w:r>
      <w:r w:rsidRPr="00727FF4">
        <w:rPr>
          <w:sz w:val="24"/>
          <w:szCs w:val="24"/>
        </w:rPr>
        <w:t xml:space="preserve"> грн., що у </w:t>
      </w:r>
      <w:r w:rsidR="001A35F3" w:rsidRPr="00727FF4">
        <w:rPr>
          <w:sz w:val="24"/>
          <w:szCs w:val="24"/>
        </w:rPr>
        <w:t>1</w:t>
      </w:r>
      <w:r w:rsidRPr="00727FF4">
        <w:rPr>
          <w:sz w:val="24"/>
          <w:szCs w:val="24"/>
        </w:rPr>
        <w:t xml:space="preserve">2,5 рази </w:t>
      </w:r>
      <w:r w:rsidR="001A35F3" w:rsidRPr="00727FF4">
        <w:rPr>
          <w:sz w:val="24"/>
          <w:szCs w:val="24"/>
        </w:rPr>
        <w:t>мен</w:t>
      </w:r>
      <w:r w:rsidRPr="00727FF4">
        <w:rPr>
          <w:sz w:val="24"/>
          <w:szCs w:val="24"/>
        </w:rPr>
        <w:t>ше в порівнянні з 201</w:t>
      </w:r>
      <w:r w:rsidR="001A35F3" w:rsidRPr="00727FF4">
        <w:rPr>
          <w:sz w:val="24"/>
          <w:szCs w:val="24"/>
        </w:rPr>
        <w:t>4</w:t>
      </w:r>
      <w:r w:rsidRPr="00727FF4">
        <w:rPr>
          <w:sz w:val="24"/>
          <w:szCs w:val="24"/>
        </w:rPr>
        <w:t xml:space="preserve"> роком (</w:t>
      </w:r>
      <w:r w:rsidR="001A35F3" w:rsidRPr="00727FF4">
        <w:rPr>
          <w:sz w:val="24"/>
          <w:szCs w:val="24"/>
        </w:rPr>
        <w:t>62868,00</w:t>
      </w:r>
      <w:r w:rsidRPr="00727FF4">
        <w:rPr>
          <w:sz w:val="24"/>
          <w:szCs w:val="24"/>
        </w:rPr>
        <w:t xml:space="preserve"> грн.).</w:t>
      </w:r>
    </w:p>
    <w:p w:rsidR="002233A4" w:rsidRDefault="002233A4" w:rsidP="001D5606">
      <w:pPr>
        <w:pStyle w:val="2"/>
        <w:rPr>
          <w:sz w:val="24"/>
          <w:szCs w:val="24"/>
        </w:rPr>
      </w:pPr>
    </w:p>
    <w:p w:rsidR="001D5606" w:rsidRPr="00727FF4" w:rsidRDefault="001D5606" w:rsidP="001D5606">
      <w:pPr>
        <w:pStyle w:val="2"/>
        <w:rPr>
          <w:sz w:val="24"/>
          <w:szCs w:val="24"/>
        </w:rPr>
      </w:pPr>
      <w:r w:rsidRPr="00727FF4">
        <w:rPr>
          <w:sz w:val="24"/>
          <w:szCs w:val="24"/>
        </w:rPr>
        <w:t xml:space="preserve">До суду </w:t>
      </w:r>
      <w:r w:rsidR="001A35F3" w:rsidRPr="00727FF4">
        <w:rPr>
          <w:sz w:val="24"/>
          <w:szCs w:val="24"/>
        </w:rPr>
        <w:t>не надходило</w:t>
      </w:r>
      <w:r w:rsidRPr="00727FF4">
        <w:rPr>
          <w:sz w:val="24"/>
          <w:szCs w:val="24"/>
        </w:rPr>
        <w:t xml:space="preserve"> заяв про скасування судового наказу.</w:t>
      </w:r>
    </w:p>
    <w:p w:rsidR="001D5606" w:rsidRPr="00727FF4" w:rsidRDefault="001D5606" w:rsidP="001D5606">
      <w:pPr>
        <w:ind w:firstLine="630"/>
      </w:pPr>
    </w:p>
    <w:p w:rsidR="001D5606" w:rsidRPr="00727FF4" w:rsidRDefault="001D5606" w:rsidP="001D5606">
      <w:pPr>
        <w:ind w:firstLine="630"/>
      </w:pPr>
      <w:r w:rsidRPr="00727FF4">
        <w:t>В 201</w:t>
      </w:r>
      <w:r w:rsidR="001A35F3" w:rsidRPr="00727FF4">
        <w:t>5</w:t>
      </w:r>
      <w:r w:rsidRPr="00727FF4">
        <w:t xml:space="preserve"> році до суду надійшло на розгляд </w:t>
      </w:r>
      <w:r w:rsidR="001A35F3" w:rsidRPr="00727FF4">
        <w:t>15</w:t>
      </w:r>
      <w:r w:rsidRPr="00727FF4">
        <w:t xml:space="preserve"> заяв окремого провадження (в 201</w:t>
      </w:r>
      <w:r w:rsidR="001A35F3" w:rsidRPr="00727FF4">
        <w:t>4</w:t>
      </w:r>
      <w:r w:rsidRPr="00727FF4">
        <w:t xml:space="preserve"> році –</w:t>
      </w:r>
      <w:r w:rsidR="001A35F3" w:rsidRPr="00727FF4">
        <w:t>20</w:t>
      </w:r>
      <w:r w:rsidRPr="00727FF4">
        <w:t xml:space="preserve"> заяв),  як</w:t>
      </w:r>
      <w:r w:rsidR="001A35F3" w:rsidRPr="00727FF4">
        <w:t>і</w:t>
      </w:r>
      <w:r w:rsidRPr="00727FF4">
        <w:t xml:space="preserve"> розглянут</w:t>
      </w:r>
      <w:r w:rsidR="001A35F3" w:rsidRPr="00727FF4">
        <w:t>і</w:t>
      </w:r>
      <w:r w:rsidRPr="00727FF4">
        <w:t xml:space="preserve"> на кінець звітного періоду. </w:t>
      </w:r>
    </w:p>
    <w:p w:rsidR="001D5606" w:rsidRPr="00727FF4" w:rsidRDefault="001D5606" w:rsidP="001D5606">
      <w:pPr>
        <w:ind w:left="630"/>
        <w:rPr>
          <w:b/>
          <w:bCs/>
        </w:rPr>
      </w:pPr>
    </w:p>
    <w:p w:rsidR="00952EA8" w:rsidRDefault="00952EA8" w:rsidP="001D5606">
      <w:pPr>
        <w:ind w:left="630"/>
        <w:rPr>
          <w:b/>
          <w:bCs/>
        </w:rPr>
      </w:pPr>
    </w:p>
    <w:p w:rsidR="00952EA8" w:rsidRDefault="00952EA8" w:rsidP="001D5606">
      <w:pPr>
        <w:ind w:left="630"/>
        <w:rPr>
          <w:b/>
          <w:bCs/>
        </w:rPr>
      </w:pPr>
    </w:p>
    <w:p w:rsidR="001D5606" w:rsidRPr="00727FF4" w:rsidRDefault="001D5606" w:rsidP="001D5606">
      <w:pPr>
        <w:ind w:left="630"/>
        <w:rPr>
          <w:b/>
          <w:bCs/>
        </w:rPr>
      </w:pPr>
      <w:r w:rsidRPr="00727FF4">
        <w:rPr>
          <w:b/>
          <w:bCs/>
        </w:rPr>
        <w:lastRenderedPageBreak/>
        <w:t>Структура справ окремого провадження за категоріями, які надійшли                    в 2014 році</w:t>
      </w:r>
    </w:p>
    <w:p w:rsidR="001D5606" w:rsidRPr="00727FF4" w:rsidRDefault="001D5606" w:rsidP="001D5606">
      <w:pPr>
        <w:ind w:firstLine="630"/>
        <w:jc w:val="center"/>
      </w:pPr>
    </w:p>
    <w:tbl>
      <w:tblPr>
        <w:tblW w:w="0" w:type="auto"/>
        <w:tblInd w:w="-53" w:type="dxa"/>
        <w:tblLayout w:type="fixed"/>
        <w:tblCellMar>
          <w:top w:w="55" w:type="dxa"/>
          <w:left w:w="55" w:type="dxa"/>
          <w:bottom w:w="55" w:type="dxa"/>
          <w:right w:w="55" w:type="dxa"/>
        </w:tblCellMar>
        <w:tblLook w:val="0000"/>
      </w:tblPr>
      <w:tblGrid>
        <w:gridCol w:w="371"/>
        <w:gridCol w:w="5905"/>
        <w:gridCol w:w="1239"/>
        <w:gridCol w:w="1141"/>
        <w:gridCol w:w="950"/>
      </w:tblGrid>
      <w:tr w:rsidR="001D5606" w:rsidRPr="00727FF4" w:rsidTr="00A97729">
        <w:trPr>
          <w:tblHeader/>
        </w:trPr>
        <w:tc>
          <w:tcPr>
            <w:tcW w:w="371" w:type="dxa"/>
            <w:tcBorders>
              <w:top w:val="single" w:sz="2" w:space="0" w:color="000000"/>
              <w:left w:val="single" w:sz="2" w:space="0" w:color="000000"/>
              <w:bottom w:val="single" w:sz="2" w:space="0" w:color="000000"/>
            </w:tcBorders>
          </w:tcPr>
          <w:p w:rsidR="001D5606" w:rsidRPr="00727FF4" w:rsidRDefault="001D5606" w:rsidP="00A97729">
            <w:pPr>
              <w:pStyle w:val="a7"/>
              <w:rPr>
                <w:rFonts w:ascii="Times New Roman" w:hAnsi="Times New Roman" w:cs="Times New Roman"/>
                <w:sz w:val="24"/>
                <w:szCs w:val="24"/>
                <w:lang w:val="uk-UA"/>
              </w:rPr>
            </w:pPr>
            <w:r w:rsidRPr="00727FF4">
              <w:rPr>
                <w:rFonts w:ascii="Times New Roman" w:hAnsi="Times New Roman" w:cs="Times New Roman"/>
                <w:sz w:val="24"/>
                <w:szCs w:val="24"/>
                <w:lang w:val="uk-UA"/>
              </w:rPr>
              <w:t>№</w:t>
            </w:r>
          </w:p>
        </w:tc>
        <w:tc>
          <w:tcPr>
            <w:tcW w:w="5905" w:type="dxa"/>
            <w:tcBorders>
              <w:top w:val="single" w:sz="2" w:space="0" w:color="000000"/>
              <w:left w:val="single" w:sz="2" w:space="0" w:color="000000"/>
              <w:bottom w:val="single" w:sz="2" w:space="0" w:color="000000"/>
            </w:tcBorders>
          </w:tcPr>
          <w:p w:rsidR="001D5606" w:rsidRPr="00727FF4" w:rsidRDefault="001D5606" w:rsidP="00A97729">
            <w:pPr>
              <w:pStyle w:val="WW-"/>
              <w:snapToGrid w:val="0"/>
              <w:spacing w:after="0"/>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Найменування</w:t>
            </w:r>
          </w:p>
        </w:tc>
        <w:tc>
          <w:tcPr>
            <w:tcW w:w="1239" w:type="dxa"/>
            <w:tcBorders>
              <w:top w:val="single" w:sz="2" w:space="0" w:color="000000"/>
              <w:left w:val="single" w:sz="2" w:space="0" w:color="000000"/>
              <w:bottom w:val="single" w:sz="2" w:space="0" w:color="000000"/>
            </w:tcBorders>
          </w:tcPr>
          <w:p w:rsidR="001D5606" w:rsidRPr="00727FF4" w:rsidRDefault="001D5606" w:rsidP="00A97729">
            <w:pPr>
              <w:pStyle w:val="WW-"/>
              <w:snapToGrid w:val="0"/>
              <w:spacing w:after="0"/>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Кількість справ, що надійшло</w:t>
            </w:r>
          </w:p>
        </w:tc>
        <w:tc>
          <w:tcPr>
            <w:tcW w:w="1141" w:type="dxa"/>
            <w:tcBorders>
              <w:top w:val="single" w:sz="2" w:space="0" w:color="000000"/>
              <w:left w:val="single" w:sz="2" w:space="0" w:color="000000"/>
              <w:bottom w:val="single" w:sz="2" w:space="0" w:color="000000"/>
            </w:tcBorders>
          </w:tcPr>
          <w:p w:rsidR="001D5606" w:rsidRPr="00727FF4" w:rsidRDefault="001D5606" w:rsidP="00A97729">
            <w:pPr>
              <w:pStyle w:val="WW-"/>
              <w:snapToGrid w:val="0"/>
              <w:spacing w:after="0"/>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Розглянутих</w:t>
            </w:r>
          </w:p>
          <w:p w:rsidR="001D5606" w:rsidRPr="00727FF4" w:rsidRDefault="001D5606" w:rsidP="001D3904">
            <w:pPr>
              <w:pStyle w:val="WW-"/>
              <w:snapToGrid w:val="0"/>
              <w:spacing w:after="0"/>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в 201</w:t>
            </w:r>
            <w:r w:rsidR="001D3904" w:rsidRPr="00727FF4">
              <w:rPr>
                <w:rFonts w:ascii="Times New Roman" w:eastAsia="Times New Roman" w:hAnsi="Times New Roman" w:cs="Times New Roman"/>
                <w:sz w:val="24"/>
                <w:szCs w:val="24"/>
                <w:lang w:val="uk-UA"/>
              </w:rPr>
              <w:t>5</w:t>
            </w:r>
            <w:r w:rsidRPr="00727FF4">
              <w:rPr>
                <w:rFonts w:ascii="Times New Roman" w:eastAsia="Times New Roman" w:hAnsi="Times New Roman" w:cs="Times New Roman"/>
                <w:sz w:val="24"/>
                <w:szCs w:val="24"/>
                <w:lang w:val="uk-UA"/>
              </w:rPr>
              <w:t xml:space="preserve"> році</w:t>
            </w:r>
          </w:p>
        </w:tc>
        <w:tc>
          <w:tcPr>
            <w:tcW w:w="950" w:type="dxa"/>
            <w:tcBorders>
              <w:top w:val="single" w:sz="2" w:space="0" w:color="000000"/>
              <w:left w:val="single" w:sz="2" w:space="0" w:color="000000"/>
              <w:bottom w:val="single" w:sz="2" w:space="0" w:color="000000"/>
              <w:right w:val="single" w:sz="2" w:space="0" w:color="000000"/>
            </w:tcBorders>
          </w:tcPr>
          <w:p w:rsidR="001D5606" w:rsidRPr="00727FF4" w:rsidRDefault="001D5606" w:rsidP="00A97729">
            <w:pPr>
              <w:pStyle w:val="WW-"/>
              <w:snapToGrid w:val="0"/>
              <w:spacing w:after="0"/>
              <w:rPr>
                <w:rFonts w:ascii="Times New Roman" w:eastAsia="Times New Roman" w:hAnsi="Times New Roman" w:cs="Times New Roman"/>
                <w:sz w:val="24"/>
                <w:szCs w:val="24"/>
                <w:lang w:val="uk-UA"/>
              </w:rPr>
            </w:pPr>
            <w:r w:rsidRPr="00727FF4">
              <w:rPr>
                <w:rFonts w:ascii="Times New Roman" w:eastAsia="Times New Roman" w:hAnsi="Times New Roman" w:cs="Times New Roman"/>
                <w:sz w:val="24"/>
                <w:szCs w:val="24"/>
                <w:lang w:val="uk-UA"/>
              </w:rPr>
              <w:t>В тому числі з винесенням рішення</w:t>
            </w:r>
          </w:p>
        </w:tc>
      </w:tr>
      <w:tr w:rsidR="001D5606" w:rsidRPr="00727FF4" w:rsidTr="00A97729">
        <w:tc>
          <w:tcPr>
            <w:tcW w:w="371" w:type="dxa"/>
            <w:tcBorders>
              <w:left w:val="single" w:sz="2" w:space="0" w:color="000000"/>
              <w:bottom w:val="single" w:sz="2" w:space="0" w:color="000000"/>
            </w:tcBorders>
          </w:tcPr>
          <w:p w:rsidR="001D5606" w:rsidRPr="00727FF4" w:rsidRDefault="001D5606" w:rsidP="00A97729">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1</w:t>
            </w:r>
          </w:p>
          <w:p w:rsidR="001D5606" w:rsidRPr="00727FF4" w:rsidRDefault="001D5606" w:rsidP="00A97729">
            <w:pPr>
              <w:pStyle w:val="a8"/>
              <w:rPr>
                <w:rFonts w:ascii="Times New Roman" w:hAnsi="Times New Roman" w:cs="Times New Roman"/>
                <w:sz w:val="24"/>
                <w:szCs w:val="24"/>
                <w:lang w:val="uk-UA"/>
              </w:rPr>
            </w:pPr>
          </w:p>
        </w:tc>
        <w:tc>
          <w:tcPr>
            <w:tcW w:w="5905" w:type="dxa"/>
            <w:tcBorders>
              <w:left w:val="single" w:sz="2" w:space="0" w:color="000000"/>
              <w:bottom w:val="single" w:sz="2" w:space="0" w:color="000000"/>
            </w:tcBorders>
          </w:tcPr>
          <w:p w:rsidR="001D5606" w:rsidRPr="00727FF4" w:rsidRDefault="001D5606" w:rsidP="00A97729">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Справи про визнання фізичної особи безвісно відсутньою чи оголошення її померлою</w:t>
            </w:r>
          </w:p>
        </w:tc>
        <w:tc>
          <w:tcPr>
            <w:tcW w:w="1239" w:type="dxa"/>
            <w:tcBorders>
              <w:left w:val="single" w:sz="2" w:space="0" w:color="000000"/>
              <w:bottom w:val="single" w:sz="2" w:space="0" w:color="000000"/>
            </w:tcBorders>
          </w:tcPr>
          <w:p w:rsidR="001D5606" w:rsidRPr="00727FF4" w:rsidRDefault="001A35F3" w:rsidP="00A97729">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0</w:t>
            </w:r>
          </w:p>
        </w:tc>
        <w:tc>
          <w:tcPr>
            <w:tcW w:w="1141" w:type="dxa"/>
            <w:tcBorders>
              <w:left w:val="single" w:sz="2" w:space="0" w:color="000000"/>
              <w:bottom w:val="single" w:sz="2" w:space="0" w:color="000000"/>
            </w:tcBorders>
          </w:tcPr>
          <w:p w:rsidR="001D5606" w:rsidRPr="00727FF4" w:rsidRDefault="001A35F3" w:rsidP="00A97729">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0</w:t>
            </w:r>
          </w:p>
        </w:tc>
        <w:tc>
          <w:tcPr>
            <w:tcW w:w="950" w:type="dxa"/>
            <w:tcBorders>
              <w:left w:val="single" w:sz="2" w:space="0" w:color="000000"/>
              <w:bottom w:val="single" w:sz="2" w:space="0" w:color="000000"/>
              <w:right w:val="single" w:sz="2" w:space="0" w:color="000000"/>
            </w:tcBorders>
          </w:tcPr>
          <w:p w:rsidR="001D5606" w:rsidRPr="00727FF4" w:rsidRDefault="001A35F3" w:rsidP="00A97729">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0</w:t>
            </w:r>
          </w:p>
        </w:tc>
      </w:tr>
      <w:tr w:rsidR="001D5606" w:rsidRPr="00727FF4" w:rsidTr="00A97729">
        <w:tc>
          <w:tcPr>
            <w:tcW w:w="371" w:type="dxa"/>
            <w:tcBorders>
              <w:left w:val="single" w:sz="2" w:space="0" w:color="000000"/>
              <w:bottom w:val="single" w:sz="2" w:space="0" w:color="000000"/>
            </w:tcBorders>
          </w:tcPr>
          <w:p w:rsidR="001D5606" w:rsidRPr="00727FF4" w:rsidRDefault="001D5606" w:rsidP="00A97729">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2</w:t>
            </w:r>
          </w:p>
        </w:tc>
        <w:tc>
          <w:tcPr>
            <w:tcW w:w="5905" w:type="dxa"/>
            <w:tcBorders>
              <w:left w:val="single" w:sz="2" w:space="0" w:color="000000"/>
              <w:bottom w:val="single" w:sz="2" w:space="0" w:color="000000"/>
            </w:tcBorders>
          </w:tcPr>
          <w:p w:rsidR="001D5606" w:rsidRPr="00727FF4" w:rsidRDefault="001D5606" w:rsidP="00A97729">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Справи про встановлення фактів, що мають юридичне значення</w:t>
            </w:r>
          </w:p>
        </w:tc>
        <w:tc>
          <w:tcPr>
            <w:tcW w:w="1239" w:type="dxa"/>
            <w:tcBorders>
              <w:left w:val="single" w:sz="2" w:space="0" w:color="000000"/>
              <w:bottom w:val="single" w:sz="2" w:space="0" w:color="000000"/>
            </w:tcBorders>
          </w:tcPr>
          <w:p w:rsidR="001D5606" w:rsidRPr="00727FF4" w:rsidRDefault="001D5606" w:rsidP="001A35F3">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1</w:t>
            </w:r>
            <w:r w:rsidR="001A35F3" w:rsidRPr="00727FF4">
              <w:rPr>
                <w:rFonts w:ascii="Times New Roman" w:hAnsi="Times New Roman" w:cs="Times New Roman"/>
                <w:sz w:val="24"/>
                <w:szCs w:val="24"/>
                <w:lang w:val="uk-UA"/>
              </w:rPr>
              <w:t>3</w:t>
            </w:r>
          </w:p>
        </w:tc>
        <w:tc>
          <w:tcPr>
            <w:tcW w:w="1141" w:type="dxa"/>
            <w:tcBorders>
              <w:left w:val="single" w:sz="2" w:space="0" w:color="000000"/>
              <w:bottom w:val="single" w:sz="2" w:space="0" w:color="000000"/>
            </w:tcBorders>
          </w:tcPr>
          <w:p w:rsidR="001D5606" w:rsidRPr="00727FF4" w:rsidRDefault="001D5606" w:rsidP="001A35F3">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1</w:t>
            </w:r>
            <w:r w:rsidR="001A35F3" w:rsidRPr="00727FF4">
              <w:rPr>
                <w:rFonts w:ascii="Times New Roman" w:hAnsi="Times New Roman" w:cs="Times New Roman"/>
                <w:sz w:val="24"/>
                <w:szCs w:val="24"/>
                <w:lang w:val="uk-UA"/>
              </w:rPr>
              <w:t>3</w:t>
            </w:r>
          </w:p>
        </w:tc>
        <w:tc>
          <w:tcPr>
            <w:tcW w:w="950" w:type="dxa"/>
            <w:tcBorders>
              <w:left w:val="single" w:sz="2" w:space="0" w:color="000000"/>
              <w:bottom w:val="single" w:sz="2" w:space="0" w:color="000000"/>
              <w:right w:val="single" w:sz="2" w:space="0" w:color="000000"/>
            </w:tcBorders>
          </w:tcPr>
          <w:p w:rsidR="001D5606" w:rsidRPr="00727FF4" w:rsidRDefault="001D5606" w:rsidP="00A97729">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12</w:t>
            </w:r>
          </w:p>
        </w:tc>
      </w:tr>
      <w:tr w:rsidR="001D5606" w:rsidRPr="00727FF4" w:rsidTr="00A97729">
        <w:tc>
          <w:tcPr>
            <w:tcW w:w="371" w:type="dxa"/>
            <w:tcBorders>
              <w:left w:val="single" w:sz="2" w:space="0" w:color="000000"/>
              <w:bottom w:val="single" w:sz="2" w:space="0" w:color="000000"/>
            </w:tcBorders>
          </w:tcPr>
          <w:p w:rsidR="001D5606" w:rsidRPr="00727FF4" w:rsidRDefault="001D5606" w:rsidP="00A97729">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3</w:t>
            </w:r>
          </w:p>
        </w:tc>
        <w:tc>
          <w:tcPr>
            <w:tcW w:w="5905" w:type="dxa"/>
            <w:tcBorders>
              <w:left w:val="single" w:sz="2" w:space="0" w:color="000000"/>
              <w:bottom w:val="single" w:sz="2" w:space="0" w:color="000000"/>
            </w:tcBorders>
          </w:tcPr>
          <w:p w:rsidR="001D5606" w:rsidRPr="00727FF4" w:rsidRDefault="001D5606" w:rsidP="00A97729">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Справи про усиновлення</w:t>
            </w:r>
          </w:p>
        </w:tc>
        <w:tc>
          <w:tcPr>
            <w:tcW w:w="1239" w:type="dxa"/>
            <w:tcBorders>
              <w:left w:val="single" w:sz="2" w:space="0" w:color="000000"/>
              <w:bottom w:val="single" w:sz="2" w:space="0" w:color="000000"/>
            </w:tcBorders>
          </w:tcPr>
          <w:p w:rsidR="001D5606" w:rsidRPr="00727FF4" w:rsidRDefault="001A35F3" w:rsidP="00A97729">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0</w:t>
            </w:r>
          </w:p>
        </w:tc>
        <w:tc>
          <w:tcPr>
            <w:tcW w:w="1141" w:type="dxa"/>
            <w:tcBorders>
              <w:left w:val="single" w:sz="2" w:space="0" w:color="000000"/>
              <w:bottom w:val="single" w:sz="2" w:space="0" w:color="000000"/>
            </w:tcBorders>
          </w:tcPr>
          <w:p w:rsidR="001D5606" w:rsidRPr="00727FF4" w:rsidRDefault="001A35F3" w:rsidP="00A97729">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0</w:t>
            </w:r>
          </w:p>
        </w:tc>
        <w:tc>
          <w:tcPr>
            <w:tcW w:w="950" w:type="dxa"/>
            <w:tcBorders>
              <w:left w:val="single" w:sz="2" w:space="0" w:color="000000"/>
              <w:bottom w:val="single" w:sz="2" w:space="0" w:color="000000"/>
              <w:right w:val="single" w:sz="2" w:space="0" w:color="000000"/>
            </w:tcBorders>
          </w:tcPr>
          <w:p w:rsidR="001D5606" w:rsidRPr="00727FF4" w:rsidRDefault="001A35F3" w:rsidP="00A97729">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0</w:t>
            </w:r>
          </w:p>
        </w:tc>
      </w:tr>
      <w:tr w:rsidR="001D5606" w:rsidRPr="00727FF4" w:rsidTr="00A97729">
        <w:tc>
          <w:tcPr>
            <w:tcW w:w="371" w:type="dxa"/>
            <w:tcBorders>
              <w:left w:val="single" w:sz="2" w:space="0" w:color="000000"/>
              <w:bottom w:val="single" w:sz="2" w:space="0" w:color="000000"/>
            </w:tcBorders>
          </w:tcPr>
          <w:p w:rsidR="001D5606" w:rsidRPr="00727FF4" w:rsidRDefault="001D5606" w:rsidP="00A97729">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4</w:t>
            </w:r>
          </w:p>
        </w:tc>
        <w:tc>
          <w:tcPr>
            <w:tcW w:w="5905" w:type="dxa"/>
            <w:tcBorders>
              <w:left w:val="single" w:sz="2" w:space="0" w:color="000000"/>
              <w:bottom w:val="single" w:sz="2" w:space="0" w:color="000000"/>
            </w:tcBorders>
          </w:tcPr>
          <w:p w:rsidR="001D5606" w:rsidRPr="00727FF4" w:rsidRDefault="001D5606" w:rsidP="00A97729">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Справи, що виникають із сімейних правовідносин</w:t>
            </w:r>
          </w:p>
        </w:tc>
        <w:tc>
          <w:tcPr>
            <w:tcW w:w="1239" w:type="dxa"/>
            <w:tcBorders>
              <w:left w:val="single" w:sz="2" w:space="0" w:color="000000"/>
              <w:bottom w:val="single" w:sz="2" w:space="0" w:color="000000"/>
            </w:tcBorders>
          </w:tcPr>
          <w:p w:rsidR="001D5606" w:rsidRPr="00727FF4" w:rsidRDefault="001A35F3" w:rsidP="00A97729">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2</w:t>
            </w:r>
          </w:p>
        </w:tc>
        <w:tc>
          <w:tcPr>
            <w:tcW w:w="1141" w:type="dxa"/>
            <w:tcBorders>
              <w:left w:val="single" w:sz="2" w:space="0" w:color="000000"/>
              <w:bottom w:val="single" w:sz="2" w:space="0" w:color="000000"/>
            </w:tcBorders>
          </w:tcPr>
          <w:p w:rsidR="001D5606" w:rsidRPr="00727FF4" w:rsidRDefault="001A35F3" w:rsidP="00A97729">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2</w:t>
            </w:r>
          </w:p>
        </w:tc>
        <w:tc>
          <w:tcPr>
            <w:tcW w:w="950" w:type="dxa"/>
            <w:tcBorders>
              <w:left w:val="single" w:sz="2" w:space="0" w:color="000000"/>
              <w:bottom w:val="single" w:sz="2" w:space="0" w:color="000000"/>
              <w:right w:val="single" w:sz="2" w:space="0" w:color="000000"/>
            </w:tcBorders>
          </w:tcPr>
          <w:p w:rsidR="001D5606" w:rsidRPr="00727FF4" w:rsidRDefault="001A35F3" w:rsidP="00A97729">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2</w:t>
            </w:r>
          </w:p>
        </w:tc>
      </w:tr>
      <w:tr w:rsidR="001D5606" w:rsidRPr="00727FF4" w:rsidTr="00A97729">
        <w:tc>
          <w:tcPr>
            <w:tcW w:w="371" w:type="dxa"/>
            <w:tcBorders>
              <w:left w:val="single" w:sz="2" w:space="0" w:color="000000"/>
              <w:bottom w:val="single" w:sz="2" w:space="0" w:color="000000"/>
            </w:tcBorders>
          </w:tcPr>
          <w:p w:rsidR="001D5606" w:rsidRPr="00727FF4" w:rsidRDefault="001D5606" w:rsidP="00A97729">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5</w:t>
            </w:r>
          </w:p>
        </w:tc>
        <w:tc>
          <w:tcPr>
            <w:tcW w:w="5905" w:type="dxa"/>
            <w:tcBorders>
              <w:left w:val="single" w:sz="2" w:space="0" w:color="000000"/>
              <w:bottom w:val="single" w:sz="2" w:space="0" w:color="000000"/>
            </w:tcBorders>
          </w:tcPr>
          <w:p w:rsidR="001D5606" w:rsidRPr="00727FF4" w:rsidRDefault="001D5606" w:rsidP="00A97729">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Всього</w:t>
            </w:r>
          </w:p>
        </w:tc>
        <w:tc>
          <w:tcPr>
            <w:tcW w:w="1239" w:type="dxa"/>
            <w:tcBorders>
              <w:left w:val="single" w:sz="2" w:space="0" w:color="000000"/>
              <w:bottom w:val="single" w:sz="2" w:space="0" w:color="000000"/>
            </w:tcBorders>
          </w:tcPr>
          <w:p w:rsidR="001D5606" w:rsidRPr="00727FF4" w:rsidRDefault="001A35F3" w:rsidP="00A97729">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15</w:t>
            </w:r>
          </w:p>
        </w:tc>
        <w:tc>
          <w:tcPr>
            <w:tcW w:w="1141" w:type="dxa"/>
            <w:tcBorders>
              <w:left w:val="single" w:sz="2" w:space="0" w:color="000000"/>
              <w:bottom w:val="single" w:sz="2" w:space="0" w:color="000000"/>
            </w:tcBorders>
          </w:tcPr>
          <w:p w:rsidR="001D5606" w:rsidRPr="00727FF4" w:rsidRDefault="001D5606" w:rsidP="001A35F3">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1</w:t>
            </w:r>
            <w:r w:rsidR="001A35F3" w:rsidRPr="00727FF4">
              <w:rPr>
                <w:rFonts w:ascii="Times New Roman" w:hAnsi="Times New Roman" w:cs="Times New Roman"/>
                <w:sz w:val="24"/>
                <w:szCs w:val="24"/>
                <w:lang w:val="uk-UA"/>
              </w:rPr>
              <w:t>5</w:t>
            </w:r>
          </w:p>
        </w:tc>
        <w:tc>
          <w:tcPr>
            <w:tcW w:w="950" w:type="dxa"/>
            <w:tcBorders>
              <w:left w:val="single" w:sz="2" w:space="0" w:color="000000"/>
              <w:bottom w:val="single" w:sz="2" w:space="0" w:color="000000"/>
              <w:right w:val="single" w:sz="2" w:space="0" w:color="000000"/>
            </w:tcBorders>
          </w:tcPr>
          <w:p w:rsidR="001D5606" w:rsidRPr="00727FF4" w:rsidRDefault="001D5606" w:rsidP="001A35F3">
            <w:pPr>
              <w:pStyle w:val="a8"/>
              <w:rPr>
                <w:rFonts w:ascii="Times New Roman" w:hAnsi="Times New Roman" w:cs="Times New Roman"/>
                <w:sz w:val="24"/>
                <w:szCs w:val="24"/>
                <w:lang w:val="uk-UA"/>
              </w:rPr>
            </w:pPr>
            <w:r w:rsidRPr="00727FF4">
              <w:rPr>
                <w:rFonts w:ascii="Times New Roman" w:hAnsi="Times New Roman" w:cs="Times New Roman"/>
                <w:sz w:val="24"/>
                <w:szCs w:val="24"/>
                <w:lang w:val="uk-UA"/>
              </w:rPr>
              <w:t>1</w:t>
            </w:r>
            <w:r w:rsidR="001A35F3" w:rsidRPr="00727FF4">
              <w:rPr>
                <w:rFonts w:ascii="Times New Roman" w:hAnsi="Times New Roman" w:cs="Times New Roman"/>
                <w:sz w:val="24"/>
                <w:szCs w:val="24"/>
                <w:lang w:val="uk-UA"/>
              </w:rPr>
              <w:t>4</w:t>
            </w:r>
          </w:p>
        </w:tc>
      </w:tr>
    </w:tbl>
    <w:p w:rsidR="001D5606" w:rsidRPr="00727FF4" w:rsidRDefault="001D5606" w:rsidP="001D5606">
      <w:pPr>
        <w:ind w:firstLine="630"/>
        <w:rPr>
          <w:b/>
          <w:bCs/>
        </w:rPr>
      </w:pPr>
    </w:p>
    <w:p w:rsidR="001D5606" w:rsidRPr="00727FF4" w:rsidRDefault="001D5606" w:rsidP="001D5606">
      <w:pPr>
        <w:ind w:firstLine="630"/>
        <w:jc w:val="both"/>
      </w:pPr>
      <w:r w:rsidRPr="00727FF4">
        <w:t xml:space="preserve">Нерозглянутими на кінець звітного періоду залишилось </w:t>
      </w:r>
      <w:r w:rsidR="00E76124" w:rsidRPr="00727FF4">
        <w:t>22</w:t>
      </w:r>
      <w:r w:rsidRPr="00727FF4">
        <w:t xml:space="preserve"> цивільн</w:t>
      </w:r>
      <w:r w:rsidR="00E76124" w:rsidRPr="00727FF4">
        <w:t>і</w:t>
      </w:r>
      <w:r w:rsidRPr="00727FF4">
        <w:t xml:space="preserve"> справ</w:t>
      </w:r>
      <w:r w:rsidR="00E76124" w:rsidRPr="00727FF4">
        <w:t>и</w:t>
      </w:r>
      <w:r w:rsidRPr="00727FF4">
        <w:t xml:space="preserve">  позовного провадження.  </w:t>
      </w:r>
    </w:p>
    <w:p w:rsidR="001D5606" w:rsidRPr="00727FF4" w:rsidRDefault="001D5606" w:rsidP="001D5606">
      <w:pPr>
        <w:ind w:firstLine="630"/>
        <w:jc w:val="both"/>
      </w:pPr>
      <w:r w:rsidRPr="00727FF4">
        <w:t>Причинами неодноразового відкладення розгляду справ є неявка в судове засідання сторін по справі та відсутність в матеріалах справи повідомлень про вручення повістки, що приводить до порушення строків розгляду справ.</w:t>
      </w:r>
    </w:p>
    <w:p w:rsidR="001D5606" w:rsidRPr="00727FF4" w:rsidRDefault="001D5606" w:rsidP="001D5606">
      <w:pPr>
        <w:ind w:firstLine="630"/>
        <w:jc w:val="both"/>
      </w:pPr>
      <w:r w:rsidRPr="00727FF4">
        <w:t>Справ, розгляд яких відкладався у зв'язку з неявкою прокурора ( у справах за його позовами ) та адвоката не має.</w:t>
      </w:r>
    </w:p>
    <w:p w:rsidR="001D5606" w:rsidRPr="00727FF4" w:rsidRDefault="001D5606" w:rsidP="001D5606">
      <w:pPr>
        <w:ind w:firstLine="630"/>
        <w:jc w:val="both"/>
      </w:pPr>
      <w:r w:rsidRPr="00727FF4">
        <w:t>Відповідно до п.7 ч.3 ст. 129 Конституції України однією з основних засад судочинства є гласність фіксування судового процесу та його повне фіксування технічними засобами. Рішення по цивільним справам звертаються до виконання у встановлені  ЦПК строки.</w:t>
      </w:r>
    </w:p>
    <w:p w:rsidR="001D5606" w:rsidRPr="00727FF4" w:rsidRDefault="001D5606" w:rsidP="001D5606">
      <w:pPr>
        <w:ind w:firstLine="630"/>
        <w:jc w:val="both"/>
      </w:pPr>
      <w:r w:rsidRPr="00727FF4">
        <w:t xml:space="preserve">Виконавчі листи по рішенням, які підлягають згідно ст.367 ЦПК України негайному виконанню видаються позивачам в день оголошення рішення суду. Не звернених до виконання рішень суду немає ( крім тих, що не звернені до виконання у зв'язку з відсутністю заяв </w:t>
      </w:r>
      <w:proofErr w:type="spellStart"/>
      <w:r w:rsidRPr="00727FF4">
        <w:t>стягувачів</w:t>
      </w:r>
      <w:proofErr w:type="spellEnd"/>
      <w:r w:rsidRPr="00727FF4">
        <w:t>).</w:t>
      </w:r>
    </w:p>
    <w:p w:rsidR="001D5606" w:rsidRPr="00727FF4" w:rsidRDefault="001D5606" w:rsidP="001D5606">
      <w:pPr>
        <w:pStyle w:val="3"/>
      </w:pPr>
      <w:r w:rsidRPr="00727FF4">
        <w:t>Цивільні справи зі скаргами до  апеляційного суду направляються після одержання всіх апеляційних скарг від сторін або  через 3 дні після закінчення строку на апеляційне оскарження.</w:t>
      </w:r>
    </w:p>
    <w:p w:rsidR="001D5606" w:rsidRPr="00727FF4" w:rsidRDefault="001D5606" w:rsidP="001D5606">
      <w:pPr>
        <w:ind w:firstLine="14"/>
        <w:jc w:val="both"/>
      </w:pPr>
      <w:r w:rsidRPr="00727FF4">
        <w:t xml:space="preserve">          Контроль за своєчасним зверненням рішень до виконання в суді здійснюється головуючим по справі. </w:t>
      </w:r>
    </w:p>
    <w:p w:rsidR="001D5606" w:rsidRPr="00727FF4" w:rsidRDefault="001D5606" w:rsidP="001D5606">
      <w:pPr>
        <w:ind w:firstLine="630"/>
        <w:jc w:val="both"/>
      </w:pPr>
      <w:r w:rsidRPr="00727FF4">
        <w:t xml:space="preserve">Сума фактично сплаченого судового збору в звітному періоді складає </w:t>
      </w:r>
      <w:r w:rsidR="00AF526C" w:rsidRPr="00727FF4">
        <w:t>136902,00</w:t>
      </w:r>
      <w:r w:rsidRPr="00727FF4">
        <w:t xml:space="preserve"> грн. ( в 201</w:t>
      </w:r>
      <w:r w:rsidR="00AF526C" w:rsidRPr="00727FF4">
        <w:t>4</w:t>
      </w:r>
      <w:r w:rsidRPr="00727FF4">
        <w:t xml:space="preserve"> році сума фактично сплаченого судового збору складала </w:t>
      </w:r>
      <w:r w:rsidR="00AF526C" w:rsidRPr="00727FF4">
        <w:t>248546,00</w:t>
      </w:r>
      <w:r w:rsidRPr="00727FF4">
        <w:t xml:space="preserve"> грн.), що </w:t>
      </w:r>
      <w:r w:rsidR="00AF526C" w:rsidRPr="00727FF4">
        <w:t xml:space="preserve">майже </w:t>
      </w:r>
      <w:r w:rsidRPr="00727FF4">
        <w:t xml:space="preserve">у </w:t>
      </w:r>
      <w:r w:rsidR="00AF526C" w:rsidRPr="00727FF4">
        <w:t>два</w:t>
      </w:r>
      <w:r w:rsidRPr="00727FF4">
        <w:t xml:space="preserve"> рази менше в порівнянні з 2014 роком. </w:t>
      </w:r>
    </w:p>
    <w:p w:rsidR="001D5606" w:rsidRPr="00727FF4" w:rsidRDefault="001D5606" w:rsidP="001D5606">
      <w:pPr>
        <w:ind w:firstLine="630"/>
        <w:jc w:val="both"/>
      </w:pPr>
      <w:r w:rsidRPr="00727FF4">
        <w:t xml:space="preserve">Сума фактично сплаченого судового збору в звітному періоді складає </w:t>
      </w:r>
      <w:r w:rsidR="00AF526C" w:rsidRPr="00727FF4">
        <w:t>136902,00</w:t>
      </w:r>
      <w:r w:rsidRPr="00727FF4">
        <w:t xml:space="preserve"> грн., в тому числі за подання позовних заяв майнового характеру – </w:t>
      </w:r>
      <w:r w:rsidR="00AF526C" w:rsidRPr="00727FF4">
        <w:t>99288</w:t>
      </w:r>
      <w:r w:rsidR="00172532" w:rsidRPr="00727FF4">
        <w:t>,00</w:t>
      </w:r>
      <w:r w:rsidRPr="00727FF4">
        <w:t xml:space="preserve"> грн.; за подання позовних заяв немайнового характеру – </w:t>
      </w:r>
      <w:r w:rsidR="00AF526C" w:rsidRPr="00727FF4">
        <w:t>7280</w:t>
      </w:r>
      <w:r w:rsidR="00172532" w:rsidRPr="00727FF4">
        <w:t>,00</w:t>
      </w:r>
      <w:r w:rsidRPr="00727FF4">
        <w:t xml:space="preserve"> грн.; за подання позовних заяв про розірвання шлюбу – </w:t>
      </w:r>
      <w:r w:rsidR="00AF526C" w:rsidRPr="00727FF4">
        <w:t>16385</w:t>
      </w:r>
      <w:r w:rsidR="00172532" w:rsidRPr="00727FF4">
        <w:t>,00</w:t>
      </w:r>
      <w:r w:rsidRPr="00727FF4">
        <w:t xml:space="preserve"> грн.; за подання заяви про видачу судового наказу</w:t>
      </w:r>
      <w:r w:rsidR="00AF526C" w:rsidRPr="00727FF4">
        <w:t>,</w:t>
      </w:r>
      <w:r w:rsidRPr="00727FF4">
        <w:t xml:space="preserve"> заяви у справах окремого провадження</w:t>
      </w:r>
      <w:r w:rsidR="00AF526C" w:rsidRPr="00727FF4">
        <w:t>,</w:t>
      </w:r>
      <w:r w:rsidRPr="00727FF4">
        <w:t xml:space="preserve"> </w:t>
      </w:r>
      <w:r w:rsidR="00AF526C" w:rsidRPr="00727FF4">
        <w:t xml:space="preserve">заяви про забезпечення доказів або позову, </w:t>
      </w:r>
      <w:r w:rsidRPr="00727FF4">
        <w:t>заяви про перегляд заочного рішення</w:t>
      </w:r>
      <w:r w:rsidR="00AF526C" w:rsidRPr="00727FF4">
        <w:t>,</w:t>
      </w:r>
      <w:r w:rsidRPr="00727FF4">
        <w:t xml:space="preserve"> </w:t>
      </w:r>
      <w:r w:rsidR="00AF526C" w:rsidRPr="00727FF4">
        <w:t xml:space="preserve">заяви про скасування рішення третейського суду, заяви про видачу виконавчого документа на примусове виконання рішення третейського суду, заяви </w:t>
      </w:r>
      <w:r w:rsidR="00AF526C" w:rsidRPr="00727FF4">
        <w:lastRenderedPageBreak/>
        <w:t xml:space="preserve">про </w:t>
      </w:r>
      <w:proofErr w:type="spellStart"/>
      <w:r w:rsidR="00AF526C" w:rsidRPr="00727FF4">
        <w:t>роз»яснення</w:t>
      </w:r>
      <w:proofErr w:type="spellEnd"/>
      <w:r w:rsidR="00AF526C" w:rsidRPr="00727FF4">
        <w:t xml:space="preserve"> судового рішення, які подано </w:t>
      </w:r>
      <w:r w:rsidR="00172532" w:rsidRPr="00727FF4">
        <w:t>–</w:t>
      </w:r>
      <w:r w:rsidRPr="00727FF4">
        <w:t xml:space="preserve"> </w:t>
      </w:r>
      <w:r w:rsidR="00AF526C" w:rsidRPr="00727FF4">
        <w:t>3045</w:t>
      </w:r>
      <w:r w:rsidR="00172532" w:rsidRPr="00727FF4">
        <w:t>,00</w:t>
      </w:r>
      <w:r w:rsidRPr="00727FF4">
        <w:t xml:space="preserve"> грн.;за подання адміністративного позову немайнового характеру – </w:t>
      </w:r>
      <w:r w:rsidR="00172532" w:rsidRPr="00727FF4">
        <w:t>3654,00</w:t>
      </w:r>
      <w:r w:rsidRPr="00727FF4">
        <w:t xml:space="preserve"> грн.; за видачу судами документів – 4</w:t>
      </w:r>
      <w:r w:rsidR="00172532" w:rsidRPr="00727FF4">
        <w:t>42,00</w:t>
      </w:r>
      <w:r w:rsidRPr="00727FF4">
        <w:t xml:space="preserve"> грн.</w:t>
      </w:r>
    </w:p>
    <w:p w:rsidR="001D5606" w:rsidRPr="00727FF4" w:rsidRDefault="001D5606" w:rsidP="001D5606">
      <w:pPr>
        <w:ind w:firstLine="630"/>
        <w:jc w:val="both"/>
      </w:pPr>
    </w:p>
    <w:p w:rsidR="001D5606" w:rsidRPr="00727FF4" w:rsidRDefault="001D5606" w:rsidP="001D5606">
      <w:pPr>
        <w:pStyle w:val="1"/>
      </w:pPr>
    </w:p>
    <w:p w:rsidR="001D5606" w:rsidRPr="00727FF4" w:rsidRDefault="001D5606" w:rsidP="001D5606">
      <w:pPr>
        <w:pStyle w:val="1"/>
      </w:pPr>
      <w:r w:rsidRPr="00727FF4">
        <w:t>РОЗГЛЯД  СПРАВ В ПОРЯДКУ  АДМІНІСТРАТИВНОГО СУДОЧИНСТВА</w:t>
      </w:r>
    </w:p>
    <w:p w:rsidR="001D5606" w:rsidRPr="00727FF4" w:rsidRDefault="001D5606" w:rsidP="001D5606">
      <w:pPr>
        <w:ind w:firstLine="630"/>
        <w:jc w:val="center"/>
        <w:rPr>
          <w:u w:val="single"/>
        </w:rPr>
      </w:pPr>
    </w:p>
    <w:p w:rsidR="001D5606" w:rsidRPr="00727FF4" w:rsidRDefault="001D5606" w:rsidP="001D5606">
      <w:r w:rsidRPr="00727FF4">
        <w:t xml:space="preserve">           </w:t>
      </w:r>
    </w:p>
    <w:p w:rsidR="001D5606" w:rsidRPr="00727FF4" w:rsidRDefault="001D5606" w:rsidP="004308A4">
      <w:pPr>
        <w:ind w:firstLine="630"/>
        <w:jc w:val="both"/>
      </w:pPr>
      <w:r w:rsidRPr="00727FF4">
        <w:t xml:space="preserve">Наступним етапом при формуванні нової системи судів загальної юрисдикції стало запровадження в Україні системи адміністративних судів, що відображає тенденції розвитку засобів прав громадян у їх відносинах з державною владою.  </w:t>
      </w:r>
    </w:p>
    <w:p w:rsidR="001D5606" w:rsidRPr="00727FF4" w:rsidRDefault="001D5606" w:rsidP="001D5606">
      <w:pPr>
        <w:jc w:val="both"/>
      </w:pPr>
      <w:r w:rsidRPr="00727FF4">
        <w:t xml:space="preserve">            </w:t>
      </w:r>
    </w:p>
    <w:p w:rsidR="001D5606" w:rsidRPr="00727FF4" w:rsidRDefault="001D5606" w:rsidP="001D5606">
      <w:pPr>
        <w:jc w:val="both"/>
      </w:pPr>
      <w:r w:rsidRPr="00727FF4">
        <w:t xml:space="preserve">          Протягом 201</w:t>
      </w:r>
      <w:r w:rsidR="001D3904" w:rsidRPr="00727FF4">
        <w:t>5</w:t>
      </w:r>
      <w:r w:rsidRPr="00727FF4">
        <w:t xml:space="preserve"> року перебувало на розгляді </w:t>
      </w:r>
      <w:r w:rsidR="001D3904" w:rsidRPr="00727FF4">
        <w:t>540</w:t>
      </w:r>
      <w:r w:rsidRPr="00727FF4">
        <w:t xml:space="preserve"> позовних заяв, заяв, подань, клопотань ( протягом 201</w:t>
      </w:r>
      <w:r w:rsidR="001D3904" w:rsidRPr="00727FF4">
        <w:t>4</w:t>
      </w:r>
      <w:r w:rsidRPr="00727FF4">
        <w:t xml:space="preserve"> року  - </w:t>
      </w:r>
      <w:r w:rsidR="001D3904" w:rsidRPr="00727FF4">
        <w:t>6327</w:t>
      </w:r>
      <w:r w:rsidRPr="00727FF4">
        <w:t xml:space="preserve"> позовних заяв, заяв, подань, клопотань ), з них </w:t>
      </w:r>
      <w:r w:rsidR="001D3904" w:rsidRPr="00727FF4">
        <w:t>526</w:t>
      </w:r>
      <w:r w:rsidRPr="00727FF4">
        <w:t xml:space="preserve"> позовних заяв, заяв, подань, клопотань розглянуто, з яких по </w:t>
      </w:r>
      <w:r w:rsidR="001D3904" w:rsidRPr="00727FF4">
        <w:t>492</w:t>
      </w:r>
      <w:r w:rsidRPr="00727FF4">
        <w:t xml:space="preserve"> - відкрито провадження у справі та задоволено позовні заяви, заяви, подання, клопотання,  1 - повернуто, </w:t>
      </w:r>
      <w:r w:rsidR="001D3904" w:rsidRPr="00727FF4">
        <w:t>10</w:t>
      </w:r>
      <w:r w:rsidRPr="00727FF4">
        <w:t xml:space="preserve"> - залишено без розгляду, по 2</w:t>
      </w:r>
      <w:r w:rsidR="001D3904" w:rsidRPr="00727FF4">
        <w:t>3</w:t>
      </w:r>
      <w:r w:rsidRPr="00727FF4">
        <w:t xml:space="preserve"> - відмовлено у відкритті провадження у справі та </w:t>
      </w:r>
      <w:r w:rsidR="001D3904" w:rsidRPr="00727FF4">
        <w:t>14</w:t>
      </w:r>
      <w:r w:rsidRPr="00727FF4">
        <w:t xml:space="preserve">  - не розглянуто на кінець звітного періоду</w:t>
      </w:r>
      <w:r w:rsidR="00411325" w:rsidRPr="00727FF4">
        <w:t>, а на протязі 2014 року в провадженні суду перебувало на розгляді 6327  позовних заяв, заяв, подань, клопотань ( протягом 2013 року  - 3397 позовних заяв, заяв, подань, клопотань ), з них 6104 позовних заяв, заяв, подань, клопотань розглянуто, з яких по 3729 - відкрито провадження у справі та задоволено позовні заяви, заяви, подання, клопотання,  15 - повернуто, 9 - залишено без розгляду, по 2252 - відмовлено у відкритті провадження у справі та 223  - не розглянуто на кінець звітного періоду.</w:t>
      </w:r>
    </w:p>
    <w:p w:rsidR="001D5606" w:rsidRPr="00727FF4" w:rsidRDefault="001D5606" w:rsidP="001D5606">
      <w:pPr>
        <w:jc w:val="both"/>
      </w:pPr>
    </w:p>
    <w:p w:rsidR="00411325" w:rsidRPr="00727FF4" w:rsidRDefault="001D5606" w:rsidP="00411325">
      <w:pPr>
        <w:jc w:val="both"/>
        <w:rPr>
          <w:rFonts w:eastAsia="Lucida Sans Unicode"/>
        </w:rPr>
      </w:pPr>
      <w:r w:rsidRPr="00727FF4">
        <w:t xml:space="preserve">            Протягом   201</w:t>
      </w:r>
      <w:r w:rsidR="00222FA4" w:rsidRPr="00727FF4">
        <w:t>5</w:t>
      </w:r>
      <w:r w:rsidRPr="00727FF4">
        <w:t xml:space="preserve"> року в суді перебувало в провадженні </w:t>
      </w:r>
      <w:r w:rsidR="00222FA4" w:rsidRPr="00727FF4">
        <w:t>807</w:t>
      </w:r>
      <w:r w:rsidRPr="00727FF4">
        <w:t xml:space="preserve"> адміністративн</w:t>
      </w:r>
      <w:r w:rsidR="00222FA4" w:rsidRPr="00727FF4">
        <w:t>их</w:t>
      </w:r>
      <w:r w:rsidRPr="00727FF4">
        <w:t xml:space="preserve"> справ, що </w:t>
      </w:r>
      <w:r w:rsidR="000D5345" w:rsidRPr="00727FF4">
        <w:t>у 3,5 рази менше</w:t>
      </w:r>
      <w:r w:rsidRPr="00727FF4">
        <w:t xml:space="preserve"> в порівнянні з 201</w:t>
      </w:r>
      <w:r w:rsidR="00222FA4" w:rsidRPr="00727FF4">
        <w:t>4</w:t>
      </w:r>
      <w:r w:rsidRPr="00727FF4">
        <w:t xml:space="preserve"> роком (</w:t>
      </w:r>
      <w:r w:rsidR="00222FA4" w:rsidRPr="00727FF4">
        <w:t>2904</w:t>
      </w:r>
      <w:r w:rsidRPr="00727FF4">
        <w:t xml:space="preserve"> справи  адміністративного провадження)</w:t>
      </w:r>
      <w:r w:rsidR="00411325" w:rsidRPr="00727FF4">
        <w:rPr>
          <w:rFonts w:eastAsia="Lucida Sans Unicode"/>
        </w:rPr>
        <w:t>, з яких розглянуто 805 справ, із прийняттям постанови 804 справи та 1 справа залишена без розгляду, із задоволенням 797 справ. З</w:t>
      </w:r>
      <w:r w:rsidR="00411325" w:rsidRPr="00727FF4">
        <w:rPr>
          <w:rFonts w:eastAsia="Lucida Sans Unicode"/>
          <w:szCs w:val="22"/>
        </w:rPr>
        <w:t xml:space="preserve">алишено не розглянутими на кінець звітного періоду </w:t>
      </w:r>
      <w:r w:rsidR="00411325" w:rsidRPr="00727FF4">
        <w:rPr>
          <w:rFonts w:eastAsia="Lucida Sans Unicode"/>
        </w:rPr>
        <w:t xml:space="preserve">2 справи. </w:t>
      </w:r>
    </w:p>
    <w:p w:rsidR="00411325" w:rsidRPr="00727FF4" w:rsidRDefault="00411325" w:rsidP="001D5606">
      <w:pPr>
        <w:jc w:val="both"/>
      </w:pPr>
    </w:p>
    <w:p w:rsidR="001D5606" w:rsidRPr="00727FF4" w:rsidRDefault="001D5606" w:rsidP="001D5606">
      <w:pPr>
        <w:tabs>
          <w:tab w:val="left" w:pos="0"/>
        </w:tabs>
        <w:ind w:firstLine="630"/>
        <w:jc w:val="both"/>
      </w:pPr>
    </w:p>
    <w:p w:rsidR="001D5606" w:rsidRPr="00727FF4" w:rsidRDefault="001D5606" w:rsidP="001D5606">
      <w:pPr>
        <w:tabs>
          <w:tab w:val="left" w:pos="0"/>
        </w:tabs>
        <w:ind w:firstLine="630"/>
        <w:jc w:val="both"/>
      </w:pPr>
    </w:p>
    <w:p w:rsidR="001D5606" w:rsidRPr="00727FF4" w:rsidRDefault="001D5606" w:rsidP="001D5606">
      <w:pPr>
        <w:tabs>
          <w:tab w:val="left" w:pos="0"/>
        </w:tabs>
        <w:ind w:firstLine="630"/>
        <w:jc w:val="both"/>
      </w:pPr>
      <w:r w:rsidRPr="00727FF4">
        <w:rPr>
          <w:noProof/>
          <w:lang w:val="ru-RU"/>
        </w:rPr>
        <w:drawing>
          <wp:inline distT="0" distB="0" distL="0" distR="0">
            <wp:extent cx="5508625" cy="3211195"/>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1D5606" w:rsidRPr="00727FF4" w:rsidRDefault="001D5606" w:rsidP="001D5606">
      <w:pPr>
        <w:jc w:val="both"/>
      </w:pPr>
      <w:r w:rsidRPr="00727FF4">
        <w:t xml:space="preserve">                                           Схема розгляду адміністративних справ.</w:t>
      </w:r>
    </w:p>
    <w:p w:rsidR="001D5606" w:rsidRPr="00727FF4" w:rsidRDefault="001D5606" w:rsidP="001D5606">
      <w:pPr>
        <w:jc w:val="both"/>
      </w:pPr>
      <w:r w:rsidRPr="00727FF4">
        <w:tab/>
      </w:r>
    </w:p>
    <w:p w:rsidR="00D258F3" w:rsidRPr="00727FF4" w:rsidRDefault="00D258F3" w:rsidP="00D258F3">
      <w:pPr>
        <w:ind w:firstLine="630"/>
        <w:jc w:val="both"/>
        <w:rPr>
          <w:rFonts w:eastAsia="Lucida Sans Unicode"/>
        </w:rPr>
      </w:pPr>
      <w:r w:rsidRPr="00727FF4">
        <w:rPr>
          <w:rFonts w:eastAsia="Lucida Sans Unicode"/>
        </w:rPr>
        <w:lastRenderedPageBreak/>
        <w:t xml:space="preserve">Таке зменшення адміністративних справ пов’язане із зменшенням надходження адміністративних справ про </w:t>
      </w:r>
      <w:proofErr w:type="spellStart"/>
      <w:r w:rsidRPr="00727FF4">
        <w:rPr>
          <w:rFonts w:eastAsia="Lucida Sans Unicode"/>
        </w:rPr>
        <w:t>зобов»язання</w:t>
      </w:r>
      <w:proofErr w:type="spellEnd"/>
      <w:r w:rsidRPr="00727FF4">
        <w:rPr>
          <w:rFonts w:eastAsia="Lucida Sans Unicode"/>
        </w:rPr>
        <w:t xml:space="preserve"> проведення перерахунку та виплати коштів передбачених </w:t>
      </w:r>
      <w:r w:rsidRPr="00727FF4">
        <w:t xml:space="preserve">Законом України </w:t>
      </w:r>
      <w:proofErr w:type="spellStart"/>
      <w:r w:rsidRPr="00727FF4">
        <w:t>“Про</w:t>
      </w:r>
      <w:proofErr w:type="spellEnd"/>
      <w:r w:rsidRPr="00727FF4">
        <w:t xml:space="preserve"> статус і соціальний захист громадян, які постраждали внаслідок Чорнобильської </w:t>
      </w:r>
      <w:proofErr w:type="spellStart"/>
      <w:r w:rsidRPr="00727FF4">
        <w:t>катастрофи”</w:t>
      </w:r>
      <w:proofErr w:type="spellEnd"/>
      <w:r w:rsidRPr="00727FF4">
        <w:rPr>
          <w:rFonts w:eastAsia="Lucida Sans Unicode"/>
          <w:bCs/>
          <w:szCs w:val="22"/>
        </w:rPr>
        <w:t>.</w:t>
      </w:r>
    </w:p>
    <w:p w:rsidR="00D258F3" w:rsidRPr="00727FF4" w:rsidRDefault="00D258F3" w:rsidP="00D258F3">
      <w:pPr>
        <w:ind w:firstLine="630"/>
        <w:jc w:val="center"/>
        <w:rPr>
          <w:rFonts w:eastAsia="Lucida Sans Unicode"/>
          <w:b/>
          <w:bCs/>
          <w:szCs w:val="22"/>
        </w:rPr>
      </w:pPr>
    </w:p>
    <w:p w:rsidR="00D258F3" w:rsidRPr="00727FF4" w:rsidRDefault="00D258F3" w:rsidP="00D258F3">
      <w:pPr>
        <w:tabs>
          <w:tab w:val="left" w:pos="0"/>
        </w:tabs>
        <w:ind w:firstLine="630"/>
        <w:rPr>
          <w:rFonts w:eastAsia="Lucida Sans Unicode"/>
          <w:b/>
          <w:sz w:val="28"/>
          <w:szCs w:val="28"/>
        </w:rPr>
      </w:pPr>
      <w:r w:rsidRPr="00727FF4">
        <w:rPr>
          <w:rFonts w:eastAsia="Lucida Sans Unicode"/>
          <w:b/>
          <w:bCs/>
        </w:rPr>
        <w:t xml:space="preserve"> </w:t>
      </w:r>
      <w:r w:rsidRPr="00727FF4">
        <w:rPr>
          <w:rFonts w:eastAsia="Lucida Sans Unicode"/>
          <w:b/>
          <w:bCs/>
          <w:sz w:val="28"/>
          <w:szCs w:val="28"/>
        </w:rPr>
        <w:t>Середньомісячне надходження справ на одного суддю місцевого загального суду.</w:t>
      </w:r>
    </w:p>
    <w:p w:rsidR="00D258F3" w:rsidRPr="00727FF4" w:rsidRDefault="00D258F3" w:rsidP="00D258F3">
      <w:pPr>
        <w:rPr>
          <w:rFonts w:eastAsia="Lucida Sans Unicode"/>
        </w:rPr>
      </w:pPr>
    </w:p>
    <w:p w:rsidR="00D258F3" w:rsidRPr="00727FF4" w:rsidRDefault="00D258F3" w:rsidP="00D258F3">
      <w:pPr>
        <w:rPr>
          <w:rFonts w:eastAsia="Lucida Sans Unicode"/>
        </w:rPr>
      </w:pPr>
      <w:r w:rsidRPr="00727FF4">
        <w:rPr>
          <w:rFonts w:eastAsia="Lucida Sans Unicode"/>
        </w:rPr>
        <w:t xml:space="preserve">          На суддю </w:t>
      </w:r>
      <w:proofErr w:type="spellStart"/>
      <w:r w:rsidRPr="00727FF4">
        <w:rPr>
          <w:rFonts w:eastAsia="Lucida Sans Unicode"/>
        </w:rPr>
        <w:t>Бичківську</w:t>
      </w:r>
      <w:proofErr w:type="spellEnd"/>
      <w:r w:rsidRPr="00727FF4">
        <w:rPr>
          <w:rFonts w:eastAsia="Lucida Sans Unicode"/>
        </w:rPr>
        <w:t xml:space="preserve"> К.Г. навантаження з </w:t>
      </w:r>
      <w:r w:rsidR="00B135D7">
        <w:rPr>
          <w:rFonts w:eastAsia="Lucida Sans Unicode"/>
        </w:rPr>
        <w:t>надходження</w:t>
      </w:r>
      <w:r w:rsidRPr="00727FF4">
        <w:rPr>
          <w:rFonts w:eastAsia="Lucida Sans Unicode"/>
        </w:rPr>
        <w:t xml:space="preserve"> справ та матеріалів становило: </w:t>
      </w:r>
    </w:p>
    <w:p w:rsidR="00D258F3" w:rsidRPr="00727FF4" w:rsidRDefault="00D258F3" w:rsidP="00D258F3">
      <w:pPr>
        <w:rPr>
          <w:rFonts w:eastAsia="Lucida Sans Unicode"/>
          <w:i/>
        </w:rPr>
      </w:pPr>
      <w:r w:rsidRPr="00727FF4">
        <w:rPr>
          <w:rFonts w:eastAsia="Lucida Sans Unicode"/>
        </w:rPr>
        <w:t xml:space="preserve">загальне – </w:t>
      </w:r>
      <w:r w:rsidR="00B135D7">
        <w:rPr>
          <w:rFonts w:eastAsia="Lucida Sans Unicode"/>
        </w:rPr>
        <w:t>406</w:t>
      </w:r>
      <w:r w:rsidRPr="00727FF4">
        <w:rPr>
          <w:rFonts w:eastAsia="Lucida Sans Unicode"/>
        </w:rPr>
        <w:t xml:space="preserve"> справ на 201</w:t>
      </w:r>
      <w:r w:rsidR="00BB29C5">
        <w:rPr>
          <w:rFonts w:eastAsia="Lucida Sans Unicode"/>
        </w:rPr>
        <w:t>5</w:t>
      </w:r>
      <w:r w:rsidRPr="00727FF4">
        <w:rPr>
          <w:rFonts w:eastAsia="Lucida Sans Unicode"/>
        </w:rPr>
        <w:t xml:space="preserve"> року та  </w:t>
      </w:r>
      <w:r w:rsidR="00B135D7">
        <w:rPr>
          <w:rFonts w:eastAsia="Lucida Sans Unicode"/>
        </w:rPr>
        <w:t>37</w:t>
      </w:r>
      <w:r w:rsidRPr="00727FF4">
        <w:rPr>
          <w:rFonts w:eastAsia="Lucida Sans Unicode"/>
        </w:rPr>
        <w:t xml:space="preserve">  справ на місяць;</w:t>
      </w:r>
    </w:p>
    <w:p w:rsidR="00D258F3" w:rsidRPr="00727FF4" w:rsidRDefault="00D258F3" w:rsidP="00D258F3">
      <w:pPr>
        <w:rPr>
          <w:rFonts w:eastAsia="Lucida Sans Unicode"/>
          <w:i/>
        </w:rPr>
      </w:pPr>
      <w:r w:rsidRPr="00727FF4">
        <w:rPr>
          <w:rFonts w:eastAsia="Lucida Sans Unicode"/>
          <w:i/>
        </w:rPr>
        <w:t xml:space="preserve">          </w:t>
      </w:r>
      <w:r w:rsidRPr="00727FF4">
        <w:rPr>
          <w:rFonts w:eastAsia="Lucida Sans Unicode"/>
        </w:rPr>
        <w:t xml:space="preserve">по справам та матеріалам кримінального провадження </w:t>
      </w:r>
      <w:r w:rsidR="00A773FD" w:rsidRPr="00727FF4">
        <w:rPr>
          <w:rFonts w:eastAsia="Lucida Sans Unicode"/>
          <w:i/>
        </w:rPr>
        <w:t>–</w:t>
      </w:r>
      <w:r w:rsidR="00A773FD" w:rsidRPr="00727FF4">
        <w:rPr>
          <w:rFonts w:eastAsia="Lucida Sans Unicode"/>
        </w:rPr>
        <w:t xml:space="preserve"> загальне  </w:t>
      </w:r>
      <w:r w:rsidR="00B135D7">
        <w:rPr>
          <w:rFonts w:eastAsia="Lucida Sans Unicode"/>
        </w:rPr>
        <w:t xml:space="preserve">91 </w:t>
      </w:r>
      <w:r w:rsidR="006D7537">
        <w:rPr>
          <w:rFonts w:eastAsia="Lucida Sans Unicode"/>
        </w:rPr>
        <w:t>справа</w:t>
      </w:r>
      <w:r w:rsidR="00A773FD" w:rsidRPr="00727FF4">
        <w:rPr>
          <w:rFonts w:eastAsia="Lucida Sans Unicode"/>
        </w:rPr>
        <w:t xml:space="preserve">   та </w:t>
      </w:r>
      <w:r w:rsidRPr="00727FF4">
        <w:rPr>
          <w:rFonts w:eastAsia="Lucida Sans Unicode"/>
          <w:i/>
        </w:rPr>
        <w:t xml:space="preserve"> </w:t>
      </w:r>
      <w:r w:rsidR="006D7537">
        <w:rPr>
          <w:rFonts w:eastAsia="Lucida Sans Unicode"/>
        </w:rPr>
        <w:t>8</w:t>
      </w:r>
      <w:r w:rsidRPr="00727FF4">
        <w:rPr>
          <w:rFonts w:eastAsia="Lucida Sans Unicode"/>
        </w:rPr>
        <w:t xml:space="preserve"> справ на місяць;</w:t>
      </w:r>
    </w:p>
    <w:p w:rsidR="00D258F3" w:rsidRPr="00727FF4" w:rsidRDefault="00D258F3" w:rsidP="00D258F3">
      <w:pPr>
        <w:rPr>
          <w:rFonts w:eastAsia="Lucida Sans Unicode"/>
        </w:rPr>
      </w:pPr>
      <w:r w:rsidRPr="00727FF4">
        <w:rPr>
          <w:rFonts w:eastAsia="Lucida Sans Unicode"/>
          <w:i/>
        </w:rPr>
        <w:t xml:space="preserve">          </w:t>
      </w:r>
      <w:r w:rsidRPr="00727FF4">
        <w:rPr>
          <w:rFonts w:eastAsia="Lucida Sans Unicode"/>
        </w:rPr>
        <w:t xml:space="preserve">по справам та матеріалам цивільного провадження  </w:t>
      </w:r>
      <w:r w:rsidRPr="00727FF4">
        <w:rPr>
          <w:rFonts w:eastAsia="Lucida Sans Unicode"/>
          <w:i/>
        </w:rPr>
        <w:t xml:space="preserve">–  </w:t>
      </w:r>
      <w:r w:rsidR="00A773FD" w:rsidRPr="00727FF4">
        <w:rPr>
          <w:rFonts w:eastAsia="Lucida Sans Unicode"/>
        </w:rPr>
        <w:t xml:space="preserve">загальне  </w:t>
      </w:r>
      <w:r w:rsidR="006D7537">
        <w:rPr>
          <w:rFonts w:eastAsia="Lucida Sans Unicode"/>
        </w:rPr>
        <w:t>66</w:t>
      </w:r>
      <w:r w:rsidR="00A773FD" w:rsidRPr="00727FF4">
        <w:rPr>
          <w:rFonts w:eastAsia="Lucida Sans Unicode"/>
        </w:rPr>
        <w:t xml:space="preserve"> </w:t>
      </w:r>
      <w:r w:rsidR="005E32CC">
        <w:rPr>
          <w:rFonts w:eastAsia="Lucida Sans Unicode"/>
        </w:rPr>
        <w:t>справ</w:t>
      </w:r>
      <w:r w:rsidR="00A773FD" w:rsidRPr="00727FF4">
        <w:rPr>
          <w:rFonts w:eastAsia="Lucida Sans Unicode"/>
        </w:rPr>
        <w:t xml:space="preserve"> та </w:t>
      </w:r>
      <w:r w:rsidRPr="00727FF4">
        <w:rPr>
          <w:rFonts w:eastAsia="Lucida Sans Unicode"/>
        </w:rPr>
        <w:t>6 справ на місяць;</w:t>
      </w:r>
    </w:p>
    <w:p w:rsidR="00D258F3" w:rsidRPr="00727FF4" w:rsidRDefault="00D258F3" w:rsidP="00D258F3">
      <w:pPr>
        <w:rPr>
          <w:rFonts w:eastAsia="Lucida Sans Unicode"/>
        </w:rPr>
      </w:pPr>
      <w:r w:rsidRPr="00727FF4">
        <w:rPr>
          <w:rFonts w:eastAsia="Lucida Sans Unicode"/>
          <w:i/>
        </w:rPr>
        <w:t xml:space="preserve">          </w:t>
      </w:r>
      <w:r w:rsidRPr="00727FF4">
        <w:rPr>
          <w:rFonts w:eastAsia="Lucida Sans Unicode"/>
        </w:rPr>
        <w:t xml:space="preserve">по справам та матеріалам адміністративного судочинства </w:t>
      </w:r>
      <w:r w:rsidRPr="00727FF4">
        <w:rPr>
          <w:rFonts w:eastAsia="Lucida Sans Unicode"/>
          <w:i/>
        </w:rPr>
        <w:t xml:space="preserve">– </w:t>
      </w:r>
      <w:r w:rsidR="00A773FD" w:rsidRPr="00727FF4">
        <w:rPr>
          <w:rFonts w:eastAsia="Lucida Sans Unicode"/>
        </w:rPr>
        <w:t xml:space="preserve">загальне </w:t>
      </w:r>
      <w:r w:rsidR="006D7537">
        <w:rPr>
          <w:rFonts w:eastAsia="Lucida Sans Unicode"/>
        </w:rPr>
        <w:t>218</w:t>
      </w:r>
      <w:r w:rsidR="00A773FD" w:rsidRPr="00727FF4">
        <w:rPr>
          <w:rFonts w:eastAsia="Lucida Sans Unicode"/>
        </w:rPr>
        <w:t xml:space="preserve">  </w:t>
      </w:r>
      <w:r w:rsidR="006D7537">
        <w:rPr>
          <w:rFonts w:eastAsia="Lucida Sans Unicode"/>
        </w:rPr>
        <w:t xml:space="preserve">справ </w:t>
      </w:r>
      <w:r w:rsidR="00A773FD" w:rsidRPr="00727FF4">
        <w:rPr>
          <w:rFonts w:eastAsia="Lucida Sans Unicode"/>
        </w:rPr>
        <w:t>та</w:t>
      </w:r>
      <w:r w:rsidRPr="00727FF4">
        <w:rPr>
          <w:rFonts w:eastAsia="Lucida Sans Unicode"/>
          <w:i/>
        </w:rPr>
        <w:t xml:space="preserve"> </w:t>
      </w:r>
      <w:r w:rsidR="006D7537">
        <w:rPr>
          <w:rFonts w:eastAsia="Lucida Sans Unicode"/>
        </w:rPr>
        <w:t>19</w:t>
      </w:r>
      <w:r w:rsidRPr="00727FF4">
        <w:rPr>
          <w:rFonts w:eastAsia="Lucida Sans Unicode"/>
        </w:rPr>
        <w:t xml:space="preserve">  справ на місяць;</w:t>
      </w:r>
    </w:p>
    <w:p w:rsidR="00D258F3" w:rsidRPr="00727FF4" w:rsidRDefault="00D258F3" w:rsidP="00D258F3">
      <w:pPr>
        <w:rPr>
          <w:rFonts w:eastAsia="Lucida Sans Unicode"/>
          <w:i/>
        </w:rPr>
      </w:pPr>
      <w:r w:rsidRPr="00727FF4">
        <w:rPr>
          <w:rFonts w:eastAsia="Lucida Sans Unicode"/>
          <w:i/>
        </w:rPr>
        <w:t xml:space="preserve">          </w:t>
      </w:r>
      <w:r w:rsidRPr="00727FF4">
        <w:rPr>
          <w:rFonts w:eastAsia="Lucida Sans Unicode"/>
        </w:rPr>
        <w:t xml:space="preserve">по справам та матеріалам про  адміністративні правопорушення  </w:t>
      </w:r>
      <w:r w:rsidR="00A773FD" w:rsidRPr="00727FF4">
        <w:rPr>
          <w:rFonts w:eastAsia="Lucida Sans Unicode"/>
        </w:rPr>
        <w:t xml:space="preserve">загальне </w:t>
      </w:r>
      <w:r w:rsidR="006D7537">
        <w:rPr>
          <w:rFonts w:eastAsia="Lucida Sans Unicode"/>
        </w:rPr>
        <w:t>40</w:t>
      </w:r>
      <w:r w:rsidR="00A773FD" w:rsidRPr="00727FF4">
        <w:rPr>
          <w:rFonts w:eastAsia="Lucida Sans Unicode"/>
        </w:rPr>
        <w:t xml:space="preserve">  </w:t>
      </w:r>
      <w:r w:rsidR="006D7537">
        <w:rPr>
          <w:rFonts w:eastAsia="Lucida Sans Unicode"/>
        </w:rPr>
        <w:t xml:space="preserve">справ </w:t>
      </w:r>
      <w:r w:rsidR="00A773FD" w:rsidRPr="00727FF4">
        <w:rPr>
          <w:rFonts w:eastAsia="Lucida Sans Unicode"/>
        </w:rPr>
        <w:t>та</w:t>
      </w:r>
      <w:r w:rsidR="00A773FD" w:rsidRPr="00727FF4">
        <w:rPr>
          <w:rFonts w:eastAsia="Lucida Sans Unicode"/>
          <w:i/>
        </w:rPr>
        <w:t xml:space="preserve">      </w:t>
      </w:r>
      <w:r w:rsidRPr="00727FF4">
        <w:rPr>
          <w:rFonts w:eastAsia="Lucida Sans Unicode"/>
        </w:rPr>
        <w:t xml:space="preserve">- </w:t>
      </w:r>
      <w:r w:rsidR="006D7537">
        <w:rPr>
          <w:rFonts w:eastAsia="Lucida Sans Unicode"/>
        </w:rPr>
        <w:t>4</w:t>
      </w:r>
      <w:r w:rsidRPr="00727FF4">
        <w:rPr>
          <w:rFonts w:eastAsia="Lucida Sans Unicode"/>
        </w:rPr>
        <w:t xml:space="preserve"> справ</w:t>
      </w:r>
      <w:r w:rsidR="00BB29C5">
        <w:rPr>
          <w:rFonts w:eastAsia="Lucida Sans Unicode"/>
        </w:rPr>
        <w:t>и</w:t>
      </w:r>
      <w:r w:rsidRPr="00727FF4">
        <w:rPr>
          <w:rFonts w:eastAsia="Lucida Sans Unicode"/>
        </w:rPr>
        <w:t xml:space="preserve"> на місяць.</w:t>
      </w:r>
    </w:p>
    <w:p w:rsidR="00D258F3" w:rsidRPr="00727FF4" w:rsidRDefault="00D258F3" w:rsidP="00D258F3">
      <w:pPr>
        <w:rPr>
          <w:rFonts w:eastAsia="Lucida Sans Unicode"/>
          <w:szCs w:val="22"/>
        </w:rPr>
      </w:pPr>
      <w:r w:rsidRPr="00727FF4">
        <w:rPr>
          <w:rFonts w:eastAsia="Lucida Sans Unicode"/>
          <w:szCs w:val="22"/>
        </w:rPr>
        <w:t xml:space="preserve">           </w:t>
      </w:r>
    </w:p>
    <w:p w:rsidR="00D258F3" w:rsidRPr="00727FF4" w:rsidRDefault="00D258F3" w:rsidP="00D258F3">
      <w:pPr>
        <w:rPr>
          <w:rFonts w:eastAsia="Lucida Sans Unicode"/>
        </w:rPr>
      </w:pPr>
      <w:r w:rsidRPr="00727FF4">
        <w:rPr>
          <w:rFonts w:eastAsia="Lucida Sans Unicode"/>
          <w:szCs w:val="22"/>
        </w:rPr>
        <w:t xml:space="preserve">         </w:t>
      </w:r>
      <w:r w:rsidRPr="00727FF4">
        <w:rPr>
          <w:rFonts w:eastAsia="Lucida Sans Unicode"/>
        </w:rPr>
        <w:t xml:space="preserve">На суддю Нечуй Б.П. надходження справ та матеріалів становило: </w:t>
      </w:r>
    </w:p>
    <w:p w:rsidR="00D258F3" w:rsidRPr="00727FF4" w:rsidRDefault="00D258F3" w:rsidP="00D258F3">
      <w:pPr>
        <w:rPr>
          <w:rFonts w:eastAsia="Lucida Sans Unicode"/>
        </w:rPr>
      </w:pPr>
      <w:r w:rsidRPr="00727FF4">
        <w:rPr>
          <w:rFonts w:eastAsia="Lucida Sans Unicode"/>
        </w:rPr>
        <w:t xml:space="preserve">загальне – </w:t>
      </w:r>
      <w:r w:rsidR="0037324B">
        <w:rPr>
          <w:rFonts w:eastAsia="Lucida Sans Unicode"/>
        </w:rPr>
        <w:t>1036</w:t>
      </w:r>
      <w:r w:rsidRPr="00727FF4">
        <w:rPr>
          <w:rFonts w:eastAsia="Lucida Sans Unicode"/>
        </w:rPr>
        <w:t xml:space="preserve"> справ </w:t>
      </w:r>
      <w:r w:rsidR="0037324B">
        <w:rPr>
          <w:rFonts w:eastAsia="Lucida Sans Unicode"/>
        </w:rPr>
        <w:t>у</w:t>
      </w:r>
      <w:r w:rsidRPr="00727FF4">
        <w:rPr>
          <w:rFonts w:eastAsia="Lucida Sans Unicode"/>
        </w:rPr>
        <w:t xml:space="preserve"> 2015 року та  </w:t>
      </w:r>
      <w:r w:rsidR="0037324B">
        <w:rPr>
          <w:rFonts w:eastAsia="Lucida Sans Unicode"/>
        </w:rPr>
        <w:t>94</w:t>
      </w:r>
      <w:r w:rsidRPr="00727FF4">
        <w:rPr>
          <w:rFonts w:eastAsia="Lucida Sans Unicode"/>
        </w:rPr>
        <w:t xml:space="preserve"> справ</w:t>
      </w:r>
      <w:r w:rsidR="0037324B">
        <w:rPr>
          <w:rFonts w:eastAsia="Lucida Sans Unicode"/>
        </w:rPr>
        <w:t>и</w:t>
      </w:r>
      <w:r w:rsidRPr="00727FF4">
        <w:rPr>
          <w:rFonts w:eastAsia="Lucida Sans Unicode"/>
        </w:rPr>
        <w:t xml:space="preserve"> на місяць;</w:t>
      </w:r>
    </w:p>
    <w:p w:rsidR="00D258F3" w:rsidRPr="00727FF4" w:rsidRDefault="00D258F3" w:rsidP="00D258F3">
      <w:pPr>
        <w:rPr>
          <w:rFonts w:eastAsia="Lucida Sans Unicode"/>
        </w:rPr>
      </w:pPr>
      <w:r w:rsidRPr="00727FF4">
        <w:rPr>
          <w:rFonts w:eastAsia="Lucida Sans Unicode"/>
        </w:rPr>
        <w:t xml:space="preserve">         по справам та матеріалам кримінального провадження -   </w:t>
      </w:r>
      <w:r w:rsidR="00A773FD" w:rsidRPr="00727FF4">
        <w:rPr>
          <w:rFonts w:eastAsia="Lucida Sans Unicode"/>
        </w:rPr>
        <w:t xml:space="preserve">загальне   </w:t>
      </w:r>
      <w:r w:rsidR="001B6EFA">
        <w:rPr>
          <w:rFonts w:eastAsia="Lucida Sans Unicode"/>
        </w:rPr>
        <w:t>46 справ</w:t>
      </w:r>
      <w:r w:rsidR="00A773FD" w:rsidRPr="00727FF4">
        <w:rPr>
          <w:rFonts w:eastAsia="Lucida Sans Unicode"/>
        </w:rPr>
        <w:t xml:space="preserve">     та</w:t>
      </w:r>
      <w:r w:rsidR="00A773FD" w:rsidRPr="00727FF4">
        <w:rPr>
          <w:rFonts w:eastAsia="Lucida Sans Unicode"/>
          <w:i/>
        </w:rPr>
        <w:t xml:space="preserve">   </w:t>
      </w:r>
      <w:r w:rsidRPr="00727FF4">
        <w:rPr>
          <w:rFonts w:eastAsia="Lucida Sans Unicode"/>
        </w:rPr>
        <w:t>4   справи на місяць;</w:t>
      </w:r>
    </w:p>
    <w:p w:rsidR="00D258F3" w:rsidRPr="00727FF4" w:rsidRDefault="00D258F3" w:rsidP="00D258F3">
      <w:pPr>
        <w:rPr>
          <w:rFonts w:eastAsia="Lucida Sans Unicode"/>
          <w:szCs w:val="22"/>
        </w:rPr>
      </w:pPr>
      <w:r w:rsidRPr="00727FF4">
        <w:rPr>
          <w:rFonts w:eastAsia="Lucida Sans Unicode"/>
          <w:szCs w:val="22"/>
        </w:rPr>
        <w:t xml:space="preserve">         по </w:t>
      </w:r>
      <w:r w:rsidRPr="00727FF4">
        <w:rPr>
          <w:rFonts w:eastAsia="Lucida Sans Unicode"/>
        </w:rPr>
        <w:t xml:space="preserve">справам та матеріалам </w:t>
      </w:r>
      <w:r w:rsidRPr="00727FF4">
        <w:rPr>
          <w:rFonts w:eastAsia="Lucida Sans Unicode"/>
          <w:szCs w:val="22"/>
        </w:rPr>
        <w:t xml:space="preserve">цивільного провадження  –    </w:t>
      </w:r>
      <w:r w:rsidR="00A773FD" w:rsidRPr="00727FF4">
        <w:rPr>
          <w:rFonts w:eastAsia="Lucida Sans Unicode"/>
        </w:rPr>
        <w:t xml:space="preserve">загальне   </w:t>
      </w:r>
      <w:r w:rsidR="0037324B">
        <w:rPr>
          <w:rFonts w:eastAsia="Lucida Sans Unicode"/>
        </w:rPr>
        <w:t>109  справ</w:t>
      </w:r>
      <w:r w:rsidR="00A773FD" w:rsidRPr="00727FF4">
        <w:rPr>
          <w:rFonts w:eastAsia="Lucida Sans Unicode"/>
        </w:rPr>
        <w:t xml:space="preserve">     та</w:t>
      </w:r>
      <w:r w:rsidR="00A773FD" w:rsidRPr="00727FF4">
        <w:rPr>
          <w:rFonts w:eastAsia="Lucida Sans Unicode"/>
          <w:i/>
        </w:rPr>
        <w:t xml:space="preserve">   </w:t>
      </w:r>
      <w:r w:rsidR="0037324B">
        <w:rPr>
          <w:rFonts w:eastAsia="Lucida Sans Unicode"/>
          <w:szCs w:val="22"/>
        </w:rPr>
        <w:t>10</w:t>
      </w:r>
      <w:r w:rsidRPr="00727FF4">
        <w:rPr>
          <w:rFonts w:eastAsia="Lucida Sans Unicode"/>
          <w:szCs w:val="22"/>
        </w:rPr>
        <w:t xml:space="preserve">  справ на місяць;</w:t>
      </w:r>
    </w:p>
    <w:p w:rsidR="00D258F3" w:rsidRPr="00727FF4" w:rsidRDefault="00D258F3" w:rsidP="00D258F3">
      <w:pPr>
        <w:rPr>
          <w:rFonts w:eastAsia="Lucida Sans Unicode"/>
          <w:szCs w:val="22"/>
        </w:rPr>
      </w:pPr>
      <w:r w:rsidRPr="00727FF4">
        <w:rPr>
          <w:rFonts w:eastAsia="Lucida Sans Unicode"/>
          <w:szCs w:val="22"/>
        </w:rPr>
        <w:t xml:space="preserve">         по справам </w:t>
      </w:r>
      <w:r w:rsidRPr="00727FF4">
        <w:rPr>
          <w:rFonts w:eastAsia="Lucida Sans Unicode"/>
        </w:rPr>
        <w:t xml:space="preserve">та матеріалам </w:t>
      </w:r>
      <w:r w:rsidRPr="00727FF4">
        <w:rPr>
          <w:rFonts w:eastAsia="Lucida Sans Unicode"/>
          <w:szCs w:val="22"/>
        </w:rPr>
        <w:t xml:space="preserve">адміністративного судочинства – </w:t>
      </w:r>
      <w:r w:rsidR="00A773FD" w:rsidRPr="00727FF4">
        <w:rPr>
          <w:rFonts w:eastAsia="Lucida Sans Unicode"/>
        </w:rPr>
        <w:t xml:space="preserve">загальне  </w:t>
      </w:r>
      <w:r w:rsidR="00D603BC">
        <w:rPr>
          <w:rFonts w:eastAsia="Lucida Sans Unicode"/>
        </w:rPr>
        <w:t>814</w:t>
      </w:r>
      <w:r w:rsidR="00A773FD" w:rsidRPr="00727FF4">
        <w:rPr>
          <w:rFonts w:eastAsia="Lucida Sans Unicode"/>
        </w:rPr>
        <w:t xml:space="preserve">      та</w:t>
      </w:r>
      <w:r w:rsidR="00A773FD" w:rsidRPr="00727FF4">
        <w:rPr>
          <w:rFonts w:eastAsia="Lucida Sans Unicode"/>
          <w:i/>
        </w:rPr>
        <w:t xml:space="preserve">   </w:t>
      </w:r>
      <w:r w:rsidR="00D603BC">
        <w:rPr>
          <w:rFonts w:eastAsia="Lucida Sans Unicode"/>
          <w:szCs w:val="22"/>
        </w:rPr>
        <w:t>74</w:t>
      </w:r>
      <w:r w:rsidRPr="00727FF4">
        <w:rPr>
          <w:rFonts w:eastAsia="Lucida Sans Unicode"/>
          <w:szCs w:val="22"/>
        </w:rPr>
        <w:t xml:space="preserve"> справ</w:t>
      </w:r>
      <w:r w:rsidR="00D603BC">
        <w:rPr>
          <w:rFonts w:eastAsia="Lucida Sans Unicode"/>
          <w:szCs w:val="22"/>
        </w:rPr>
        <w:t>и</w:t>
      </w:r>
      <w:r w:rsidRPr="00727FF4">
        <w:rPr>
          <w:rFonts w:eastAsia="Lucida Sans Unicode"/>
          <w:szCs w:val="22"/>
        </w:rPr>
        <w:t xml:space="preserve"> на місяць;</w:t>
      </w:r>
    </w:p>
    <w:p w:rsidR="00D258F3" w:rsidRPr="00727FF4" w:rsidRDefault="00D258F3" w:rsidP="00D258F3">
      <w:pPr>
        <w:rPr>
          <w:rFonts w:eastAsia="Lucida Sans Unicode"/>
          <w:szCs w:val="22"/>
        </w:rPr>
      </w:pPr>
      <w:r w:rsidRPr="00727FF4">
        <w:rPr>
          <w:rFonts w:eastAsia="Lucida Sans Unicode"/>
          <w:szCs w:val="22"/>
        </w:rPr>
        <w:t xml:space="preserve">         по справам </w:t>
      </w:r>
      <w:r w:rsidRPr="00727FF4">
        <w:rPr>
          <w:rFonts w:eastAsia="Lucida Sans Unicode"/>
        </w:rPr>
        <w:t xml:space="preserve">та матеріалам про </w:t>
      </w:r>
      <w:r w:rsidRPr="00727FF4">
        <w:rPr>
          <w:rFonts w:eastAsia="Lucida Sans Unicode"/>
          <w:szCs w:val="22"/>
        </w:rPr>
        <w:t xml:space="preserve"> адміністративні правопорушення -  </w:t>
      </w:r>
      <w:r w:rsidR="00A773FD" w:rsidRPr="00727FF4">
        <w:rPr>
          <w:rFonts w:eastAsia="Lucida Sans Unicode"/>
        </w:rPr>
        <w:t xml:space="preserve">загальне   </w:t>
      </w:r>
      <w:r w:rsidR="001B6EFA">
        <w:rPr>
          <w:rFonts w:eastAsia="Lucida Sans Unicode"/>
        </w:rPr>
        <w:t>67 справ</w:t>
      </w:r>
      <w:r w:rsidR="00A773FD" w:rsidRPr="00727FF4">
        <w:rPr>
          <w:rFonts w:eastAsia="Lucida Sans Unicode"/>
        </w:rPr>
        <w:t xml:space="preserve">     та</w:t>
      </w:r>
      <w:r w:rsidR="00A773FD" w:rsidRPr="00727FF4">
        <w:rPr>
          <w:rFonts w:eastAsia="Lucida Sans Unicode"/>
          <w:i/>
        </w:rPr>
        <w:t xml:space="preserve">   </w:t>
      </w:r>
      <w:r w:rsidR="001B6EFA">
        <w:rPr>
          <w:rFonts w:eastAsia="Lucida Sans Unicode"/>
          <w:szCs w:val="22"/>
        </w:rPr>
        <w:t>6</w:t>
      </w:r>
      <w:r w:rsidRPr="00727FF4">
        <w:rPr>
          <w:rFonts w:eastAsia="Lucida Sans Unicode"/>
          <w:szCs w:val="22"/>
        </w:rPr>
        <w:t xml:space="preserve"> справ на місяць.</w:t>
      </w:r>
    </w:p>
    <w:p w:rsidR="00D258F3" w:rsidRPr="00727FF4" w:rsidRDefault="00D258F3" w:rsidP="00D258F3">
      <w:pPr>
        <w:rPr>
          <w:rFonts w:eastAsia="Lucida Sans Unicode"/>
        </w:rPr>
      </w:pPr>
    </w:p>
    <w:p w:rsidR="00D258F3" w:rsidRPr="00727FF4" w:rsidRDefault="00D258F3" w:rsidP="00D258F3">
      <w:pPr>
        <w:ind w:firstLine="708"/>
        <w:rPr>
          <w:rFonts w:eastAsia="Lucida Sans Unicode"/>
        </w:rPr>
      </w:pPr>
      <w:r w:rsidRPr="00727FF4">
        <w:rPr>
          <w:rFonts w:eastAsia="Lucida Sans Unicode"/>
        </w:rPr>
        <w:t xml:space="preserve">На суддю Денисюк І.І. навантаження з </w:t>
      </w:r>
      <w:r w:rsidR="005E32CC">
        <w:rPr>
          <w:rFonts w:eastAsia="Lucida Sans Unicode"/>
        </w:rPr>
        <w:t>надходження</w:t>
      </w:r>
      <w:r w:rsidRPr="00727FF4">
        <w:rPr>
          <w:rFonts w:eastAsia="Lucida Sans Unicode"/>
        </w:rPr>
        <w:t xml:space="preserve"> справ та матеріалів становило: </w:t>
      </w:r>
    </w:p>
    <w:p w:rsidR="00D258F3" w:rsidRPr="00727FF4" w:rsidRDefault="00D258F3" w:rsidP="00D258F3">
      <w:pPr>
        <w:rPr>
          <w:rFonts w:eastAsia="Lucida Sans Unicode"/>
          <w:i/>
        </w:rPr>
      </w:pPr>
      <w:r w:rsidRPr="00727FF4">
        <w:rPr>
          <w:rFonts w:eastAsia="Lucida Sans Unicode"/>
        </w:rPr>
        <w:t xml:space="preserve">загальне – </w:t>
      </w:r>
      <w:r w:rsidR="00C509D5">
        <w:rPr>
          <w:rFonts w:eastAsia="Lucida Sans Unicode"/>
        </w:rPr>
        <w:t>148</w:t>
      </w:r>
      <w:r w:rsidRPr="00727FF4">
        <w:rPr>
          <w:rFonts w:eastAsia="Lucida Sans Unicode"/>
        </w:rPr>
        <w:t xml:space="preserve"> справ </w:t>
      </w:r>
      <w:r w:rsidR="00BB29C5">
        <w:rPr>
          <w:rFonts w:eastAsia="Lucida Sans Unicode"/>
        </w:rPr>
        <w:t>у</w:t>
      </w:r>
      <w:r w:rsidRPr="00727FF4">
        <w:rPr>
          <w:rFonts w:eastAsia="Lucida Sans Unicode"/>
        </w:rPr>
        <w:t xml:space="preserve"> 2015 року та  </w:t>
      </w:r>
      <w:r w:rsidR="00C509D5">
        <w:rPr>
          <w:rFonts w:eastAsia="Lucida Sans Unicode"/>
        </w:rPr>
        <w:t>19</w:t>
      </w:r>
      <w:r w:rsidRPr="00727FF4">
        <w:rPr>
          <w:rFonts w:eastAsia="Lucida Sans Unicode"/>
        </w:rPr>
        <w:t xml:space="preserve">  справ на місяць;</w:t>
      </w:r>
    </w:p>
    <w:p w:rsidR="00D258F3" w:rsidRPr="00727FF4" w:rsidRDefault="00D258F3" w:rsidP="00D258F3">
      <w:pPr>
        <w:rPr>
          <w:rFonts w:eastAsia="Lucida Sans Unicode"/>
          <w:i/>
        </w:rPr>
      </w:pPr>
      <w:r w:rsidRPr="00727FF4">
        <w:rPr>
          <w:rFonts w:eastAsia="Lucida Sans Unicode"/>
          <w:i/>
        </w:rPr>
        <w:t xml:space="preserve">          </w:t>
      </w:r>
      <w:r w:rsidRPr="00727FF4">
        <w:rPr>
          <w:rFonts w:eastAsia="Lucida Sans Unicode"/>
        </w:rPr>
        <w:t xml:space="preserve">по справам та матеріалам кримінального провадження </w:t>
      </w:r>
      <w:r w:rsidRPr="00727FF4">
        <w:rPr>
          <w:rFonts w:eastAsia="Lucida Sans Unicode"/>
          <w:i/>
        </w:rPr>
        <w:t xml:space="preserve">- </w:t>
      </w:r>
      <w:r w:rsidR="00A773FD" w:rsidRPr="00727FF4">
        <w:rPr>
          <w:rFonts w:eastAsia="Lucida Sans Unicode"/>
        </w:rPr>
        <w:t xml:space="preserve">загальне   </w:t>
      </w:r>
      <w:r w:rsidR="00C509D5">
        <w:rPr>
          <w:rFonts w:eastAsia="Lucida Sans Unicode"/>
        </w:rPr>
        <w:t>25 справ</w:t>
      </w:r>
      <w:r w:rsidR="00A773FD" w:rsidRPr="00727FF4">
        <w:rPr>
          <w:rFonts w:eastAsia="Lucida Sans Unicode"/>
        </w:rPr>
        <w:t xml:space="preserve">     та</w:t>
      </w:r>
      <w:r w:rsidR="00A773FD" w:rsidRPr="00727FF4">
        <w:rPr>
          <w:rFonts w:eastAsia="Lucida Sans Unicode"/>
          <w:i/>
        </w:rPr>
        <w:t xml:space="preserve">   </w:t>
      </w:r>
      <w:r w:rsidRPr="00727FF4">
        <w:rPr>
          <w:rFonts w:eastAsia="Lucida Sans Unicode"/>
        </w:rPr>
        <w:t>3 справи на місяць;</w:t>
      </w:r>
    </w:p>
    <w:p w:rsidR="00D258F3" w:rsidRPr="00727FF4" w:rsidRDefault="00D258F3" w:rsidP="00D258F3">
      <w:pPr>
        <w:rPr>
          <w:rFonts w:eastAsia="Lucida Sans Unicode"/>
        </w:rPr>
      </w:pPr>
      <w:r w:rsidRPr="00727FF4">
        <w:rPr>
          <w:rFonts w:eastAsia="Lucida Sans Unicode"/>
          <w:i/>
        </w:rPr>
        <w:t xml:space="preserve">          </w:t>
      </w:r>
      <w:r w:rsidRPr="00727FF4">
        <w:rPr>
          <w:rFonts w:eastAsia="Lucida Sans Unicode"/>
        </w:rPr>
        <w:t xml:space="preserve">по справам та матеріалам цивільного провадження  </w:t>
      </w:r>
      <w:r w:rsidRPr="00727FF4">
        <w:rPr>
          <w:rFonts w:eastAsia="Lucida Sans Unicode"/>
          <w:i/>
        </w:rPr>
        <w:t xml:space="preserve">–  </w:t>
      </w:r>
      <w:r w:rsidR="00A773FD" w:rsidRPr="00727FF4">
        <w:rPr>
          <w:rFonts w:eastAsia="Lucida Sans Unicode"/>
        </w:rPr>
        <w:t xml:space="preserve">загальне   </w:t>
      </w:r>
      <w:r w:rsidR="00C509D5">
        <w:rPr>
          <w:rFonts w:eastAsia="Lucida Sans Unicode"/>
        </w:rPr>
        <w:t>72 справи</w:t>
      </w:r>
      <w:r w:rsidR="00A773FD" w:rsidRPr="00727FF4">
        <w:rPr>
          <w:rFonts w:eastAsia="Lucida Sans Unicode"/>
        </w:rPr>
        <w:t xml:space="preserve">     та</w:t>
      </w:r>
      <w:r w:rsidR="00A773FD" w:rsidRPr="00727FF4">
        <w:rPr>
          <w:rFonts w:eastAsia="Lucida Sans Unicode"/>
          <w:i/>
        </w:rPr>
        <w:t xml:space="preserve">   </w:t>
      </w:r>
      <w:r w:rsidRPr="00727FF4">
        <w:rPr>
          <w:rFonts w:eastAsia="Lucida Sans Unicode"/>
        </w:rPr>
        <w:t>9 справ на місяць;</w:t>
      </w:r>
    </w:p>
    <w:p w:rsidR="00D258F3" w:rsidRPr="00727FF4" w:rsidRDefault="00D258F3" w:rsidP="00D258F3">
      <w:pPr>
        <w:rPr>
          <w:rFonts w:eastAsia="Lucida Sans Unicode"/>
        </w:rPr>
      </w:pPr>
      <w:r w:rsidRPr="00727FF4">
        <w:rPr>
          <w:rFonts w:eastAsia="Lucida Sans Unicode"/>
          <w:i/>
        </w:rPr>
        <w:t xml:space="preserve">          </w:t>
      </w:r>
      <w:r w:rsidRPr="00727FF4">
        <w:rPr>
          <w:rFonts w:eastAsia="Lucida Sans Unicode"/>
        </w:rPr>
        <w:t xml:space="preserve">по справам та матеріалам адміністративного судочинства </w:t>
      </w:r>
      <w:r w:rsidRPr="00727FF4">
        <w:rPr>
          <w:rFonts w:eastAsia="Lucida Sans Unicode"/>
          <w:i/>
        </w:rPr>
        <w:t xml:space="preserve">–  </w:t>
      </w:r>
      <w:r w:rsidR="00A773FD" w:rsidRPr="00727FF4">
        <w:rPr>
          <w:rFonts w:eastAsia="Lucida Sans Unicode"/>
        </w:rPr>
        <w:t xml:space="preserve">загальне   </w:t>
      </w:r>
      <w:r w:rsidR="00C509D5">
        <w:rPr>
          <w:rFonts w:eastAsia="Lucida Sans Unicode"/>
        </w:rPr>
        <w:t>12 справ</w:t>
      </w:r>
      <w:r w:rsidR="00A773FD" w:rsidRPr="00727FF4">
        <w:rPr>
          <w:rFonts w:eastAsia="Lucida Sans Unicode"/>
        </w:rPr>
        <w:t xml:space="preserve">     та</w:t>
      </w:r>
      <w:r w:rsidR="00A773FD" w:rsidRPr="00727FF4">
        <w:rPr>
          <w:rFonts w:eastAsia="Lucida Sans Unicode"/>
          <w:i/>
        </w:rPr>
        <w:t xml:space="preserve">   </w:t>
      </w:r>
      <w:r w:rsidRPr="00727FF4">
        <w:rPr>
          <w:rFonts w:eastAsia="Lucida Sans Unicode"/>
        </w:rPr>
        <w:t>2  справи на місяць;</w:t>
      </w:r>
    </w:p>
    <w:p w:rsidR="00D258F3" w:rsidRPr="00727FF4" w:rsidRDefault="00D258F3" w:rsidP="00D258F3">
      <w:pPr>
        <w:rPr>
          <w:rFonts w:eastAsia="Lucida Sans Unicode"/>
        </w:rPr>
      </w:pPr>
      <w:r w:rsidRPr="00727FF4">
        <w:rPr>
          <w:rFonts w:eastAsia="Lucida Sans Unicode"/>
          <w:i/>
        </w:rPr>
        <w:t xml:space="preserve">          </w:t>
      </w:r>
      <w:r w:rsidRPr="00727FF4">
        <w:rPr>
          <w:rFonts w:eastAsia="Lucida Sans Unicode"/>
        </w:rPr>
        <w:t xml:space="preserve">по справам та матеріалам про  адміністративні правопорушення  - </w:t>
      </w:r>
      <w:r w:rsidR="00A773FD" w:rsidRPr="00727FF4">
        <w:rPr>
          <w:rFonts w:eastAsia="Lucida Sans Unicode"/>
        </w:rPr>
        <w:t xml:space="preserve">загальне  </w:t>
      </w:r>
      <w:r w:rsidR="00C509D5">
        <w:rPr>
          <w:rFonts w:eastAsia="Lucida Sans Unicode"/>
        </w:rPr>
        <w:t>39 справ</w:t>
      </w:r>
      <w:r w:rsidR="00A773FD" w:rsidRPr="00727FF4">
        <w:rPr>
          <w:rFonts w:eastAsia="Lucida Sans Unicode"/>
        </w:rPr>
        <w:t xml:space="preserve">     та</w:t>
      </w:r>
      <w:r w:rsidR="00A773FD" w:rsidRPr="00727FF4">
        <w:rPr>
          <w:rFonts w:eastAsia="Lucida Sans Unicode"/>
          <w:i/>
        </w:rPr>
        <w:t xml:space="preserve">   </w:t>
      </w:r>
      <w:r w:rsidR="00C509D5">
        <w:rPr>
          <w:rFonts w:eastAsia="Lucida Sans Unicode"/>
        </w:rPr>
        <w:t xml:space="preserve">5 </w:t>
      </w:r>
      <w:r w:rsidRPr="00727FF4">
        <w:rPr>
          <w:rFonts w:eastAsia="Lucida Sans Unicode"/>
        </w:rPr>
        <w:t xml:space="preserve"> справ на місяць.</w:t>
      </w:r>
    </w:p>
    <w:p w:rsidR="00D258F3" w:rsidRPr="00727FF4" w:rsidRDefault="00D258F3" w:rsidP="00D258F3">
      <w:pPr>
        <w:rPr>
          <w:rFonts w:eastAsia="Lucida Sans Unicode"/>
        </w:rPr>
      </w:pPr>
    </w:p>
    <w:p w:rsidR="00D258F3" w:rsidRPr="00727FF4" w:rsidRDefault="00D258F3" w:rsidP="00D258F3">
      <w:pPr>
        <w:ind w:firstLine="708"/>
        <w:rPr>
          <w:rFonts w:eastAsia="Lucida Sans Unicode"/>
        </w:rPr>
      </w:pPr>
      <w:r w:rsidRPr="00727FF4">
        <w:rPr>
          <w:rFonts w:eastAsia="Lucida Sans Unicode"/>
        </w:rPr>
        <w:t xml:space="preserve">На суддю Шуляк Л.А. навантаження з </w:t>
      </w:r>
      <w:r w:rsidR="005E32CC">
        <w:rPr>
          <w:rFonts w:eastAsia="Lucida Sans Unicode"/>
        </w:rPr>
        <w:t>надходження</w:t>
      </w:r>
      <w:r w:rsidRPr="00727FF4">
        <w:rPr>
          <w:rFonts w:eastAsia="Lucida Sans Unicode"/>
        </w:rPr>
        <w:t xml:space="preserve"> справ та матеріалів становило: </w:t>
      </w:r>
    </w:p>
    <w:p w:rsidR="00D258F3" w:rsidRPr="00727FF4" w:rsidRDefault="00D258F3" w:rsidP="00D258F3">
      <w:pPr>
        <w:rPr>
          <w:rFonts w:eastAsia="Lucida Sans Unicode"/>
          <w:i/>
        </w:rPr>
      </w:pPr>
      <w:r w:rsidRPr="00727FF4">
        <w:rPr>
          <w:rFonts w:eastAsia="Lucida Sans Unicode"/>
        </w:rPr>
        <w:t>загальне –</w:t>
      </w:r>
      <w:r w:rsidR="00B135D7">
        <w:rPr>
          <w:rFonts w:eastAsia="Lucida Sans Unicode"/>
        </w:rPr>
        <w:t xml:space="preserve">    </w:t>
      </w:r>
      <w:r w:rsidR="005E32CC">
        <w:rPr>
          <w:rFonts w:eastAsia="Lucida Sans Unicode"/>
        </w:rPr>
        <w:t xml:space="preserve">134 </w:t>
      </w:r>
      <w:r w:rsidRPr="00727FF4">
        <w:rPr>
          <w:rFonts w:eastAsia="Lucida Sans Unicode"/>
        </w:rPr>
        <w:t>справ</w:t>
      </w:r>
      <w:r w:rsidR="005E32CC">
        <w:rPr>
          <w:rFonts w:eastAsia="Lucida Sans Unicode"/>
        </w:rPr>
        <w:t>и</w:t>
      </w:r>
      <w:r w:rsidRPr="00727FF4">
        <w:rPr>
          <w:rFonts w:eastAsia="Lucida Sans Unicode"/>
        </w:rPr>
        <w:t xml:space="preserve"> </w:t>
      </w:r>
      <w:r w:rsidR="00B135D7">
        <w:rPr>
          <w:rFonts w:eastAsia="Lucida Sans Unicode"/>
        </w:rPr>
        <w:t>в</w:t>
      </w:r>
      <w:r w:rsidRPr="00727FF4">
        <w:rPr>
          <w:rFonts w:eastAsia="Lucida Sans Unicode"/>
        </w:rPr>
        <w:t xml:space="preserve"> 2015 року та  </w:t>
      </w:r>
      <w:r w:rsidR="005E32CC">
        <w:rPr>
          <w:rFonts w:eastAsia="Lucida Sans Unicode"/>
        </w:rPr>
        <w:t>17</w:t>
      </w:r>
      <w:r w:rsidRPr="00727FF4">
        <w:rPr>
          <w:rFonts w:eastAsia="Lucida Sans Unicode"/>
        </w:rPr>
        <w:t xml:space="preserve"> справ на місяць;</w:t>
      </w:r>
    </w:p>
    <w:p w:rsidR="00D258F3" w:rsidRPr="00727FF4" w:rsidRDefault="00D258F3" w:rsidP="00D258F3">
      <w:pPr>
        <w:rPr>
          <w:rFonts w:eastAsia="Lucida Sans Unicode"/>
          <w:i/>
        </w:rPr>
      </w:pPr>
      <w:r w:rsidRPr="00727FF4">
        <w:rPr>
          <w:rFonts w:eastAsia="Lucida Sans Unicode"/>
          <w:i/>
        </w:rPr>
        <w:t xml:space="preserve">          </w:t>
      </w:r>
      <w:r w:rsidRPr="00727FF4">
        <w:rPr>
          <w:rFonts w:eastAsia="Lucida Sans Unicode"/>
        </w:rPr>
        <w:t xml:space="preserve">по справам та матеріалам кримінального провадження </w:t>
      </w:r>
      <w:r w:rsidRPr="00727FF4">
        <w:rPr>
          <w:rFonts w:eastAsia="Lucida Sans Unicode"/>
          <w:i/>
        </w:rPr>
        <w:t xml:space="preserve">- </w:t>
      </w:r>
      <w:r w:rsidR="00A773FD" w:rsidRPr="00727FF4">
        <w:rPr>
          <w:rFonts w:eastAsia="Lucida Sans Unicode"/>
        </w:rPr>
        <w:t xml:space="preserve">загальне  </w:t>
      </w:r>
      <w:r w:rsidR="005E32CC">
        <w:rPr>
          <w:rFonts w:eastAsia="Lucida Sans Unicode"/>
        </w:rPr>
        <w:t>19 справ</w:t>
      </w:r>
      <w:r w:rsidR="00A773FD" w:rsidRPr="00727FF4">
        <w:rPr>
          <w:rFonts w:eastAsia="Lucida Sans Unicode"/>
        </w:rPr>
        <w:t xml:space="preserve">  та</w:t>
      </w:r>
      <w:r w:rsidR="00A773FD" w:rsidRPr="00727FF4">
        <w:rPr>
          <w:rFonts w:eastAsia="Lucida Sans Unicode"/>
          <w:i/>
        </w:rPr>
        <w:t xml:space="preserve">   </w:t>
      </w:r>
      <w:r w:rsidR="005E32CC">
        <w:rPr>
          <w:rFonts w:eastAsia="Lucida Sans Unicode"/>
        </w:rPr>
        <w:t>2</w:t>
      </w:r>
      <w:r w:rsidRPr="00727FF4">
        <w:rPr>
          <w:rFonts w:eastAsia="Lucida Sans Unicode"/>
        </w:rPr>
        <w:t xml:space="preserve"> справи на місяць;</w:t>
      </w:r>
    </w:p>
    <w:p w:rsidR="00D258F3" w:rsidRPr="00727FF4" w:rsidRDefault="00D258F3" w:rsidP="00D258F3">
      <w:pPr>
        <w:rPr>
          <w:rFonts w:eastAsia="Lucida Sans Unicode"/>
        </w:rPr>
      </w:pPr>
      <w:r w:rsidRPr="00727FF4">
        <w:rPr>
          <w:rFonts w:eastAsia="Lucida Sans Unicode"/>
          <w:i/>
        </w:rPr>
        <w:t xml:space="preserve">          </w:t>
      </w:r>
      <w:r w:rsidRPr="00727FF4">
        <w:rPr>
          <w:rFonts w:eastAsia="Lucida Sans Unicode"/>
        </w:rPr>
        <w:t xml:space="preserve">по справам та матеріалам цивільного провадження  </w:t>
      </w:r>
      <w:r w:rsidRPr="00727FF4">
        <w:rPr>
          <w:rFonts w:eastAsia="Lucida Sans Unicode"/>
          <w:i/>
        </w:rPr>
        <w:t xml:space="preserve">–  </w:t>
      </w:r>
      <w:r w:rsidR="00A773FD" w:rsidRPr="00727FF4">
        <w:rPr>
          <w:rFonts w:eastAsia="Lucida Sans Unicode"/>
        </w:rPr>
        <w:t xml:space="preserve">загальне </w:t>
      </w:r>
      <w:r w:rsidR="005E32CC">
        <w:rPr>
          <w:rFonts w:eastAsia="Lucida Sans Unicode"/>
        </w:rPr>
        <w:t>55 справ</w:t>
      </w:r>
      <w:r w:rsidR="00A773FD" w:rsidRPr="00727FF4">
        <w:rPr>
          <w:rFonts w:eastAsia="Lucida Sans Unicode"/>
        </w:rPr>
        <w:t xml:space="preserve"> та</w:t>
      </w:r>
      <w:r w:rsidR="00A773FD" w:rsidRPr="00727FF4">
        <w:rPr>
          <w:rFonts w:eastAsia="Lucida Sans Unicode"/>
          <w:i/>
        </w:rPr>
        <w:t xml:space="preserve">   </w:t>
      </w:r>
      <w:r w:rsidR="005E32CC">
        <w:rPr>
          <w:rFonts w:eastAsia="Lucida Sans Unicode"/>
        </w:rPr>
        <w:t>7</w:t>
      </w:r>
      <w:r w:rsidRPr="00727FF4">
        <w:rPr>
          <w:rFonts w:eastAsia="Lucida Sans Unicode"/>
        </w:rPr>
        <w:t xml:space="preserve"> справ на місяць;</w:t>
      </w:r>
    </w:p>
    <w:p w:rsidR="00D258F3" w:rsidRPr="00727FF4" w:rsidRDefault="00D258F3" w:rsidP="00D258F3">
      <w:pPr>
        <w:rPr>
          <w:rFonts w:eastAsia="Lucida Sans Unicode"/>
        </w:rPr>
      </w:pPr>
      <w:r w:rsidRPr="00727FF4">
        <w:rPr>
          <w:rFonts w:eastAsia="Lucida Sans Unicode"/>
          <w:i/>
        </w:rPr>
        <w:t xml:space="preserve">          </w:t>
      </w:r>
      <w:r w:rsidRPr="00727FF4">
        <w:rPr>
          <w:rFonts w:eastAsia="Lucida Sans Unicode"/>
        </w:rPr>
        <w:t xml:space="preserve">по справам та матеріалам адміністративного судочинства </w:t>
      </w:r>
      <w:r w:rsidRPr="00727FF4">
        <w:rPr>
          <w:rFonts w:eastAsia="Lucida Sans Unicode"/>
          <w:i/>
        </w:rPr>
        <w:t xml:space="preserve">– </w:t>
      </w:r>
      <w:r w:rsidR="00A773FD" w:rsidRPr="00727FF4">
        <w:rPr>
          <w:rFonts w:eastAsia="Lucida Sans Unicode"/>
        </w:rPr>
        <w:t xml:space="preserve">загальне  </w:t>
      </w:r>
      <w:r w:rsidR="005E32CC">
        <w:rPr>
          <w:rFonts w:eastAsia="Lucida Sans Unicode"/>
        </w:rPr>
        <w:t>25</w:t>
      </w:r>
      <w:r w:rsidR="00A773FD" w:rsidRPr="00727FF4">
        <w:rPr>
          <w:rFonts w:eastAsia="Lucida Sans Unicode"/>
        </w:rPr>
        <w:t xml:space="preserve">  </w:t>
      </w:r>
      <w:r w:rsidR="00BB29C5">
        <w:rPr>
          <w:rFonts w:eastAsia="Lucida Sans Unicode"/>
        </w:rPr>
        <w:t>справ</w:t>
      </w:r>
      <w:r w:rsidR="00A773FD" w:rsidRPr="00727FF4">
        <w:rPr>
          <w:rFonts w:eastAsia="Lucida Sans Unicode"/>
        </w:rPr>
        <w:t xml:space="preserve"> та</w:t>
      </w:r>
      <w:r w:rsidR="00A773FD" w:rsidRPr="00727FF4">
        <w:rPr>
          <w:rFonts w:eastAsia="Lucida Sans Unicode"/>
          <w:i/>
        </w:rPr>
        <w:t xml:space="preserve">   </w:t>
      </w:r>
      <w:r w:rsidR="005E32CC">
        <w:rPr>
          <w:rFonts w:eastAsia="Lucida Sans Unicode"/>
        </w:rPr>
        <w:t xml:space="preserve">3 </w:t>
      </w:r>
      <w:r w:rsidRPr="00727FF4">
        <w:rPr>
          <w:rFonts w:eastAsia="Lucida Sans Unicode"/>
        </w:rPr>
        <w:t>справ</w:t>
      </w:r>
      <w:r w:rsidR="005E32CC">
        <w:rPr>
          <w:rFonts w:eastAsia="Lucida Sans Unicode"/>
        </w:rPr>
        <w:t>и</w:t>
      </w:r>
      <w:r w:rsidRPr="00727FF4">
        <w:rPr>
          <w:rFonts w:eastAsia="Lucida Sans Unicode"/>
        </w:rPr>
        <w:t xml:space="preserve"> на місяць;</w:t>
      </w:r>
    </w:p>
    <w:p w:rsidR="00D258F3" w:rsidRPr="00727FF4" w:rsidRDefault="00D258F3" w:rsidP="00D258F3">
      <w:pPr>
        <w:rPr>
          <w:rFonts w:eastAsia="Lucida Sans Unicode"/>
          <w:i/>
        </w:rPr>
      </w:pPr>
      <w:r w:rsidRPr="00727FF4">
        <w:rPr>
          <w:rFonts w:eastAsia="Lucida Sans Unicode"/>
          <w:i/>
        </w:rPr>
        <w:t xml:space="preserve">          </w:t>
      </w:r>
      <w:r w:rsidRPr="00727FF4">
        <w:rPr>
          <w:rFonts w:eastAsia="Lucida Sans Unicode"/>
        </w:rPr>
        <w:t xml:space="preserve">по справам та матеріалам про  адміністративні правопорушення  - </w:t>
      </w:r>
      <w:r w:rsidR="00A773FD" w:rsidRPr="00727FF4">
        <w:rPr>
          <w:rFonts w:eastAsia="Lucida Sans Unicode"/>
        </w:rPr>
        <w:t xml:space="preserve">загальне  </w:t>
      </w:r>
      <w:r w:rsidR="005E32CC">
        <w:rPr>
          <w:rFonts w:eastAsia="Lucida Sans Unicode"/>
        </w:rPr>
        <w:t>35</w:t>
      </w:r>
      <w:r w:rsidR="00A773FD" w:rsidRPr="00727FF4">
        <w:rPr>
          <w:rFonts w:eastAsia="Lucida Sans Unicode"/>
        </w:rPr>
        <w:t xml:space="preserve"> </w:t>
      </w:r>
      <w:r w:rsidR="00BB29C5">
        <w:rPr>
          <w:rFonts w:eastAsia="Lucida Sans Unicode"/>
        </w:rPr>
        <w:t>справ</w:t>
      </w:r>
      <w:r w:rsidR="00A773FD" w:rsidRPr="00727FF4">
        <w:rPr>
          <w:rFonts w:eastAsia="Lucida Sans Unicode"/>
        </w:rPr>
        <w:t xml:space="preserve"> та</w:t>
      </w:r>
      <w:r w:rsidR="00A773FD" w:rsidRPr="00727FF4">
        <w:rPr>
          <w:rFonts w:eastAsia="Lucida Sans Unicode"/>
          <w:i/>
        </w:rPr>
        <w:t xml:space="preserve">   </w:t>
      </w:r>
      <w:r w:rsidR="005E32CC">
        <w:rPr>
          <w:rFonts w:eastAsia="Lucida Sans Unicode"/>
        </w:rPr>
        <w:t xml:space="preserve">4 </w:t>
      </w:r>
      <w:r w:rsidRPr="00727FF4">
        <w:rPr>
          <w:rFonts w:eastAsia="Lucida Sans Unicode"/>
        </w:rPr>
        <w:t>справ</w:t>
      </w:r>
      <w:r w:rsidR="005E32CC">
        <w:rPr>
          <w:rFonts w:eastAsia="Lucida Sans Unicode"/>
        </w:rPr>
        <w:t>и</w:t>
      </w:r>
      <w:r w:rsidRPr="00727FF4">
        <w:rPr>
          <w:rFonts w:eastAsia="Lucida Sans Unicode"/>
        </w:rPr>
        <w:t xml:space="preserve"> на місяць.</w:t>
      </w:r>
    </w:p>
    <w:p w:rsidR="00D258F3" w:rsidRPr="00727FF4" w:rsidRDefault="00D258F3" w:rsidP="00D258F3">
      <w:pPr>
        <w:rPr>
          <w:rFonts w:eastAsia="Lucida Sans Unicode"/>
          <w:i/>
        </w:rPr>
      </w:pPr>
    </w:p>
    <w:p w:rsidR="00D258F3" w:rsidRPr="00727FF4" w:rsidRDefault="00D258F3" w:rsidP="00D258F3">
      <w:pPr>
        <w:ind w:firstLine="15"/>
        <w:jc w:val="both"/>
        <w:rPr>
          <w:rFonts w:eastAsia="Lucida Sans Unicode"/>
          <w:szCs w:val="22"/>
        </w:rPr>
      </w:pPr>
      <w:r w:rsidRPr="00727FF4">
        <w:rPr>
          <w:rFonts w:eastAsia="Lucida Sans Unicode"/>
          <w:szCs w:val="22"/>
        </w:rPr>
        <w:lastRenderedPageBreak/>
        <w:t xml:space="preserve">         Проведений аналіз свідчить про значне зменшення кількості надходження справ до суду в </w:t>
      </w:r>
      <w:proofErr w:type="spellStart"/>
      <w:r w:rsidRPr="00727FF4">
        <w:rPr>
          <w:rFonts w:eastAsia="Lucida Sans Unicode"/>
          <w:szCs w:val="22"/>
        </w:rPr>
        <w:t>зв»язку</w:t>
      </w:r>
      <w:proofErr w:type="spellEnd"/>
      <w:r w:rsidRPr="00727FF4">
        <w:rPr>
          <w:rFonts w:eastAsia="Lucida Sans Unicode"/>
          <w:szCs w:val="22"/>
        </w:rPr>
        <w:t xml:space="preserve"> із </w:t>
      </w:r>
      <w:r w:rsidRPr="00727FF4">
        <w:rPr>
          <w:rFonts w:eastAsia="Lucida Sans Unicode"/>
        </w:rPr>
        <w:t xml:space="preserve">зменшенням надходження адміністративних справ про </w:t>
      </w:r>
      <w:proofErr w:type="spellStart"/>
      <w:r w:rsidRPr="00727FF4">
        <w:rPr>
          <w:rFonts w:eastAsia="Lucida Sans Unicode"/>
        </w:rPr>
        <w:t>зобов»язання</w:t>
      </w:r>
      <w:proofErr w:type="spellEnd"/>
      <w:r w:rsidRPr="00727FF4">
        <w:rPr>
          <w:rFonts w:eastAsia="Lucida Sans Unicode"/>
        </w:rPr>
        <w:t xml:space="preserve"> проведення перерахунку та виплати коштів передбачених </w:t>
      </w:r>
      <w:r w:rsidRPr="00727FF4">
        <w:t xml:space="preserve">Законом України </w:t>
      </w:r>
      <w:proofErr w:type="spellStart"/>
      <w:r w:rsidRPr="00727FF4">
        <w:t>“Про</w:t>
      </w:r>
      <w:proofErr w:type="spellEnd"/>
      <w:r w:rsidRPr="00727FF4">
        <w:t xml:space="preserve"> статус і соціальний захист громадян, які постраждали внаслідок Чорнобильської </w:t>
      </w:r>
      <w:proofErr w:type="spellStart"/>
      <w:r w:rsidRPr="00727FF4">
        <w:t>катастрофи”</w:t>
      </w:r>
      <w:proofErr w:type="spellEnd"/>
      <w:r w:rsidRPr="00727FF4">
        <w:rPr>
          <w:rFonts w:eastAsia="Lucida Sans Unicode"/>
          <w:szCs w:val="22"/>
        </w:rPr>
        <w:t xml:space="preserve">. </w:t>
      </w:r>
    </w:p>
    <w:p w:rsidR="00D258F3" w:rsidRPr="00727FF4" w:rsidRDefault="00D258F3" w:rsidP="00D258F3">
      <w:pPr>
        <w:ind w:left="15" w:firstLine="693"/>
        <w:rPr>
          <w:rFonts w:eastAsia="Lucida Sans Unicode"/>
          <w:szCs w:val="22"/>
        </w:rPr>
      </w:pPr>
    </w:p>
    <w:p w:rsidR="00D258F3" w:rsidRPr="00727FF4" w:rsidRDefault="00D258F3" w:rsidP="00D258F3">
      <w:pPr>
        <w:ind w:left="15" w:firstLine="693"/>
        <w:rPr>
          <w:rFonts w:eastAsia="Lucida Sans Unicode"/>
          <w:szCs w:val="22"/>
        </w:rPr>
      </w:pPr>
      <w:r w:rsidRPr="00727FF4">
        <w:rPr>
          <w:rFonts w:eastAsia="Lucida Sans Unicode"/>
          <w:szCs w:val="22"/>
        </w:rPr>
        <w:t>Результати даного огляду ще раз підтверджують, що якість та належну оперативність здійснення правосуддя можна досягти, забезпечивши оптимальне навантаження на кожного суддю.</w:t>
      </w:r>
    </w:p>
    <w:p w:rsidR="001D5606" w:rsidRPr="00727FF4" w:rsidRDefault="001D5606" w:rsidP="001D5606">
      <w:pPr>
        <w:ind w:firstLine="15"/>
      </w:pPr>
      <w:r w:rsidRPr="00727FF4">
        <w:t xml:space="preserve">    </w:t>
      </w:r>
    </w:p>
    <w:p w:rsidR="001D5606" w:rsidRPr="00727FF4" w:rsidRDefault="001D5606" w:rsidP="001D5606">
      <w:pPr>
        <w:ind w:firstLine="15"/>
      </w:pPr>
    </w:p>
    <w:p w:rsidR="001D5606" w:rsidRPr="00727FF4" w:rsidRDefault="001D5606" w:rsidP="001D5606">
      <w:pPr>
        <w:ind w:firstLine="15"/>
      </w:pPr>
      <w:r w:rsidRPr="00727FF4">
        <w:t xml:space="preserve">              Помічник судді                                                                                        Н.Д. </w:t>
      </w:r>
      <w:proofErr w:type="spellStart"/>
      <w:r w:rsidRPr="00727FF4">
        <w:t>Шмига</w:t>
      </w:r>
      <w:proofErr w:type="spellEnd"/>
    </w:p>
    <w:p w:rsidR="001D5606" w:rsidRPr="00727FF4" w:rsidRDefault="001D5606" w:rsidP="001D5606"/>
    <w:p w:rsidR="001D5606" w:rsidRPr="00727FF4" w:rsidRDefault="001D5606" w:rsidP="001D5606"/>
    <w:p w:rsidR="00464757" w:rsidRPr="00727FF4" w:rsidRDefault="00087BC0"/>
    <w:sectPr w:rsidR="00464757" w:rsidRPr="00727FF4" w:rsidSect="00205AC2">
      <w:pgSz w:w="11905" w:h="16837"/>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580D24"/>
    <w:multiLevelType w:val="hybridMultilevel"/>
    <w:tmpl w:val="D0EED9C6"/>
    <w:lvl w:ilvl="0" w:tplc="F0FCB628">
      <w:start w:val="1"/>
      <w:numFmt w:val="bullet"/>
      <w:lvlText w:val="-"/>
      <w:lvlJc w:val="left"/>
      <w:pPr>
        <w:tabs>
          <w:tab w:val="num" w:pos="928"/>
        </w:tabs>
        <w:ind w:left="928" w:hanging="360"/>
      </w:pPr>
      <w:rPr>
        <w:rFonts w:ascii="Times New Roman" w:eastAsia="Times New Roman" w:hAnsi="Times New Roman" w:hint="default"/>
      </w:rPr>
    </w:lvl>
    <w:lvl w:ilvl="1" w:tplc="04190003">
      <w:start w:val="1"/>
      <w:numFmt w:val="bullet"/>
      <w:lvlText w:val="o"/>
      <w:lvlJc w:val="left"/>
      <w:pPr>
        <w:tabs>
          <w:tab w:val="num" w:pos="1710"/>
        </w:tabs>
        <w:ind w:left="1710" w:hanging="360"/>
      </w:pPr>
      <w:rPr>
        <w:rFonts w:ascii="Courier New" w:hAnsi="Courier New" w:hint="default"/>
      </w:rPr>
    </w:lvl>
    <w:lvl w:ilvl="2" w:tplc="04190005">
      <w:start w:val="1"/>
      <w:numFmt w:val="bullet"/>
      <w:lvlText w:val=""/>
      <w:lvlJc w:val="left"/>
      <w:pPr>
        <w:tabs>
          <w:tab w:val="num" w:pos="2430"/>
        </w:tabs>
        <w:ind w:left="2430" w:hanging="360"/>
      </w:pPr>
      <w:rPr>
        <w:rFonts w:ascii="Wingdings" w:hAnsi="Wingdings" w:cs="Wingdings" w:hint="default"/>
      </w:rPr>
    </w:lvl>
    <w:lvl w:ilvl="3" w:tplc="04190001">
      <w:start w:val="1"/>
      <w:numFmt w:val="bullet"/>
      <w:lvlText w:val=""/>
      <w:lvlJc w:val="left"/>
      <w:pPr>
        <w:tabs>
          <w:tab w:val="num" w:pos="3150"/>
        </w:tabs>
        <w:ind w:left="3150" w:hanging="360"/>
      </w:pPr>
      <w:rPr>
        <w:rFonts w:ascii="Symbol" w:hAnsi="Symbol" w:cs="Symbol" w:hint="default"/>
      </w:rPr>
    </w:lvl>
    <w:lvl w:ilvl="4" w:tplc="04190003">
      <w:start w:val="1"/>
      <w:numFmt w:val="bullet"/>
      <w:lvlText w:val="o"/>
      <w:lvlJc w:val="left"/>
      <w:pPr>
        <w:tabs>
          <w:tab w:val="num" w:pos="3870"/>
        </w:tabs>
        <w:ind w:left="3870" w:hanging="360"/>
      </w:pPr>
      <w:rPr>
        <w:rFonts w:ascii="Courier New" w:hAnsi="Courier New" w:cs="Courier New" w:hint="default"/>
      </w:rPr>
    </w:lvl>
    <w:lvl w:ilvl="5" w:tplc="04190005">
      <w:start w:val="1"/>
      <w:numFmt w:val="bullet"/>
      <w:lvlText w:val=""/>
      <w:lvlJc w:val="left"/>
      <w:pPr>
        <w:tabs>
          <w:tab w:val="num" w:pos="4590"/>
        </w:tabs>
        <w:ind w:left="4590" w:hanging="360"/>
      </w:pPr>
      <w:rPr>
        <w:rFonts w:ascii="Wingdings" w:hAnsi="Wingdings" w:cs="Wingdings" w:hint="default"/>
      </w:rPr>
    </w:lvl>
    <w:lvl w:ilvl="6" w:tplc="04190001">
      <w:start w:val="1"/>
      <w:numFmt w:val="bullet"/>
      <w:lvlText w:val=""/>
      <w:lvlJc w:val="left"/>
      <w:pPr>
        <w:tabs>
          <w:tab w:val="num" w:pos="5310"/>
        </w:tabs>
        <w:ind w:left="5310" w:hanging="360"/>
      </w:pPr>
      <w:rPr>
        <w:rFonts w:ascii="Symbol" w:hAnsi="Symbol" w:cs="Symbol" w:hint="default"/>
      </w:rPr>
    </w:lvl>
    <w:lvl w:ilvl="7" w:tplc="04190003">
      <w:start w:val="1"/>
      <w:numFmt w:val="bullet"/>
      <w:lvlText w:val="o"/>
      <w:lvlJc w:val="left"/>
      <w:pPr>
        <w:tabs>
          <w:tab w:val="num" w:pos="6030"/>
        </w:tabs>
        <w:ind w:left="6030" w:hanging="360"/>
      </w:pPr>
      <w:rPr>
        <w:rFonts w:ascii="Courier New" w:hAnsi="Courier New" w:cs="Courier New" w:hint="default"/>
      </w:rPr>
    </w:lvl>
    <w:lvl w:ilvl="8" w:tplc="04190005">
      <w:start w:val="1"/>
      <w:numFmt w:val="bullet"/>
      <w:lvlText w:val=""/>
      <w:lvlJc w:val="left"/>
      <w:pPr>
        <w:tabs>
          <w:tab w:val="num" w:pos="6750"/>
        </w:tabs>
        <w:ind w:left="675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hyphenationZone w:val="425"/>
  <w:characterSpacingControl w:val="doNotCompress"/>
  <w:compat/>
  <w:rsids>
    <w:rsidRoot w:val="001D5606"/>
    <w:rsid w:val="00087BC0"/>
    <w:rsid w:val="000A406D"/>
    <w:rsid w:val="000C15DB"/>
    <w:rsid w:val="000D5345"/>
    <w:rsid w:val="00172532"/>
    <w:rsid w:val="001A07E8"/>
    <w:rsid w:val="001A35F3"/>
    <w:rsid w:val="001B6EFA"/>
    <w:rsid w:val="001C542D"/>
    <w:rsid w:val="001C5E32"/>
    <w:rsid w:val="001D3904"/>
    <w:rsid w:val="001D5606"/>
    <w:rsid w:val="001F25DD"/>
    <w:rsid w:val="00222FA4"/>
    <w:rsid w:val="002233A4"/>
    <w:rsid w:val="0022733B"/>
    <w:rsid w:val="00233275"/>
    <w:rsid w:val="002E2379"/>
    <w:rsid w:val="003061D0"/>
    <w:rsid w:val="00311108"/>
    <w:rsid w:val="0037237A"/>
    <w:rsid w:val="0037324B"/>
    <w:rsid w:val="003A0492"/>
    <w:rsid w:val="003B65C8"/>
    <w:rsid w:val="003D57A5"/>
    <w:rsid w:val="00406CC7"/>
    <w:rsid w:val="00411325"/>
    <w:rsid w:val="0041443D"/>
    <w:rsid w:val="0042793F"/>
    <w:rsid w:val="004308A4"/>
    <w:rsid w:val="004840D4"/>
    <w:rsid w:val="004C0892"/>
    <w:rsid w:val="00511C38"/>
    <w:rsid w:val="00526881"/>
    <w:rsid w:val="00583B07"/>
    <w:rsid w:val="005956F3"/>
    <w:rsid w:val="005B5AE5"/>
    <w:rsid w:val="005E32CC"/>
    <w:rsid w:val="006D45E4"/>
    <w:rsid w:val="006D7537"/>
    <w:rsid w:val="00727FF4"/>
    <w:rsid w:val="007434A1"/>
    <w:rsid w:val="007603A9"/>
    <w:rsid w:val="007A1CA9"/>
    <w:rsid w:val="007B6559"/>
    <w:rsid w:val="00802AB5"/>
    <w:rsid w:val="008339F3"/>
    <w:rsid w:val="00846B43"/>
    <w:rsid w:val="00885AAC"/>
    <w:rsid w:val="009517F2"/>
    <w:rsid w:val="00952EA8"/>
    <w:rsid w:val="009567D7"/>
    <w:rsid w:val="009F627E"/>
    <w:rsid w:val="00A21B8F"/>
    <w:rsid w:val="00A555B4"/>
    <w:rsid w:val="00A773FD"/>
    <w:rsid w:val="00AA336A"/>
    <w:rsid w:val="00AF526C"/>
    <w:rsid w:val="00B135D7"/>
    <w:rsid w:val="00B4257E"/>
    <w:rsid w:val="00B95178"/>
    <w:rsid w:val="00BB29C5"/>
    <w:rsid w:val="00C12763"/>
    <w:rsid w:val="00C166A0"/>
    <w:rsid w:val="00C509D5"/>
    <w:rsid w:val="00C94B43"/>
    <w:rsid w:val="00D258F3"/>
    <w:rsid w:val="00D27AFC"/>
    <w:rsid w:val="00D32246"/>
    <w:rsid w:val="00D60195"/>
    <w:rsid w:val="00D603BC"/>
    <w:rsid w:val="00DC60A2"/>
    <w:rsid w:val="00DE5835"/>
    <w:rsid w:val="00E374E4"/>
    <w:rsid w:val="00E626B2"/>
    <w:rsid w:val="00E7150C"/>
    <w:rsid w:val="00E76124"/>
    <w:rsid w:val="00ED3E25"/>
    <w:rsid w:val="00F10851"/>
    <w:rsid w:val="00F70E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60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1D5606"/>
    <w:pPr>
      <w:keepNext/>
      <w:ind w:firstLine="630"/>
      <w:jc w:val="center"/>
      <w:outlineLvl w:val="0"/>
    </w:pPr>
    <w:rPr>
      <w:rFonts w:eastAsia="Tahoma"/>
      <w:b/>
      <w:bCs/>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D5606"/>
    <w:rPr>
      <w:rFonts w:ascii="Times New Roman" w:eastAsia="Tahoma" w:hAnsi="Times New Roman" w:cs="Times New Roman"/>
      <w:b/>
      <w:bCs/>
      <w:sz w:val="24"/>
      <w:szCs w:val="24"/>
      <w:u w:val="single"/>
      <w:lang w:eastAsia="ru-RU"/>
    </w:rPr>
  </w:style>
  <w:style w:type="paragraph" w:styleId="a3">
    <w:name w:val="Body Text Indent"/>
    <w:basedOn w:val="a"/>
    <w:link w:val="a4"/>
    <w:uiPriority w:val="99"/>
    <w:semiHidden/>
    <w:rsid w:val="001D5606"/>
    <w:pPr>
      <w:widowControl w:val="0"/>
      <w:suppressAutoHyphens/>
      <w:ind w:firstLine="630"/>
    </w:pPr>
    <w:rPr>
      <w:rFonts w:eastAsia="Tahoma"/>
      <w:kern w:val="1"/>
      <w:sz w:val="22"/>
      <w:szCs w:val="22"/>
    </w:rPr>
  </w:style>
  <w:style w:type="character" w:customStyle="1" w:styleId="a4">
    <w:name w:val="Основной текст с отступом Знак"/>
    <w:basedOn w:val="a0"/>
    <w:link w:val="a3"/>
    <w:uiPriority w:val="99"/>
    <w:semiHidden/>
    <w:rsid w:val="001D5606"/>
    <w:rPr>
      <w:rFonts w:ascii="Times New Roman" w:eastAsia="Tahoma" w:hAnsi="Times New Roman" w:cs="Times New Roman"/>
      <w:kern w:val="1"/>
      <w:lang w:eastAsia="ru-RU"/>
    </w:rPr>
  </w:style>
  <w:style w:type="paragraph" w:customStyle="1" w:styleId="WW-">
    <w:name w:val="WW-Заголовок таблицы"/>
    <w:basedOn w:val="WW-0"/>
    <w:uiPriority w:val="99"/>
    <w:rsid w:val="001D5606"/>
    <w:pPr>
      <w:suppressLineNumbers/>
      <w:jc w:val="center"/>
    </w:pPr>
    <w:rPr>
      <w:b/>
      <w:bCs/>
      <w:i/>
      <w:iCs/>
    </w:rPr>
  </w:style>
  <w:style w:type="paragraph" w:customStyle="1" w:styleId="WW-0">
    <w:name w:val="WW-Содержимое таблицы"/>
    <w:basedOn w:val="a5"/>
    <w:uiPriority w:val="99"/>
    <w:rsid w:val="001D5606"/>
  </w:style>
  <w:style w:type="paragraph" w:styleId="a5">
    <w:name w:val="Body Text"/>
    <w:basedOn w:val="a"/>
    <w:link w:val="a6"/>
    <w:uiPriority w:val="99"/>
    <w:semiHidden/>
    <w:rsid w:val="001D5606"/>
    <w:pPr>
      <w:widowControl w:val="0"/>
      <w:suppressAutoHyphens/>
      <w:spacing w:after="120"/>
    </w:pPr>
    <w:rPr>
      <w:rFonts w:ascii="Arial" w:eastAsia="Arial Unicode MS" w:hAnsi="Arial" w:cs="Arial"/>
      <w:kern w:val="1"/>
      <w:sz w:val="20"/>
      <w:szCs w:val="20"/>
      <w:lang w:val="ru-RU"/>
    </w:rPr>
  </w:style>
  <w:style w:type="character" w:customStyle="1" w:styleId="a6">
    <w:name w:val="Основной текст Знак"/>
    <w:basedOn w:val="a0"/>
    <w:link w:val="a5"/>
    <w:uiPriority w:val="99"/>
    <w:semiHidden/>
    <w:rsid w:val="001D5606"/>
    <w:rPr>
      <w:rFonts w:ascii="Arial" w:eastAsia="Arial Unicode MS" w:hAnsi="Arial" w:cs="Arial"/>
      <w:kern w:val="1"/>
      <w:sz w:val="20"/>
      <w:szCs w:val="20"/>
      <w:lang w:val="ru-RU" w:eastAsia="ru-RU"/>
    </w:rPr>
  </w:style>
  <w:style w:type="paragraph" w:styleId="3">
    <w:name w:val="Body Text Indent 3"/>
    <w:basedOn w:val="a"/>
    <w:link w:val="30"/>
    <w:uiPriority w:val="99"/>
    <w:semiHidden/>
    <w:rsid w:val="001D5606"/>
    <w:pPr>
      <w:widowControl w:val="0"/>
      <w:suppressAutoHyphens/>
      <w:ind w:firstLine="630"/>
      <w:jc w:val="both"/>
    </w:pPr>
    <w:rPr>
      <w:rFonts w:eastAsia="Tahoma"/>
      <w:kern w:val="1"/>
    </w:rPr>
  </w:style>
  <w:style w:type="character" w:customStyle="1" w:styleId="30">
    <w:name w:val="Основной текст с отступом 3 Знак"/>
    <w:basedOn w:val="a0"/>
    <w:link w:val="3"/>
    <w:uiPriority w:val="99"/>
    <w:semiHidden/>
    <w:rsid w:val="001D5606"/>
    <w:rPr>
      <w:rFonts w:ascii="Times New Roman" w:eastAsia="Tahoma" w:hAnsi="Times New Roman" w:cs="Times New Roman"/>
      <w:kern w:val="1"/>
      <w:sz w:val="24"/>
      <w:szCs w:val="24"/>
      <w:lang w:eastAsia="ru-RU"/>
    </w:rPr>
  </w:style>
  <w:style w:type="paragraph" w:styleId="2">
    <w:name w:val="Body Text Indent 2"/>
    <w:basedOn w:val="a"/>
    <w:link w:val="20"/>
    <w:uiPriority w:val="99"/>
    <w:semiHidden/>
    <w:rsid w:val="001D5606"/>
    <w:pPr>
      <w:widowControl w:val="0"/>
      <w:suppressAutoHyphens/>
      <w:ind w:firstLine="630"/>
      <w:jc w:val="both"/>
    </w:pPr>
    <w:rPr>
      <w:rFonts w:eastAsia="Tahoma"/>
      <w:kern w:val="1"/>
      <w:sz w:val="22"/>
      <w:szCs w:val="22"/>
    </w:rPr>
  </w:style>
  <w:style w:type="character" w:customStyle="1" w:styleId="20">
    <w:name w:val="Основной текст с отступом 2 Знак"/>
    <w:basedOn w:val="a0"/>
    <w:link w:val="2"/>
    <w:uiPriority w:val="99"/>
    <w:semiHidden/>
    <w:rsid w:val="001D5606"/>
    <w:rPr>
      <w:rFonts w:ascii="Times New Roman" w:eastAsia="Tahoma" w:hAnsi="Times New Roman" w:cs="Times New Roman"/>
      <w:kern w:val="1"/>
      <w:lang w:eastAsia="ru-RU"/>
    </w:rPr>
  </w:style>
  <w:style w:type="paragraph" w:customStyle="1" w:styleId="a7">
    <w:name w:val="Заголовок таблицы"/>
    <w:basedOn w:val="a8"/>
    <w:uiPriority w:val="99"/>
    <w:rsid w:val="001D5606"/>
    <w:pPr>
      <w:jc w:val="center"/>
    </w:pPr>
    <w:rPr>
      <w:b/>
      <w:bCs/>
      <w:i/>
      <w:iCs/>
    </w:rPr>
  </w:style>
  <w:style w:type="paragraph" w:customStyle="1" w:styleId="a8">
    <w:name w:val="Содержимое таблицы"/>
    <w:basedOn w:val="a5"/>
    <w:uiPriority w:val="99"/>
    <w:rsid w:val="001D5606"/>
    <w:pPr>
      <w:suppressLineNumbers/>
    </w:pPr>
  </w:style>
  <w:style w:type="character" w:customStyle="1" w:styleId="s31">
    <w:name w:val="s31"/>
    <w:basedOn w:val="a0"/>
    <w:uiPriority w:val="99"/>
    <w:rsid w:val="001D5606"/>
    <w:rPr>
      <w:rFonts w:ascii="Times New Roman" w:hAnsi="Times New Roman" w:cs="Times New Roman"/>
      <w:sz w:val="20"/>
      <w:szCs w:val="20"/>
    </w:rPr>
  </w:style>
  <w:style w:type="character" w:customStyle="1" w:styleId="apple-converted-space">
    <w:name w:val="apple-converted-space"/>
    <w:basedOn w:val="a0"/>
    <w:rsid w:val="001D5606"/>
  </w:style>
  <w:style w:type="paragraph" w:styleId="a9">
    <w:name w:val="Balloon Text"/>
    <w:basedOn w:val="a"/>
    <w:link w:val="aa"/>
    <w:uiPriority w:val="99"/>
    <w:semiHidden/>
    <w:unhideWhenUsed/>
    <w:rsid w:val="001D5606"/>
    <w:rPr>
      <w:rFonts w:ascii="Tahoma" w:hAnsi="Tahoma" w:cs="Tahoma"/>
      <w:sz w:val="16"/>
      <w:szCs w:val="16"/>
    </w:rPr>
  </w:style>
  <w:style w:type="character" w:customStyle="1" w:styleId="aa">
    <w:name w:val="Текст выноски Знак"/>
    <w:basedOn w:val="a0"/>
    <w:link w:val="a9"/>
    <w:uiPriority w:val="99"/>
    <w:semiHidden/>
    <w:rsid w:val="001D560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otX val="20"/>
      <c:hPercent val="40"/>
      <c:depthPercent val="260"/>
      <c:rAngAx val="1"/>
    </c:view3D>
    <c:floor>
      <c:spPr>
        <a:noFill/>
        <a:ln w="3175">
          <a:solidFill>
            <a:srgbClr val="000000"/>
          </a:solidFill>
          <a:prstDash val="solid"/>
        </a:ln>
      </c:spPr>
    </c:floor>
    <c:sideWall>
      <c:spPr>
        <a:noFill/>
        <a:ln w="12700">
          <a:solidFill>
            <a:srgbClr val="808080"/>
          </a:solidFill>
          <a:prstDash val="solid"/>
        </a:ln>
      </c:spPr>
    </c:sideWall>
    <c:backWall>
      <c:spPr>
        <a:noFill/>
        <a:ln w="12700">
          <a:solidFill>
            <a:srgbClr val="808080"/>
          </a:solidFill>
          <a:prstDash val="solid"/>
        </a:ln>
      </c:spPr>
    </c:backWall>
    <c:plotArea>
      <c:layout>
        <c:manualLayout>
          <c:layoutTarget val="inner"/>
          <c:xMode val="edge"/>
          <c:yMode val="edge"/>
          <c:x val="5.3391053391053392E-2"/>
          <c:y val="4.1474654377880185E-2"/>
          <c:w val="0.6637806637806638"/>
          <c:h val="0.79262672811059964"/>
        </c:manualLayout>
      </c:layout>
      <c:bar3DChart>
        <c:barDir val="col"/>
        <c:grouping val="clustered"/>
        <c:ser>
          <c:idx val="0"/>
          <c:order val="0"/>
          <c:tx>
            <c:strRef>
              <c:f>Sheet1!$A$2</c:f>
              <c:strCache>
                <c:ptCount val="1"/>
                <c:pt idx="0">
                  <c:v>разом</c:v>
                </c:pt>
              </c:strCache>
            </c:strRef>
          </c:tx>
          <c:spPr>
            <a:pattFill prst="wdDnDiag">
              <a:fgClr>
                <a:srgbClr val="9999FF"/>
              </a:fgClr>
              <a:bgClr>
                <a:srgbClr val="FFFFFF"/>
              </a:bgClr>
            </a:pattFill>
            <a:ln w="12697">
              <a:solidFill>
                <a:srgbClr val="000000"/>
              </a:solidFill>
              <a:prstDash val="solid"/>
            </a:ln>
          </c:spPr>
          <c:dPt>
            <c:idx val="0"/>
            <c:spPr>
              <a:pattFill prst="dkHorz">
                <a:fgClr>
                  <a:srgbClr val="9999FF"/>
                </a:fgClr>
                <a:bgClr>
                  <a:srgbClr val="FFFFFF"/>
                </a:bgClr>
              </a:pattFill>
              <a:ln w="12697">
                <a:solidFill>
                  <a:srgbClr val="000000"/>
                </a:solidFill>
                <a:prstDash val="solid"/>
              </a:ln>
            </c:spPr>
          </c:dPt>
          <c:dLbls>
            <c:spPr>
              <a:noFill/>
              <a:ln w="25404">
                <a:noFill/>
              </a:ln>
            </c:spPr>
            <c:txPr>
              <a:bodyPr/>
              <a:lstStyle/>
              <a:p>
                <a:pPr>
                  <a:defRPr sz="950" b="1" i="0" u="none" strike="noStrike" baseline="0">
                    <a:solidFill>
                      <a:srgbClr val="000000"/>
                    </a:solidFill>
                    <a:latin typeface="Arial Cyr"/>
                    <a:ea typeface="Arial Cyr"/>
                    <a:cs typeface="Arial Cyr"/>
                  </a:defRPr>
                </a:pPr>
                <a:endParaRPr lang="ru-RU"/>
              </a:p>
            </c:txPr>
            <c:showVal val="1"/>
          </c:dLbls>
          <c:cat>
            <c:strRef>
              <c:f>Sheet1!$B$1:$E$1</c:f>
              <c:strCache>
                <c:ptCount val="1"/>
                <c:pt idx="0">
                  <c:v>кількість осіб</c:v>
                </c:pt>
              </c:strCache>
            </c:strRef>
          </c:cat>
          <c:val>
            <c:numRef>
              <c:f>Sheet1!$B$2:$E$2</c:f>
              <c:numCache>
                <c:formatCode>General</c:formatCode>
                <c:ptCount val="4"/>
                <c:pt idx="0">
                  <c:v>124</c:v>
                </c:pt>
              </c:numCache>
            </c:numRef>
          </c:val>
        </c:ser>
        <c:ser>
          <c:idx val="1"/>
          <c:order val="1"/>
          <c:tx>
            <c:strRef>
              <c:f>Sheet1!$A$3</c:f>
              <c:strCache>
                <c:ptCount val="1"/>
                <c:pt idx="0">
                  <c:v>попередження</c:v>
                </c:pt>
              </c:strCache>
            </c:strRef>
          </c:tx>
          <c:spPr>
            <a:pattFill prst="dkVert">
              <a:fgClr>
                <a:srgbClr val="008000"/>
              </a:fgClr>
              <a:bgClr>
                <a:srgbClr val="993366"/>
              </a:bgClr>
            </a:pattFill>
            <a:ln w="12697">
              <a:solidFill>
                <a:srgbClr val="000000"/>
              </a:solidFill>
              <a:prstDash val="solid"/>
            </a:ln>
          </c:spPr>
          <c:dLbls>
            <c:spPr>
              <a:noFill/>
              <a:ln w="25404">
                <a:noFill/>
              </a:ln>
            </c:spPr>
            <c:txPr>
              <a:bodyPr/>
              <a:lstStyle/>
              <a:p>
                <a:pPr>
                  <a:defRPr sz="950" b="1" i="0" u="none" strike="noStrike" baseline="0">
                    <a:solidFill>
                      <a:srgbClr val="000000"/>
                    </a:solidFill>
                    <a:latin typeface="Arial Cyr"/>
                    <a:ea typeface="Arial Cyr"/>
                    <a:cs typeface="Arial Cyr"/>
                  </a:defRPr>
                </a:pPr>
                <a:endParaRPr lang="ru-RU"/>
              </a:p>
            </c:txPr>
            <c:showVal val="1"/>
          </c:dLbls>
          <c:cat>
            <c:strRef>
              <c:f>Sheet1!$B$1:$E$1</c:f>
              <c:strCache>
                <c:ptCount val="1"/>
                <c:pt idx="0">
                  <c:v>кількість осіб</c:v>
                </c:pt>
              </c:strCache>
            </c:strRef>
          </c:cat>
          <c:val>
            <c:numRef>
              <c:f>Sheet1!$B$3:$E$3</c:f>
              <c:numCache>
                <c:formatCode>General</c:formatCode>
                <c:ptCount val="4"/>
                <c:pt idx="0">
                  <c:v>26</c:v>
                </c:pt>
              </c:numCache>
            </c:numRef>
          </c:val>
        </c:ser>
        <c:ser>
          <c:idx val="2"/>
          <c:order val="2"/>
          <c:tx>
            <c:strRef>
              <c:f>Sheet1!$A$4</c:f>
              <c:strCache>
                <c:ptCount val="1"/>
                <c:pt idx="0">
                  <c:v>штраф</c:v>
                </c:pt>
              </c:strCache>
            </c:strRef>
          </c:tx>
          <c:spPr>
            <a:pattFill prst="horzBrick">
              <a:fgClr>
                <a:srgbClr val="FF00FF"/>
              </a:fgClr>
              <a:bgClr>
                <a:srgbClr val="FFFFCC"/>
              </a:bgClr>
            </a:pattFill>
            <a:ln w="12697">
              <a:solidFill>
                <a:srgbClr val="000000"/>
              </a:solidFill>
              <a:prstDash val="solid"/>
            </a:ln>
          </c:spPr>
          <c:dLbls>
            <c:spPr>
              <a:noFill/>
              <a:ln w="25404">
                <a:noFill/>
              </a:ln>
            </c:spPr>
            <c:txPr>
              <a:bodyPr/>
              <a:lstStyle/>
              <a:p>
                <a:pPr>
                  <a:defRPr sz="950" b="1" i="0" u="none" strike="noStrike" baseline="0">
                    <a:solidFill>
                      <a:srgbClr val="000000"/>
                    </a:solidFill>
                    <a:latin typeface="Arial Cyr"/>
                    <a:ea typeface="Arial Cyr"/>
                    <a:cs typeface="Arial Cyr"/>
                  </a:defRPr>
                </a:pPr>
                <a:endParaRPr lang="ru-RU"/>
              </a:p>
            </c:txPr>
            <c:showVal val="1"/>
          </c:dLbls>
          <c:cat>
            <c:strRef>
              <c:f>Sheet1!$B$1:$E$1</c:f>
              <c:strCache>
                <c:ptCount val="1"/>
                <c:pt idx="0">
                  <c:v>кількість осіб</c:v>
                </c:pt>
              </c:strCache>
            </c:strRef>
          </c:cat>
          <c:val>
            <c:numRef>
              <c:f>Sheet1!$B$4:$E$4</c:f>
              <c:numCache>
                <c:formatCode>General</c:formatCode>
                <c:ptCount val="4"/>
                <c:pt idx="0">
                  <c:v>54</c:v>
                </c:pt>
              </c:numCache>
            </c:numRef>
          </c:val>
        </c:ser>
        <c:ser>
          <c:idx val="3"/>
          <c:order val="3"/>
          <c:tx>
            <c:strRef>
              <c:f>Sheet1!$A$5</c:f>
              <c:strCache>
                <c:ptCount val="1"/>
                <c:pt idx="0">
                  <c:v>адмін.арешт</c:v>
                </c:pt>
              </c:strCache>
            </c:strRef>
          </c:tx>
          <c:spPr>
            <a:solidFill>
              <a:srgbClr val="CCFFFF"/>
            </a:solidFill>
            <a:ln w="12697">
              <a:solidFill>
                <a:srgbClr val="000000"/>
              </a:solidFill>
              <a:prstDash val="solid"/>
            </a:ln>
          </c:spPr>
          <c:dLbls>
            <c:spPr>
              <a:noFill/>
              <a:ln w="25404">
                <a:noFill/>
              </a:ln>
            </c:spPr>
            <c:txPr>
              <a:bodyPr/>
              <a:lstStyle/>
              <a:p>
                <a:pPr>
                  <a:defRPr sz="950" b="1" i="0" u="none" strike="noStrike" baseline="0">
                    <a:solidFill>
                      <a:srgbClr val="000000"/>
                    </a:solidFill>
                    <a:latin typeface="Arial Cyr"/>
                    <a:ea typeface="Arial Cyr"/>
                    <a:cs typeface="Arial Cyr"/>
                  </a:defRPr>
                </a:pPr>
                <a:endParaRPr lang="ru-RU"/>
              </a:p>
            </c:txPr>
            <c:showVal val="1"/>
          </c:dLbls>
          <c:cat>
            <c:strRef>
              <c:f>Sheet1!$B$1:$E$1</c:f>
              <c:strCache>
                <c:ptCount val="1"/>
                <c:pt idx="0">
                  <c:v>кількість осіб</c:v>
                </c:pt>
              </c:strCache>
            </c:strRef>
          </c:cat>
          <c:val>
            <c:numRef>
              <c:f>Sheet1!$B$5:$E$5</c:f>
              <c:numCache>
                <c:formatCode>General</c:formatCode>
                <c:ptCount val="4"/>
                <c:pt idx="0">
                  <c:v>11</c:v>
                </c:pt>
              </c:numCache>
            </c:numRef>
          </c:val>
        </c:ser>
        <c:ser>
          <c:idx val="4"/>
          <c:order val="4"/>
          <c:tx>
            <c:strRef>
              <c:f>Sheet1!$A$6</c:f>
              <c:strCache>
                <c:ptCount val="1"/>
                <c:pt idx="0">
                  <c:v>позбавлення спец.права</c:v>
                </c:pt>
              </c:strCache>
            </c:strRef>
          </c:tx>
          <c:spPr>
            <a:solidFill>
              <a:srgbClr val="660066"/>
            </a:solidFill>
            <a:ln w="12697">
              <a:solidFill>
                <a:srgbClr val="000000"/>
              </a:solidFill>
              <a:prstDash val="solid"/>
            </a:ln>
          </c:spPr>
          <c:dLbls>
            <c:spPr>
              <a:noFill/>
              <a:ln w="25404">
                <a:noFill/>
              </a:ln>
            </c:spPr>
            <c:txPr>
              <a:bodyPr/>
              <a:lstStyle/>
              <a:p>
                <a:pPr>
                  <a:defRPr sz="950" b="1" i="0" u="none" strike="noStrike" baseline="0">
                    <a:solidFill>
                      <a:srgbClr val="000000"/>
                    </a:solidFill>
                    <a:latin typeface="Arial Cyr"/>
                    <a:ea typeface="Arial Cyr"/>
                    <a:cs typeface="Arial Cyr"/>
                  </a:defRPr>
                </a:pPr>
                <a:endParaRPr lang="ru-RU"/>
              </a:p>
            </c:txPr>
            <c:showVal val="1"/>
          </c:dLbls>
          <c:cat>
            <c:strRef>
              <c:f>Sheet1!$B$1:$E$1</c:f>
              <c:strCache>
                <c:ptCount val="1"/>
                <c:pt idx="0">
                  <c:v>кількість осіб</c:v>
                </c:pt>
              </c:strCache>
            </c:strRef>
          </c:cat>
          <c:val>
            <c:numRef>
              <c:f>Sheet1!$B$6:$E$6</c:f>
              <c:numCache>
                <c:formatCode>General</c:formatCode>
                <c:ptCount val="4"/>
                <c:pt idx="0">
                  <c:v>21</c:v>
                </c:pt>
              </c:numCache>
            </c:numRef>
          </c:val>
        </c:ser>
        <c:ser>
          <c:idx val="5"/>
          <c:order val="5"/>
          <c:tx>
            <c:strRef>
              <c:f>Sheet1!$A$7</c:f>
              <c:strCache>
                <c:ptCount val="1"/>
                <c:pt idx="0">
                  <c:v>громадські роботи</c:v>
                </c:pt>
              </c:strCache>
            </c:strRef>
          </c:tx>
          <c:spPr>
            <a:solidFill>
              <a:srgbClr val="FF8080"/>
            </a:solidFill>
            <a:ln w="12697">
              <a:solidFill>
                <a:srgbClr val="000000"/>
              </a:solidFill>
              <a:prstDash val="solid"/>
            </a:ln>
          </c:spPr>
          <c:dLbls>
            <c:spPr>
              <a:noFill/>
              <a:ln w="25404">
                <a:noFill/>
              </a:ln>
            </c:spPr>
            <c:txPr>
              <a:bodyPr/>
              <a:lstStyle/>
              <a:p>
                <a:pPr>
                  <a:defRPr sz="950" b="1" i="0" u="none" strike="noStrike" baseline="0">
                    <a:solidFill>
                      <a:srgbClr val="000000"/>
                    </a:solidFill>
                    <a:latin typeface="Arial Cyr"/>
                    <a:ea typeface="Arial Cyr"/>
                    <a:cs typeface="Arial Cyr"/>
                  </a:defRPr>
                </a:pPr>
                <a:endParaRPr lang="ru-RU"/>
              </a:p>
            </c:txPr>
            <c:showVal val="1"/>
          </c:dLbls>
          <c:cat>
            <c:strRef>
              <c:f>Sheet1!$B$1:$E$1</c:f>
              <c:strCache>
                <c:ptCount val="1"/>
                <c:pt idx="0">
                  <c:v>кількість осіб</c:v>
                </c:pt>
              </c:strCache>
            </c:strRef>
          </c:cat>
          <c:val>
            <c:numRef>
              <c:f>Sheet1!$B$7:$E$7</c:f>
              <c:numCache>
                <c:formatCode>General</c:formatCode>
                <c:ptCount val="4"/>
                <c:pt idx="0">
                  <c:v>12</c:v>
                </c:pt>
              </c:numCache>
            </c:numRef>
          </c:val>
        </c:ser>
        <c:gapWidth val="270"/>
        <c:gapDepth val="90"/>
        <c:shape val="box"/>
        <c:axId val="86286336"/>
        <c:axId val="86434944"/>
        <c:axId val="0"/>
      </c:bar3DChart>
      <c:catAx>
        <c:axId val="86286336"/>
        <c:scaling>
          <c:orientation val="minMax"/>
        </c:scaling>
        <c:axPos val="b"/>
        <c:numFmt formatCode="General" sourceLinked="1"/>
        <c:tickLblPos val="low"/>
        <c:spPr>
          <a:ln w="3174">
            <a:solidFill>
              <a:srgbClr val="000000"/>
            </a:solidFill>
            <a:prstDash val="solid"/>
          </a:ln>
        </c:spPr>
        <c:txPr>
          <a:bodyPr rot="0" vert="horz"/>
          <a:lstStyle/>
          <a:p>
            <a:pPr>
              <a:defRPr sz="950" b="1" i="0" u="none" strike="noStrike" baseline="0">
                <a:solidFill>
                  <a:srgbClr val="000000"/>
                </a:solidFill>
                <a:latin typeface="Arial Cyr"/>
                <a:ea typeface="Arial Cyr"/>
                <a:cs typeface="Arial Cyr"/>
              </a:defRPr>
            </a:pPr>
            <a:endParaRPr lang="ru-RU"/>
          </a:p>
        </c:txPr>
        <c:crossAx val="86434944"/>
        <c:crosses val="autoZero"/>
        <c:auto val="1"/>
        <c:lblAlgn val="ctr"/>
        <c:lblOffset val="100"/>
        <c:tickLblSkip val="1"/>
        <c:tickMarkSkip val="1"/>
      </c:catAx>
      <c:valAx>
        <c:axId val="86434944"/>
        <c:scaling>
          <c:orientation val="minMax"/>
        </c:scaling>
        <c:axPos val="l"/>
        <c:majorGridlines>
          <c:spPr>
            <a:ln w="3174">
              <a:solidFill>
                <a:srgbClr val="000000"/>
              </a:solidFill>
              <a:prstDash val="solid"/>
            </a:ln>
          </c:spPr>
        </c:majorGridlines>
        <c:numFmt formatCode="General" sourceLinked="1"/>
        <c:tickLblPos val="nextTo"/>
        <c:spPr>
          <a:ln w="3174">
            <a:solidFill>
              <a:srgbClr val="000000"/>
            </a:solidFill>
            <a:prstDash val="solid"/>
          </a:ln>
        </c:spPr>
        <c:txPr>
          <a:bodyPr rot="0" vert="horz"/>
          <a:lstStyle/>
          <a:p>
            <a:pPr>
              <a:defRPr sz="950" b="1" i="0" u="none" strike="noStrike" baseline="0">
                <a:solidFill>
                  <a:srgbClr val="000000"/>
                </a:solidFill>
                <a:latin typeface="Arial Cyr"/>
                <a:ea typeface="Arial Cyr"/>
                <a:cs typeface="Arial Cyr"/>
              </a:defRPr>
            </a:pPr>
            <a:endParaRPr lang="ru-RU"/>
          </a:p>
        </c:txPr>
        <c:crossAx val="86286336"/>
        <c:crosses val="autoZero"/>
        <c:crossBetween val="between"/>
      </c:valAx>
      <c:spPr>
        <a:noFill/>
        <a:ln w="25404">
          <a:noFill/>
        </a:ln>
      </c:spPr>
    </c:plotArea>
    <c:legend>
      <c:legendPos val="r"/>
      <c:layout>
        <c:manualLayout>
          <c:xMode val="edge"/>
          <c:yMode val="edge"/>
          <c:x val="0.64213564213564689"/>
          <c:y val="0.16589861751152149"/>
          <c:w val="0.26839826839827091"/>
          <c:h val="0.5852534562212004"/>
        </c:manualLayout>
      </c:layout>
      <c:spPr>
        <a:noFill/>
        <a:ln w="3174">
          <a:solidFill>
            <a:srgbClr val="000000"/>
          </a:solidFill>
          <a:prstDash val="solid"/>
        </a:ln>
      </c:spPr>
      <c:txPr>
        <a:bodyPr/>
        <a:lstStyle/>
        <a:p>
          <a:pPr>
            <a:defRPr sz="870"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950" b="1" i="0" u="none" strike="noStrike" baseline="0">
          <a:solidFill>
            <a:srgbClr val="000000"/>
          </a:solidFill>
          <a:latin typeface="Arial Cyr"/>
          <a:ea typeface="Arial Cyr"/>
          <a:cs typeface="Arial Cyr"/>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depthPercent val="100"/>
      <c:rAngAx val="1"/>
    </c:view3D>
    <c:sideWall>
      <c:spPr>
        <a:noFill/>
      </c:spPr>
    </c:sideWall>
    <c:backWall>
      <c:spPr>
        <a:noFill/>
        <a:ln w="25400">
          <a:noFill/>
        </a:ln>
      </c:spPr>
    </c:backWall>
    <c:plotArea>
      <c:layout/>
      <c:bar3DChart>
        <c:barDir val="col"/>
        <c:grouping val="clustered"/>
        <c:ser>
          <c:idx val="0"/>
          <c:order val="0"/>
          <c:tx>
            <c:strRef>
              <c:f>Лист1!$B$1</c:f>
              <c:strCache>
                <c:ptCount val="1"/>
                <c:pt idx="0">
                  <c:v>кількість справ</c:v>
                </c:pt>
              </c:strCache>
            </c:strRef>
          </c:tx>
          <c:dLbls>
            <c:spPr>
              <a:noFill/>
              <a:ln w="25416">
                <a:noFill/>
              </a:ln>
            </c:spPr>
            <c:showVal val="1"/>
          </c:dLbls>
          <c:cat>
            <c:strRef>
              <c:f>Лист1!$A$2:$A$6</c:f>
              <c:strCache>
                <c:ptCount val="5"/>
                <c:pt idx="0">
                  <c:v>Перебувало в провадженні справ</c:v>
                </c:pt>
                <c:pt idx="1">
                  <c:v>розглянуто</c:v>
                </c:pt>
                <c:pt idx="2">
                  <c:v>розглянуто із задоволенням позову </c:v>
                </c:pt>
                <c:pt idx="3">
                  <c:v>залишено без розгляду</c:v>
                </c:pt>
                <c:pt idx="4">
                  <c:v>залишок</c:v>
                </c:pt>
              </c:strCache>
            </c:strRef>
          </c:cat>
          <c:val>
            <c:numRef>
              <c:f>Лист1!$B$2:$B$6</c:f>
              <c:numCache>
                <c:formatCode>General</c:formatCode>
                <c:ptCount val="5"/>
                <c:pt idx="0">
                  <c:v>807</c:v>
                </c:pt>
                <c:pt idx="1">
                  <c:v>805</c:v>
                </c:pt>
                <c:pt idx="2">
                  <c:v>797</c:v>
                </c:pt>
                <c:pt idx="3">
                  <c:v>1</c:v>
                </c:pt>
                <c:pt idx="4">
                  <c:v>2</c:v>
                </c:pt>
              </c:numCache>
            </c:numRef>
          </c:val>
        </c:ser>
        <c:ser>
          <c:idx val="1"/>
          <c:order val="1"/>
          <c:tx>
            <c:strRef>
              <c:f>Лист1!$C$1</c:f>
              <c:strCache>
                <c:ptCount val="1"/>
                <c:pt idx="0">
                  <c:v>Столбец1</c:v>
                </c:pt>
              </c:strCache>
            </c:strRef>
          </c:tx>
          <c:cat>
            <c:strRef>
              <c:f>Лист1!$A$2:$A$6</c:f>
              <c:strCache>
                <c:ptCount val="5"/>
                <c:pt idx="0">
                  <c:v>Перебувало в провадженні справ</c:v>
                </c:pt>
                <c:pt idx="1">
                  <c:v>розглянуто</c:v>
                </c:pt>
                <c:pt idx="2">
                  <c:v>розглянуто із задоволенням позову </c:v>
                </c:pt>
                <c:pt idx="3">
                  <c:v>залишено без розгляду</c:v>
                </c:pt>
                <c:pt idx="4">
                  <c:v>залишок</c:v>
                </c:pt>
              </c:strCache>
            </c:strRef>
          </c:cat>
          <c:val>
            <c:numRef>
              <c:f>Лист1!$C$2:$C$6</c:f>
              <c:numCache>
                <c:formatCode>General</c:formatCode>
                <c:ptCount val="5"/>
              </c:numCache>
            </c:numRef>
          </c:val>
        </c:ser>
        <c:ser>
          <c:idx val="2"/>
          <c:order val="2"/>
          <c:tx>
            <c:strRef>
              <c:f>Лист1!$D$1</c:f>
              <c:strCache>
                <c:ptCount val="1"/>
                <c:pt idx="0">
                  <c:v>Столбец2</c:v>
                </c:pt>
              </c:strCache>
            </c:strRef>
          </c:tx>
          <c:cat>
            <c:strRef>
              <c:f>Лист1!$A$2:$A$6</c:f>
              <c:strCache>
                <c:ptCount val="5"/>
                <c:pt idx="0">
                  <c:v>Перебувало в провадженні справ</c:v>
                </c:pt>
                <c:pt idx="1">
                  <c:v>розглянуто</c:v>
                </c:pt>
                <c:pt idx="2">
                  <c:v>розглянуто із задоволенням позову </c:v>
                </c:pt>
                <c:pt idx="3">
                  <c:v>залишено без розгляду</c:v>
                </c:pt>
                <c:pt idx="4">
                  <c:v>залишок</c:v>
                </c:pt>
              </c:strCache>
            </c:strRef>
          </c:cat>
          <c:val>
            <c:numRef>
              <c:f>Лист1!$D$2:$D$6</c:f>
              <c:numCache>
                <c:formatCode>General</c:formatCode>
                <c:ptCount val="5"/>
              </c:numCache>
            </c:numRef>
          </c:val>
        </c:ser>
        <c:shape val="box"/>
        <c:axId val="87803008"/>
        <c:axId val="88259200"/>
        <c:axId val="0"/>
      </c:bar3DChart>
      <c:catAx>
        <c:axId val="87803008"/>
        <c:scaling>
          <c:orientation val="minMax"/>
        </c:scaling>
        <c:axPos val="b"/>
        <c:numFmt formatCode="General" sourceLinked="1"/>
        <c:tickLblPos val="nextTo"/>
        <c:crossAx val="88259200"/>
        <c:crosses val="autoZero"/>
        <c:auto val="1"/>
        <c:lblAlgn val="ctr"/>
        <c:lblOffset val="100"/>
      </c:catAx>
      <c:valAx>
        <c:axId val="88259200"/>
        <c:scaling>
          <c:orientation val="minMax"/>
        </c:scaling>
        <c:axPos val="l"/>
        <c:majorGridlines/>
        <c:numFmt formatCode="General" sourceLinked="1"/>
        <c:tickLblPos val="nextTo"/>
        <c:crossAx val="87803008"/>
        <c:crosses val="autoZero"/>
        <c:crossBetween val="between"/>
      </c:valAx>
      <c:spPr>
        <a:noFill/>
        <a:ln w="25416">
          <a:noFill/>
        </a:ln>
      </c:spPr>
    </c:plotArea>
    <c:plotVisOnly val="1"/>
    <c:dispBlanksAs val="gap"/>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C2F7D-050C-4720-A286-98159CFC8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9</Pages>
  <Words>2940</Words>
  <Characters>16761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52</cp:revision>
  <cp:lastPrinted>2016-01-20T07:37:00Z</cp:lastPrinted>
  <dcterms:created xsi:type="dcterms:W3CDTF">2016-01-15T07:25:00Z</dcterms:created>
  <dcterms:modified xsi:type="dcterms:W3CDTF">2016-01-26T08:08:00Z</dcterms:modified>
</cp:coreProperties>
</file>