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50AC" w:rsidRPr="00403140" w:rsidRDefault="000350AC" w:rsidP="000350AC">
      <w:pPr>
        <w:jc w:val="center"/>
        <w:rPr>
          <w:b/>
          <w:bCs/>
          <w:sz w:val="28"/>
          <w:szCs w:val="28"/>
        </w:rPr>
      </w:pPr>
      <w:r w:rsidRPr="00403140">
        <w:rPr>
          <w:b/>
          <w:bCs/>
          <w:sz w:val="28"/>
          <w:szCs w:val="28"/>
        </w:rPr>
        <w:t>Огляд даних судової</w:t>
      </w:r>
    </w:p>
    <w:p w:rsidR="000350AC" w:rsidRPr="00403140" w:rsidRDefault="000350AC" w:rsidP="000350AC">
      <w:pPr>
        <w:jc w:val="center"/>
        <w:rPr>
          <w:rFonts w:eastAsia="Lucida Sans Unicode"/>
          <w:b/>
          <w:sz w:val="28"/>
          <w:szCs w:val="28"/>
        </w:rPr>
      </w:pPr>
      <w:r w:rsidRPr="00403140">
        <w:rPr>
          <w:b/>
          <w:bCs/>
          <w:sz w:val="28"/>
          <w:szCs w:val="28"/>
        </w:rPr>
        <w:t xml:space="preserve">статистики про стан здійснення правосуддя </w:t>
      </w:r>
      <w:proofErr w:type="spellStart"/>
      <w:r w:rsidRPr="00403140">
        <w:rPr>
          <w:b/>
          <w:bCs/>
          <w:sz w:val="28"/>
          <w:szCs w:val="28"/>
        </w:rPr>
        <w:t>Лугинським</w:t>
      </w:r>
      <w:proofErr w:type="spellEnd"/>
      <w:r w:rsidRPr="00403140">
        <w:rPr>
          <w:b/>
          <w:bCs/>
          <w:sz w:val="28"/>
          <w:szCs w:val="28"/>
        </w:rPr>
        <w:t xml:space="preserve"> районним судом Житомирської області </w:t>
      </w:r>
      <w:r>
        <w:rPr>
          <w:b/>
          <w:bCs/>
          <w:sz w:val="28"/>
          <w:szCs w:val="28"/>
        </w:rPr>
        <w:t xml:space="preserve">за перше півріччя </w:t>
      </w:r>
      <w:r w:rsidRPr="00403140">
        <w:rPr>
          <w:rFonts w:eastAsia="Lucida Sans Unicode"/>
          <w:b/>
          <w:sz w:val="28"/>
          <w:szCs w:val="28"/>
        </w:rPr>
        <w:t>202</w:t>
      </w:r>
      <w:r>
        <w:rPr>
          <w:rFonts w:eastAsia="Lucida Sans Unicode"/>
          <w:b/>
          <w:sz w:val="28"/>
          <w:szCs w:val="28"/>
        </w:rPr>
        <w:t>2 року (в порівнянні з першим півріччям  2021</w:t>
      </w:r>
      <w:r w:rsidRPr="00403140">
        <w:rPr>
          <w:rFonts w:eastAsia="Lucida Sans Unicode"/>
          <w:b/>
          <w:sz w:val="28"/>
          <w:szCs w:val="28"/>
        </w:rPr>
        <w:t xml:space="preserve"> рок</w:t>
      </w:r>
      <w:r>
        <w:rPr>
          <w:rFonts w:eastAsia="Lucida Sans Unicode"/>
          <w:b/>
          <w:sz w:val="28"/>
          <w:szCs w:val="28"/>
        </w:rPr>
        <w:t>у</w:t>
      </w:r>
      <w:r w:rsidRPr="00403140">
        <w:rPr>
          <w:rFonts w:eastAsia="Lucida Sans Unicode"/>
          <w:b/>
          <w:sz w:val="28"/>
          <w:szCs w:val="28"/>
        </w:rPr>
        <w:t>)</w:t>
      </w:r>
    </w:p>
    <w:p w:rsidR="000350AC" w:rsidRPr="00403140" w:rsidRDefault="000350AC" w:rsidP="000350AC">
      <w:pPr>
        <w:pStyle w:val="a3"/>
        <w:widowControl/>
        <w:suppressAutoHyphens w:val="0"/>
        <w:rPr>
          <w:rFonts w:cs="Times New Roman"/>
          <w:bCs/>
          <w:kern w:val="0"/>
          <w:sz w:val="28"/>
          <w:szCs w:val="28"/>
        </w:rPr>
      </w:pPr>
    </w:p>
    <w:p w:rsidR="000350AC" w:rsidRPr="00403140" w:rsidRDefault="000350AC" w:rsidP="000350AC">
      <w:pPr>
        <w:ind w:right="-16" w:firstLine="720"/>
        <w:jc w:val="both"/>
        <w:rPr>
          <w:sz w:val="28"/>
          <w:szCs w:val="28"/>
          <w:lang w:eastAsia="uk-UA"/>
        </w:rPr>
      </w:pPr>
      <w:proofErr w:type="spellStart"/>
      <w:r w:rsidRPr="00403140">
        <w:rPr>
          <w:sz w:val="28"/>
          <w:szCs w:val="28"/>
          <w:lang w:eastAsia="uk-UA"/>
        </w:rPr>
        <w:t>Лугинським</w:t>
      </w:r>
      <w:proofErr w:type="spellEnd"/>
      <w:r w:rsidRPr="00403140">
        <w:rPr>
          <w:sz w:val="28"/>
          <w:szCs w:val="28"/>
          <w:lang w:eastAsia="uk-UA"/>
        </w:rPr>
        <w:t xml:space="preserve"> районним судом Житомирської області відповідно до Закону України «Про судоустрій і статус суддів», на виконання плану роботи проаналізовано стан ведення обліково-статистичної роботи суду за </w:t>
      </w:r>
      <w:r>
        <w:rPr>
          <w:sz w:val="28"/>
          <w:szCs w:val="28"/>
          <w:lang w:eastAsia="uk-UA"/>
        </w:rPr>
        <w:t xml:space="preserve">перше півріччя </w:t>
      </w:r>
      <w:r w:rsidRPr="00403140">
        <w:rPr>
          <w:sz w:val="28"/>
          <w:szCs w:val="28"/>
          <w:lang w:eastAsia="uk-UA"/>
        </w:rPr>
        <w:t>202</w:t>
      </w:r>
      <w:r>
        <w:rPr>
          <w:sz w:val="28"/>
          <w:szCs w:val="28"/>
          <w:lang w:eastAsia="uk-UA"/>
        </w:rPr>
        <w:t>2</w:t>
      </w:r>
      <w:r w:rsidRPr="00403140">
        <w:rPr>
          <w:sz w:val="28"/>
          <w:szCs w:val="28"/>
          <w:lang w:eastAsia="uk-UA"/>
        </w:rPr>
        <w:t xml:space="preserve"> р</w:t>
      </w:r>
      <w:r>
        <w:rPr>
          <w:sz w:val="28"/>
          <w:szCs w:val="28"/>
          <w:lang w:eastAsia="uk-UA"/>
        </w:rPr>
        <w:t>оку</w:t>
      </w:r>
      <w:r w:rsidRPr="00403140">
        <w:rPr>
          <w:sz w:val="28"/>
          <w:szCs w:val="28"/>
          <w:lang w:eastAsia="uk-UA"/>
        </w:rPr>
        <w:t>.</w:t>
      </w:r>
    </w:p>
    <w:p w:rsidR="000350AC" w:rsidRPr="00403140" w:rsidRDefault="000350AC" w:rsidP="000350AC">
      <w:pPr>
        <w:pStyle w:val="a3"/>
        <w:widowControl/>
        <w:suppressAutoHyphens w:val="0"/>
        <w:jc w:val="both"/>
        <w:rPr>
          <w:rFonts w:cs="Times New Roman"/>
          <w:bCs/>
          <w:kern w:val="0"/>
          <w:sz w:val="28"/>
          <w:szCs w:val="28"/>
        </w:rPr>
      </w:pPr>
      <w:r w:rsidRPr="00403140">
        <w:rPr>
          <w:rFonts w:cs="Times New Roman"/>
          <w:bCs/>
          <w:kern w:val="0"/>
          <w:sz w:val="28"/>
          <w:szCs w:val="28"/>
        </w:rPr>
        <w:t>Метою статистичного аналізу є порівняння кількісних характеристик об’єкта дослідження та виявлення тенденцій змін динаміки статистичних показників.</w:t>
      </w:r>
    </w:p>
    <w:p w:rsidR="000350AC" w:rsidRPr="00403140" w:rsidRDefault="000350AC" w:rsidP="000350AC">
      <w:pPr>
        <w:ind w:firstLine="709"/>
        <w:jc w:val="both"/>
        <w:rPr>
          <w:rFonts w:eastAsia="Lucida Sans Unicode"/>
          <w:bCs/>
          <w:sz w:val="28"/>
          <w:szCs w:val="28"/>
        </w:rPr>
      </w:pPr>
      <w:r w:rsidRPr="00403140">
        <w:rPr>
          <w:rFonts w:eastAsia="Lucida Sans Unicode"/>
          <w:bCs/>
          <w:sz w:val="28"/>
          <w:szCs w:val="28"/>
        </w:rPr>
        <w:t>Головним аспектом проведення даного аналізу виступають:</w:t>
      </w:r>
    </w:p>
    <w:p w:rsidR="000350AC" w:rsidRPr="00403140" w:rsidRDefault="000350AC" w:rsidP="000350AC">
      <w:pPr>
        <w:numPr>
          <w:ilvl w:val="0"/>
          <w:numId w:val="1"/>
        </w:numPr>
        <w:ind w:left="0" w:firstLine="709"/>
        <w:jc w:val="both"/>
        <w:rPr>
          <w:rFonts w:eastAsia="Lucida Sans Unicode"/>
          <w:bCs/>
          <w:sz w:val="28"/>
          <w:szCs w:val="28"/>
        </w:rPr>
      </w:pPr>
      <w:r w:rsidRPr="00403140">
        <w:rPr>
          <w:rFonts w:eastAsia="Lucida Sans Unicode"/>
          <w:bCs/>
          <w:sz w:val="28"/>
          <w:szCs w:val="28"/>
        </w:rPr>
        <w:t>кількість справ, розглянутих за видами судочинства (кримінальне, цивільне, адміністративне, справи про адміністративні правопорушення) та за окремими категоріями (видами);</w:t>
      </w:r>
    </w:p>
    <w:p w:rsidR="000350AC" w:rsidRPr="00403140" w:rsidRDefault="000350AC" w:rsidP="000350AC">
      <w:pPr>
        <w:numPr>
          <w:ilvl w:val="0"/>
          <w:numId w:val="1"/>
        </w:numPr>
        <w:ind w:left="0" w:firstLine="709"/>
        <w:jc w:val="both"/>
        <w:rPr>
          <w:rFonts w:eastAsia="Lucida Sans Unicode"/>
          <w:bCs/>
          <w:sz w:val="28"/>
          <w:szCs w:val="28"/>
        </w:rPr>
      </w:pPr>
      <w:r w:rsidRPr="00403140">
        <w:rPr>
          <w:rFonts w:eastAsia="Lucida Sans Unicode"/>
          <w:bCs/>
          <w:sz w:val="28"/>
          <w:szCs w:val="28"/>
        </w:rPr>
        <w:t>кількість засуджених за вироками, які набрали та не набрали законної сили у даному звітному періоді;</w:t>
      </w:r>
    </w:p>
    <w:p w:rsidR="000350AC" w:rsidRPr="00403140" w:rsidRDefault="000350AC" w:rsidP="000350AC">
      <w:pPr>
        <w:numPr>
          <w:ilvl w:val="0"/>
          <w:numId w:val="1"/>
        </w:numPr>
        <w:ind w:left="0" w:firstLine="709"/>
        <w:jc w:val="both"/>
        <w:rPr>
          <w:rFonts w:eastAsia="Lucida Sans Unicode"/>
          <w:bCs/>
          <w:sz w:val="28"/>
          <w:szCs w:val="28"/>
        </w:rPr>
      </w:pPr>
      <w:r w:rsidRPr="00403140">
        <w:rPr>
          <w:rFonts w:eastAsia="Lucida Sans Unicode"/>
          <w:bCs/>
          <w:sz w:val="28"/>
          <w:szCs w:val="28"/>
        </w:rPr>
        <w:t>призначені до правопорушників покарання (основні та додаткові);</w:t>
      </w:r>
    </w:p>
    <w:p w:rsidR="000350AC" w:rsidRPr="00403140" w:rsidRDefault="000350AC" w:rsidP="000350AC">
      <w:pPr>
        <w:numPr>
          <w:ilvl w:val="0"/>
          <w:numId w:val="1"/>
        </w:numPr>
        <w:ind w:left="0" w:firstLine="709"/>
        <w:jc w:val="both"/>
        <w:rPr>
          <w:rFonts w:eastAsia="Lucida Sans Unicode"/>
          <w:bCs/>
          <w:sz w:val="28"/>
          <w:szCs w:val="28"/>
        </w:rPr>
      </w:pPr>
      <w:r w:rsidRPr="00403140">
        <w:rPr>
          <w:rFonts w:eastAsia="Lucida Sans Unicode"/>
          <w:bCs/>
          <w:sz w:val="28"/>
          <w:szCs w:val="28"/>
        </w:rPr>
        <w:t>загальна кількість осіб, притягнутих до адміністративної відповідальності за КУпАП (за видами скоєних правопорушень та накладених на них адміністративних стягнень) тощо.</w:t>
      </w:r>
    </w:p>
    <w:p w:rsidR="000350AC" w:rsidRPr="00403140" w:rsidRDefault="000350AC" w:rsidP="000350AC">
      <w:pPr>
        <w:ind w:right="-16" w:firstLine="709"/>
        <w:jc w:val="both"/>
        <w:rPr>
          <w:sz w:val="28"/>
          <w:szCs w:val="28"/>
          <w:lang w:eastAsia="uk-UA"/>
        </w:rPr>
      </w:pPr>
      <w:r w:rsidRPr="00403140">
        <w:rPr>
          <w:sz w:val="28"/>
          <w:szCs w:val="28"/>
          <w:lang w:eastAsia="uk-UA"/>
        </w:rPr>
        <w:t xml:space="preserve">Обліково-статистична робота у </w:t>
      </w:r>
      <w:proofErr w:type="spellStart"/>
      <w:r w:rsidRPr="00403140">
        <w:rPr>
          <w:sz w:val="28"/>
          <w:szCs w:val="28"/>
          <w:lang w:eastAsia="uk-UA"/>
        </w:rPr>
        <w:t>Лугинському</w:t>
      </w:r>
      <w:proofErr w:type="spellEnd"/>
      <w:r w:rsidRPr="00403140">
        <w:rPr>
          <w:sz w:val="28"/>
          <w:szCs w:val="28"/>
          <w:lang w:eastAsia="uk-UA"/>
        </w:rPr>
        <w:t xml:space="preserve"> районному суді Житомирської області ведеться відповідно до </w:t>
      </w:r>
      <w:r w:rsidRPr="00794A68">
        <w:rPr>
          <w:sz w:val="28"/>
          <w:szCs w:val="28"/>
          <w:shd w:val="clear" w:color="auto" w:fill="FFFFFF"/>
        </w:rPr>
        <w:t>Інструкції з діловодства в місцевих та апеляційних судах України</w:t>
      </w:r>
      <w:r w:rsidRPr="00794A68">
        <w:rPr>
          <w:sz w:val="28"/>
          <w:szCs w:val="28"/>
          <w:lang w:eastAsia="uk-UA"/>
        </w:rPr>
        <w:t>,</w:t>
      </w:r>
      <w:r w:rsidRPr="00403140">
        <w:rPr>
          <w:sz w:val="28"/>
          <w:szCs w:val="28"/>
          <w:lang w:eastAsia="uk-UA"/>
        </w:rPr>
        <w:t xml:space="preserve"> Положення про автоматизовану систему документообігу суду, Інструкції щодо заповнення і подання та заповнення форм звітності про розгляд апеляційними та місцевими судами судових справ та матеріалів,  Інструкції щодо формування картки на особу, тощо.</w:t>
      </w:r>
    </w:p>
    <w:p w:rsidR="000350AC" w:rsidRPr="00403140" w:rsidRDefault="000350AC" w:rsidP="000350AC">
      <w:pPr>
        <w:ind w:right="-16" w:firstLine="720"/>
        <w:jc w:val="both"/>
        <w:rPr>
          <w:sz w:val="28"/>
          <w:szCs w:val="28"/>
        </w:rPr>
      </w:pPr>
      <w:r w:rsidRPr="00403140">
        <w:rPr>
          <w:sz w:val="28"/>
          <w:szCs w:val="28"/>
          <w:lang w:eastAsia="uk-UA"/>
        </w:rPr>
        <w:t>Відповідно до п. 3 ст. 15 Закону України «Про судоустрій і статус суддів» діловодство у місцевих загальних судах здійснюється в автоматизованій системі документообігу суду.</w:t>
      </w:r>
    </w:p>
    <w:p w:rsidR="007D2432" w:rsidRDefault="000350AC" w:rsidP="000350AC">
      <w:pPr>
        <w:ind w:firstLine="629"/>
        <w:jc w:val="both"/>
        <w:rPr>
          <w:sz w:val="28"/>
          <w:szCs w:val="28"/>
        </w:rPr>
      </w:pPr>
      <w:r w:rsidRPr="00403140">
        <w:rPr>
          <w:sz w:val="28"/>
          <w:szCs w:val="28"/>
        </w:rPr>
        <w:t>За штатним розкладом у суді передбачено 5 посад</w:t>
      </w:r>
      <w:r w:rsidR="007D2432">
        <w:rPr>
          <w:sz w:val="28"/>
          <w:szCs w:val="28"/>
        </w:rPr>
        <w:t xml:space="preserve"> суддів, одна посада вакантна.</w:t>
      </w:r>
    </w:p>
    <w:p w:rsidR="000350AC" w:rsidRPr="00403140" w:rsidRDefault="000350AC" w:rsidP="000350AC">
      <w:pPr>
        <w:ind w:firstLine="62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 30 вересня 2021 року в </w:t>
      </w:r>
      <w:proofErr w:type="spellStart"/>
      <w:r>
        <w:rPr>
          <w:sz w:val="28"/>
          <w:szCs w:val="28"/>
        </w:rPr>
        <w:t>Лугинському</w:t>
      </w:r>
      <w:proofErr w:type="spellEnd"/>
      <w:r>
        <w:rPr>
          <w:sz w:val="28"/>
          <w:szCs w:val="28"/>
        </w:rPr>
        <w:t xml:space="preserve"> районному суді Житомирської області не здійснюється правосуддя у з зв</w:t>
      </w:r>
      <w:r>
        <w:rPr>
          <w:rFonts w:ascii="Arial" w:hAnsi="Arial" w:cs="Arial"/>
          <w:sz w:val="28"/>
          <w:szCs w:val="28"/>
        </w:rPr>
        <w:t>'</w:t>
      </w:r>
      <w:r>
        <w:rPr>
          <w:sz w:val="28"/>
          <w:szCs w:val="28"/>
        </w:rPr>
        <w:t xml:space="preserve">язку з тим, що у суддів Денисюк І.І. (17.01.2019), </w:t>
      </w:r>
      <w:proofErr w:type="spellStart"/>
      <w:r>
        <w:rPr>
          <w:sz w:val="28"/>
          <w:szCs w:val="28"/>
        </w:rPr>
        <w:t>Свинченко</w:t>
      </w:r>
      <w:proofErr w:type="spellEnd"/>
      <w:r>
        <w:rPr>
          <w:sz w:val="28"/>
          <w:szCs w:val="28"/>
        </w:rPr>
        <w:t xml:space="preserve"> Г.Д. (01.08.2021), Данчука В.В. (01.08.2021), Гребенюка В.В. (29.09.2021) закінчивсь п</w:t>
      </w:r>
      <w:r>
        <w:rPr>
          <w:rFonts w:ascii="Arial" w:hAnsi="Arial" w:cs="Arial"/>
          <w:sz w:val="28"/>
          <w:szCs w:val="28"/>
        </w:rPr>
        <w:t>'</w:t>
      </w:r>
      <w:r>
        <w:rPr>
          <w:sz w:val="28"/>
          <w:szCs w:val="28"/>
        </w:rPr>
        <w:t>ятирічний строк повноважень судді.</w:t>
      </w:r>
    </w:p>
    <w:p w:rsidR="000350AC" w:rsidRDefault="000350AC" w:rsidP="000350AC">
      <w:pPr>
        <w:ind w:firstLine="708"/>
        <w:jc w:val="center"/>
        <w:rPr>
          <w:b/>
          <w:bCs/>
          <w:sz w:val="28"/>
          <w:szCs w:val="28"/>
        </w:rPr>
      </w:pPr>
    </w:p>
    <w:p w:rsidR="000350AC" w:rsidRDefault="000350AC" w:rsidP="000350AC">
      <w:pPr>
        <w:ind w:firstLine="708"/>
        <w:jc w:val="center"/>
        <w:rPr>
          <w:b/>
          <w:bCs/>
          <w:sz w:val="28"/>
          <w:szCs w:val="28"/>
        </w:rPr>
      </w:pPr>
    </w:p>
    <w:p w:rsidR="000350AC" w:rsidRPr="007D2432" w:rsidRDefault="000350AC" w:rsidP="007D2432">
      <w:pPr>
        <w:ind w:firstLine="708"/>
        <w:rPr>
          <w:b/>
          <w:bCs/>
          <w:sz w:val="28"/>
          <w:szCs w:val="28"/>
        </w:rPr>
      </w:pPr>
      <w:r w:rsidRPr="00403140">
        <w:rPr>
          <w:b/>
          <w:bCs/>
          <w:sz w:val="28"/>
          <w:szCs w:val="28"/>
        </w:rPr>
        <w:t xml:space="preserve">Справи та матеріали, які перебували в провадженні суду протягом </w:t>
      </w:r>
      <w:r>
        <w:rPr>
          <w:b/>
          <w:bCs/>
          <w:sz w:val="28"/>
          <w:szCs w:val="28"/>
        </w:rPr>
        <w:t>першого півріччя 2022</w:t>
      </w:r>
      <w:r w:rsidRPr="00403140">
        <w:rPr>
          <w:rFonts w:eastAsia="Lucida Sans Unicode"/>
          <w:b/>
          <w:bCs/>
          <w:sz w:val="28"/>
          <w:szCs w:val="28"/>
        </w:rPr>
        <w:t xml:space="preserve"> року в порівнянні з</w:t>
      </w:r>
      <w:r>
        <w:rPr>
          <w:rFonts w:eastAsia="Lucida Sans Unicode"/>
          <w:b/>
          <w:bCs/>
          <w:sz w:val="28"/>
          <w:szCs w:val="28"/>
        </w:rPr>
        <w:t xml:space="preserve"> першим півріччям </w:t>
      </w:r>
      <w:r w:rsidRPr="00403140">
        <w:rPr>
          <w:rFonts w:eastAsia="Lucida Sans Unicode"/>
          <w:b/>
          <w:bCs/>
          <w:sz w:val="28"/>
          <w:szCs w:val="28"/>
        </w:rPr>
        <w:t xml:space="preserve"> 20</w:t>
      </w:r>
      <w:r>
        <w:rPr>
          <w:rFonts w:eastAsia="Lucida Sans Unicode"/>
          <w:b/>
          <w:bCs/>
          <w:sz w:val="28"/>
          <w:szCs w:val="28"/>
        </w:rPr>
        <w:t>21</w:t>
      </w:r>
      <w:r w:rsidRPr="00403140">
        <w:rPr>
          <w:rFonts w:eastAsia="Lucida Sans Unicode"/>
          <w:b/>
          <w:bCs/>
          <w:sz w:val="28"/>
          <w:szCs w:val="28"/>
        </w:rPr>
        <w:t xml:space="preserve"> рок</w:t>
      </w:r>
      <w:r>
        <w:rPr>
          <w:rFonts w:eastAsia="Lucida Sans Unicode"/>
          <w:b/>
          <w:bCs/>
          <w:sz w:val="28"/>
          <w:szCs w:val="28"/>
        </w:rPr>
        <w:t>у</w:t>
      </w:r>
    </w:p>
    <w:p w:rsidR="000350AC" w:rsidRPr="00403140" w:rsidRDefault="000350AC" w:rsidP="000350AC">
      <w:pPr>
        <w:ind w:firstLine="630"/>
        <w:jc w:val="center"/>
        <w:rPr>
          <w:rFonts w:eastAsia="Lucida Sans Unicode"/>
          <w:b/>
          <w:bCs/>
          <w:sz w:val="28"/>
          <w:szCs w:val="28"/>
        </w:rPr>
      </w:pPr>
    </w:p>
    <w:tbl>
      <w:tblPr>
        <w:tblW w:w="9525" w:type="dxa"/>
        <w:tblInd w:w="-2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1"/>
        <w:gridCol w:w="3352"/>
        <w:gridCol w:w="2693"/>
        <w:gridCol w:w="3119"/>
      </w:tblGrid>
      <w:tr w:rsidR="000350AC" w:rsidRPr="00403140" w:rsidTr="00C2703B">
        <w:trPr>
          <w:tblHeader/>
        </w:trPr>
        <w:tc>
          <w:tcPr>
            <w:tcW w:w="3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0350AC" w:rsidRPr="00403140" w:rsidRDefault="000350AC" w:rsidP="00C2703B">
            <w:pPr>
              <w:pStyle w:val="WW-"/>
              <w:snapToGrid w:val="0"/>
              <w:spacing w:after="0"/>
              <w:ind w:firstLine="630"/>
              <w:rPr>
                <w:rFonts w:ascii="Times New Roman" w:eastAsia="Lucida Sans Unicode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3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0350AC" w:rsidRPr="00403140" w:rsidRDefault="000350AC" w:rsidP="00C2703B">
            <w:pPr>
              <w:pStyle w:val="WW-"/>
              <w:snapToGrid w:val="0"/>
              <w:spacing w:after="0"/>
              <w:ind w:firstLine="630"/>
              <w:rPr>
                <w:rFonts w:ascii="Times New Roman" w:eastAsia="Lucida Sans Unicode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6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0350AC" w:rsidRPr="00403140" w:rsidRDefault="000350AC" w:rsidP="000350AC">
            <w:pPr>
              <w:pStyle w:val="WW-"/>
              <w:snapToGrid w:val="0"/>
              <w:spacing w:after="0"/>
              <w:rPr>
                <w:rFonts w:ascii="Times New Roman" w:eastAsia="Lucida Sans Unicode" w:hAnsi="Times New Roman" w:cs="Times New Roman"/>
                <w:sz w:val="28"/>
                <w:szCs w:val="28"/>
                <w:lang w:val="uk-UA"/>
              </w:rPr>
            </w:pPr>
            <w:r w:rsidRPr="00403140">
              <w:rPr>
                <w:rFonts w:ascii="Times New Roman" w:eastAsia="Lucida Sans Unicode" w:hAnsi="Times New Roman" w:cs="Times New Roman"/>
                <w:sz w:val="28"/>
                <w:szCs w:val="28"/>
                <w:lang w:val="uk-UA"/>
              </w:rPr>
              <w:t>20</w:t>
            </w:r>
            <w:r>
              <w:rPr>
                <w:rFonts w:ascii="Times New Roman" w:eastAsia="Lucida Sans Unicode" w:hAnsi="Times New Roman" w:cs="Times New Roman"/>
                <w:sz w:val="28"/>
                <w:szCs w:val="28"/>
                <w:lang w:val="uk-UA"/>
              </w:rPr>
              <w:t>21</w:t>
            </w:r>
            <w:r w:rsidRPr="00403140">
              <w:rPr>
                <w:rFonts w:ascii="Times New Roman" w:eastAsia="Lucida Sans Unicode" w:hAnsi="Times New Roman" w:cs="Times New Roman"/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31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0350AC" w:rsidRPr="00403140" w:rsidRDefault="000350AC" w:rsidP="000350AC">
            <w:pPr>
              <w:pStyle w:val="WW-"/>
              <w:snapToGrid w:val="0"/>
              <w:spacing w:after="0"/>
              <w:rPr>
                <w:rFonts w:ascii="Times New Roman" w:eastAsia="Lucida Sans Unicode" w:hAnsi="Times New Roman" w:cs="Times New Roman"/>
                <w:sz w:val="28"/>
                <w:szCs w:val="28"/>
                <w:lang w:val="uk-UA"/>
              </w:rPr>
            </w:pPr>
            <w:r w:rsidRPr="00403140">
              <w:rPr>
                <w:rFonts w:ascii="Times New Roman" w:eastAsia="Lucida Sans Unicode" w:hAnsi="Times New Roman" w:cs="Times New Roman"/>
                <w:sz w:val="28"/>
                <w:szCs w:val="28"/>
                <w:lang w:val="uk-UA"/>
              </w:rPr>
              <w:t>202</w:t>
            </w:r>
            <w:r>
              <w:rPr>
                <w:rFonts w:ascii="Times New Roman" w:eastAsia="Lucida Sans Unicode" w:hAnsi="Times New Roman" w:cs="Times New Roman"/>
                <w:sz w:val="28"/>
                <w:szCs w:val="28"/>
                <w:lang w:val="uk-UA"/>
              </w:rPr>
              <w:t>2</w:t>
            </w:r>
            <w:r w:rsidRPr="00403140">
              <w:rPr>
                <w:rFonts w:ascii="Times New Roman" w:eastAsia="Lucida Sans Unicode" w:hAnsi="Times New Roman" w:cs="Times New Roman"/>
                <w:sz w:val="28"/>
                <w:szCs w:val="28"/>
                <w:lang w:val="uk-UA"/>
              </w:rPr>
              <w:t xml:space="preserve"> рік</w:t>
            </w:r>
          </w:p>
        </w:tc>
      </w:tr>
      <w:tr w:rsidR="000350AC" w:rsidRPr="00403140" w:rsidTr="00C2703B">
        <w:tc>
          <w:tcPr>
            <w:tcW w:w="361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0350AC" w:rsidRPr="00403140" w:rsidRDefault="000350AC" w:rsidP="00C2703B">
            <w:pPr>
              <w:pStyle w:val="WW-"/>
              <w:snapToGrid w:val="0"/>
              <w:spacing w:after="0"/>
              <w:ind w:firstLine="630"/>
              <w:rPr>
                <w:rFonts w:ascii="Times New Roman" w:eastAsia="Lucida Sans Unicode" w:hAnsi="Times New Roman" w:cs="Times New Roman"/>
                <w:b w:val="0"/>
                <w:bCs/>
                <w:sz w:val="28"/>
                <w:szCs w:val="28"/>
                <w:lang w:val="uk-UA"/>
              </w:rPr>
            </w:pPr>
            <w:r w:rsidRPr="00403140">
              <w:rPr>
                <w:rFonts w:ascii="Times New Roman" w:eastAsia="Lucida Sans Unicode" w:hAnsi="Times New Roman" w:cs="Times New Roman"/>
                <w:b w:val="0"/>
                <w:bCs/>
                <w:sz w:val="28"/>
                <w:szCs w:val="28"/>
                <w:lang w:val="uk-UA"/>
              </w:rPr>
              <w:t>1</w:t>
            </w:r>
            <w:r w:rsidRPr="00794A68">
              <w:rPr>
                <w:rFonts w:ascii="Times New Roman" w:eastAsia="Lucida Sans Unicode" w:hAnsi="Times New Roman" w:cs="Times New Roman"/>
                <w:b w:val="0"/>
                <w:bCs/>
                <w:i w:val="0"/>
                <w:sz w:val="28"/>
                <w:szCs w:val="28"/>
                <w:lang w:val="uk-UA"/>
              </w:rPr>
              <w:t>1</w:t>
            </w:r>
          </w:p>
        </w:tc>
        <w:tc>
          <w:tcPr>
            <w:tcW w:w="3352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0350AC" w:rsidRPr="00403140" w:rsidRDefault="000350AC" w:rsidP="00C2703B">
            <w:pPr>
              <w:pStyle w:val="WW-"/>
              <w:snapToGrid w:val="0"/>
              <w:spacing w:after="0"/>
              <w:rPr>
                <w:rFonts w:ascii="Times New Roman" w:eastAsia="Lucida Sans Unicode" w:hAnsi="Times New Roman" w:cs="Times New Roman"/>
                <w:b w:val="0"/>
                <w:bCs/>
                <w:i w:val="0"/>
                <w:sz w:val="28"/>
                <w:szCs w:val="28"/>
                <w:lang w:val="uk-UA"/>
              </w:rPr>
            </w:pPr>
            <w:r w:rsidRPr="00403140">
              <w:rPr>
                <w:rFonts w:ascii="Times New Roman" w:eastAsia="Lucida Sans Unicode" w:hAnsi="Times New Roman" w:cs="Times New Roman"/>
                <w:b w:val="0"/>
                <w:bCs/>
                <w:i w:val="0"/>
                <w:sz w:val="28"/>
                <w:szCs w:val="28"/>
                <w:lang w:val="uk-UA"/>
              </w:rPr>
              <w:t>Справи та матеріали кримінального судочинства</w:t>
            </w:r>
          </w:p>
        </w:tc>
        <w:tc>
          <w:tcPr>
            <w:tcW w:w="2693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0350AC" w:rsidRPr="00403140" w:rsidRDefault="000350AC" w:rsidP="00C2703B">
            <w:pPr>
              <w:pStyle w:val="WW-"/>
              <w:snapToGrid w:val="0"/>
              <w:spacing w:after="0"/>
              <w:ind w:firstLine="630"/>
              <w:rPr>
                <w:rFonts w:ascii="Times New Roman" w:eastAsia="Lucida Sans Unicode" w:hAnsi="Times New Roman" w:cs="Times New Roman"/>
                <w:b w:val="0"/>
                <w:bCs/>
                <w:i w:val="0"/>
                <w:sz w:val="28"/>
                <w:szCs w:val="28"/>
                <w:lang w:val="uk-UA"/>
              </w:rPr>
            </w:pPr>
            <w:r>
              <w:rPr>
                <w:rFonts w:ascii="Times New Roman" w:eastAsia="Lucida Sans Unicode" w:hAnsi="Times New Roman" w:cs="Times New Roman"/>
                <w:b w:val="0"/>
                <w:bCs/>
                <w:i w:val="0"/>
                <w:sz w:val="28"/>
                <w:szCs w:val="28"/>
                <w:lang w:val="uk-UA"/>
              </w:rPr>
              <w:t>99</w:t>
            </w:r>
          </w:p>
        </w:tc>
        <w:tc>
          <w:tcPr>
            <w:tcW w:w="3119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0350AC" w:rsidRPr="00403140" w:rsidRDefault="000350AC" w:rsidP="00C2703B">
            <w:pPr>
              <w:pStyle w:val="WW-"/>
              <w:snapToGrid w:val="0"/>
              <w:spacing w:after="0"/>
              <w:ind w:firstLine="630"/>
              <w:rPr>
                <w:rFonts w:ascii="Times New Roman" w:eastAsia="Lucida Sans Unicode" w:hAnsi="Times New Roman" w:cs="Times New Roman"/>
                <w:b w:val="0"/>
                <w:bCs/>
                <w:i w:val="0"/>
                <w:sz w:val="28"/>
                <w:szCs w:val="28"/>
                <w:lang w:val="uk-UA"/>
              </w:rPr>
            </w:pPr>
            <w:r>
              <w:rPr>
                <w:rFonts w:ascii="Times New Roman" w:eastAsia="Lucida Sans Unicode" w:hAnsi="Times New Roman" w:cs="Times New Roman"/>
                <w:b w:val="0"/>
                <w:bCs/>
                <w:i w:val="0"/>
                <w:sz w:val="28"/>
                <w:szCs w:val="28"/>
                <w:lang w:val="uk-UA"/>
              </w:rPr>
              <w:t>2</w:t>
            </w:r>
          </w:p>
        </w:tc>
      </w:tr>
      <w:tr w:rsidR="000350AC" w:rsidRPr="00403140" w:rsidTr="00C2703B">
        <w:tc>
          <w:tcPr>
            <w:tcW w:w="361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0350AC" w:rsidRPr="00403140" w:rsidRDefault="000350AC" w:rsidP="00C2703B">
            <w:pPr>
              <w:pStyle w:val="WW-0"/>
              <w:snapToGrid w:val="0"/>
              <w:spacing w:after="0"/>
              <w:ind w:firstLine="630"/>
              <w:jc w:val="center"/>
              <w:rPr>
                <w:rFonts w:ascii="Times New Roman" w:eastAsia="Lucida Sans Unicode" w:hAnsi="Times New Roman" w:cs="Times New Roman"/>
                <w:sz w:val="28"/>
                <w:szCs w:val="28"/>
                <w:lang w:val="uk-UA"/>
              </w:rPr>
            </w:pPr>
            <w:r w:rsidRPr="00403140">
              <w:rPr>
                <w:rFonts w:ascii="Times New Roman" w:eastAsia="Lucida Sans Unicode" w:hAnsi="Times New Roman" w:cs="Times New Roman"/>
                <w:sz w:val="28"/>
                <w:szCs w:val="28"/>
                <w:lang w:val="uk-UA"/>
              </w:rPr>
              <w:lastRenderedPageBreak/>
              <w:t>22</w:t>
            </w:r>
          </w:p>
        </w:tc>
        <w:tc>
          <w:tcPr>
            <w:tcW w:w="3352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0350AC" w:rsidRPr="00403140" w:rsidRDefault="000350AC" w:rsidP="00C2703B">
            <w:pPr>
              <w:pStyle w:val="WW-0"/>
              <w:snapToGrid w:val="0"/>
              <w:spacing w:after="0"/>
              <w:jc w:val="center"/>
              <w:rPr>
                <w:rFonts w:ascii="Times New Roman" w:eastAsia="Lucida Sans Unicode" w:hAnsi="Times New Roman" w:cs="Times New Roman"/>
                <w:sz w:val="28"/>
                <w:szCs w:val="28"/>
                <w:lang w:val="uk-UA"/>
              </w:rPr>
            </w:pPr>
            <w:r w:rsidRPr="00403140"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val="uk-UA"/>
              </w:rPr>
              <w:t>Справи та матеріали цивільного судочинства</w:t>
            </w:r>
          </w:p>
        </w:tc>
        <w:tc>
          <w:tcPr>
            <w:tcW w:w="2693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0350AC" w:rsidRPr="00403140" w:rsidRDefault="000350AC" w:rsidP="00C2703B">
            <w:pPr>
              <w:pStyle w:val="WW-0"/>
              <w:snapToGrid w:val="0"/>
              <w:spacing w:after="0"/>
              <w:ind w:firstLine="630"/>
              <w:jc w:val="center"/>
              <w:rPr>
                <w:rFonts w:ascii="Times New Roman" w:eastAsia="Lucida Sans Unicode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Lucida Sans Unicode" w:hAnsi="Times New Roman" w:cs="Times New Roman"/>
                <w:sz w:val="28"/>
                <w:szCs w:val="28"/>
                <w:lang w:val="uk-UA"/>
              </w:rPr>
              <w:t>200</w:t>
            </w:r>
          </w:p>
        </w:tc>
        <w:tc>
          <w:tcPr>
            <w:tcW w:w="3119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0350AC" w:rsidRPr="00403140" w:rsidRDefault="000350AC" w:rsidP="00C2703B">
            <w:pPr>
              <w:pStyle w:val="WW-0"/>
              <w:snapToGrid w:val="0"/>
              <w:spacing w:after="0"/>
              <w:ind w:firstLine="630"/>
              <w:jc w:val="center"/>
              <w:rPr>
                <w:rFonts w:ascii="Times New Roman" w:eastAsia="Lucida Sans Unicode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Lucida Sans Unicode" w:hAnsi="Times New Roman" w:cs="Times New Roman"/>
                <w:sz w:val="28"/>
                <w:szCs w:val="28"/>
                <w:lang w:val="uk-UA"/>
              </w:rPr>
              <w:t>109</w:t>
            </w:r>
          </w:p>
        </w:tc>
      </w:tr>
      <w:tr w:rsidR="000350AC" w:rsidRPr="00403140" w:rsidTr="00C2703B">
        <w:tc>
          <w:tcPr>
            <w:tcW w:w="361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0350AC" w:rsidRPr="00403140" w:rsidRDefault="000350AC" w:rsidP="00C2703B">
            <w:pPr>
              <w:pStyle w:val="WW-0"/>
              <w:snapToGrid w:val="0"/>
              <w:spacing w:after="0"/>
              <w:ind w:firstLine="630"/>
              <w:jc w:val="center"/>
              <w:rPr>
                <w:rFonts w:ascii="Times New Roman" w:eastAsia="Lucida Sans Unicode" w:hAnsi="Times New Roman" w:cs="Times New Roman"/>
                <w:sz w:val="28"/>
                <w:szCs w:val="28"/>
                <w:lang w:val="uk-UA"/>
              </w:rPr>
            </w:pPr>
            <w:r w:rsidRPr="00403140">
              <w:rPr>
                <w:rFonts w:ascii="Times New Roman" w:eastAsia="Lucida Sans Unicode" w:hAnsi="Times New Roman" w:cs="Times New Roman"/>
                <w:sz w:val="28"/>
                <w:szCs w:val="28"/>
                <w:lang w:val="uk-UA"/>
              </w:rPr>
              <w:t>33</w:t>
            </w:r>
          </w:p>
        </w:tc>
        <w:tc>
          <w:tcPr>
            <w:tcW w:w="3352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0350AC" w:rsidRPr="00403140" w:rsidRDefault="000350AC" w:rsidP="00C2703B">
            <w:pPr>
              <w:pStyle w:val="WW-0"/>
              <w:snapToGrid w:val="0"/>
              <w:spacing w:after="0"/>
              <w:jc w:val="center"/>
              <w:rPr>
                <w:rFonts w:ascii="Times New Roman" w:eastAsia="Lucida Sans Unicode" w:hAnsi="Times New Roman" w:cs="Times New Roman"/>
                <w:sz w:val="28"/>
                <w:szCs w:val="28"/>
                <w:lang w:val="uk-UA"/>
              </w:rPr>
            </w:pPr>
            <w:r w:rsidRPr="00403140"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val="uk-UA"/>
              </w:rPr>
              <w:t>Справи та матеріали адміністративного судочинства</w:t>
            </w:r>
          </w:p>
        </w:tc>
        <w:tc>
          <w:tcPr>
            <w:tcW w:w="2693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0350AC" w:rsidRPr="00403140" w:rsidRDefault="000350AC" w:rsidP="00C2703B">
            <w:pPr>
              <w:pStyle w:val="WW-0"/>
              <w:snapToGrid w:val="0"/>
              <w:spacing w:after="0"/>
              <w:ind w:firstLine="630"/>
              <w:jc w:val="center"/>
              <w:rPr>
                <w:rFonts w:ascii="Times New Roman" w:eastAsia="Lucida Sans Unicode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Lucida Sans Unicode" w:hAnsi="Times New Roman" w:cs="Times New Roman"/>
                <w:sz w:val="28"/>
                <w:szCs w:val="28"/>
                <w:lang w:val="uk-UA"/>
              </w:rPr>
              <w:t>43</w:t>
            </w:r>
          </w:p>
        </w:tc>
        <w:tc>
          <w:tcPr>
            <w:tcW w:w="3119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0350AC" w:rsidRPr="00403140" w:rsidRDefault="000350AC" w:rsidP="00C2703B">
            <w:pPr>
              <w:pStyle w:val="WW-0"/>
              <w:snapToGrid w:val="0"/>
              <w:spacing w:after="0"/>
              <w:ind w:firstLine="630"/>
              <w:jc w:val="center"/>
              <w:rPr>
                <w:rFonts w:ascii="Times New Roman" w:eastAsia="Lucida Sans Unicode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Lucida Sans Unicode" w:hAnsi="Times New Roman" w:cs="Times New Roman"/>
                <w:sz w:val="28"/>
                <w:szCs w:val="28"/>
                <w:lang w:val="uk-UA"/>
              </w:rPr>
              <w:t>30</w:t>
            </w:r>
          </w:p>
        </w:tc>
      </w:tr>
      <w:tr w:rsidR="000350AC" w:rsidRPr="00403140" w:rsidTr="00C2703B">
        <w:tc>
          <w:tcPr>
            <w:tcW w:w="361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0350AC" w:rsidRPr="00403140" w:rsidRDefault="000350AC" w:rsidP="00C2703B">
            <w:pPr>
              <w:pStyle w:val="WW-0"/>
              <w:snapToGrid w:val="0"/>
              <w:spacing w:after="0"/>
              <w:ind w:firstLine="630"/>
              <w:jc w:val="center"/>
              <w:rPr>
                <w:rFonts w:ascii="Times New Roman" w:eastAsia="Lucida Sans Unicode" w:hAnsi="Times New Roman" w:cs="Times New Roman"/>
                <w:sz w:val="28"/>
                <w:szCs w:val="28"/>
                <w:lang w:val="uk-UA"/>
              </w:rPr>
            </w:pPr>
            <w:r w:rsidRPr="00403140">
              <w:rPr>
                <w:rFonts w:ascii="Times New Roman" w:eastAsia="Lucida Sans Unicode" w:hAnsi="Times New Roman" w:cs="Times New Roman"/>
                <w:sz w:val="28"/>
                <w:szCs w:val="28"/>
                <w:lang w:val="uk-UA"/>
              </w:rPr>
              <w:t>44</w:t>
            </w:r>
          </w:p>
        </w:tc>
        <w:tc>
          <w:tcPr>
            <w:tcW w:w="3352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0350AC" w:rsidRPr="00403140" w:rsidRDefault="000350AC" w:rsidP="00C2703B">
            <w:pPr>
              <w:pStyle w:val="WW-0"/>
              <w:snapToGrid w:val="0"/>
              <w:spacing w:after="0"/>
              <w:jc w:val="center"/>
              <w:rPr>
                <w:rFonts w:ascii="Times New Roman" w:eastAsia="Lucida Sans Unicode" w:hAnsi="Times New Roman" w:cs="Times New Roman"/>
                <w:sz w:val="28"/>
                <w:szCs w:val="28"/>
                <w:lang w:val="uk-UA"/>
              </w:rPr>
            </w:pPr>
            <w:r w:rsidRPr="00403140"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val="uk-UA"/>
              </w:rPr>
              <w:t>Справи та матеріали про адміністративні правопорушення</w:t>
            </w:r>
          </w:p>
        </w:tc>
        <w:tc>
          <w:tcPr>
            <w:tcW w:w="2693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0350AC" w:rsidRPr="00403140" w:rsidRDefault="000350AC" w:rsidP="00C2703B">
            <w:pPr>
              <w:pStyle w:val="WW-0"/>
              <w:snapToGrid w:val="0"/>
              <w:spacing w:after="0"/>
              <w:ind w:firstLine="630"/>
              <w:jc w:val="center"/>
              <w:rPr>
                <w:rFonts w:ascii="Times New Roman" w:eastAsia="Lucida Sans Unicode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Lucida Sans Unicode" w:hAnsi="Times New Roman" w:cs="Times New Roman"/>
                <w:sz w:val="28"/>
                <w:szCs w:val="28"/>
                <w:lang w:val="uk-UA"/>
              </w:rPr>
              <w:t>286</w:t>
            </w:r>
          </w:p>
        </w:tc>
        <w:tc>
          <w:tcPr>
            <w:tcW w:w="3119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0350AC" w:rsidRPr="00403140" w:rsidRDefault="000350AC" w:rsidP="00C2703B">
            <w:pPr>
              <w:pStyle w:val="WW-0"/>
              <w:snapToGrid w:val="0"/>
              <w:spacing w:after="0"/>
              <w:ind w:firstLine="630"/>
              <w:jc w:val="center"/>
              <w:rPr>
                <w:rFonts w:ascii="Times New Roman" w:eastAsia="Lucida Sans Unicode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Lucida Sans Unicode" w:hAnsi="Times New Roman" w:cs="Times New Roman"/>
                <w:sz w:val="28"/>
                <w:szCs w:val="28"/>
                <w:lang w:val="uk-UA"/>
              </w:rPr>
              <w:t>0</w:t>
            </w:r>
          </w:p>
        </w:tc>
      </w:tr>
      <w:tr w:rsidR="000350AC" w:rsidRPr="00403140" w:rsidTr="00C2703B">
        <w:tc>
          <w:tcPr>
            <w:tcW w:w="361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0350AC" w:rsidRPr="00403140" w:rsidRDefault="000350AC" w:rsidP="00C2703B">
            <w:pPr>
              <w:pStyle w:val="WW-0"/>
              <w:snapToGrid w:val="0"/>
              <w:spacing w:after="0"/>
              <w:ind w:firstLine="630"/>
              <w:jc w:val="center"/>
              <w:rPr>
                <w:rFonts w:ascii="Times New Roman" w:eastAsia="Lucida Sans Unicode" w:hAnsi="Times New Roman" w:cs="Times New Roman"/>
                <w:sz w:val="28"/>
                <w:szCs w:val="28"/>
                <w:lang w:val="uk-UA"/>
              </w:rPr>
            </w:pPr>
            <w:r w:rsidRPr="00403140">
              <w:rPr>
                <w:rFonts w:ascii="Times New Roman" w:eastAsia="Lucida Sans Unicode" w:hAnsi="Times New Roman" w:cs="Times New Roman"/>
                <w:sz w:val="28"/>
                <w:szCs w:val="28"/>
                <w:lang w:val="uk-UA"/>
              </w:rPr>
              <w:t>55</w:t>
            </w:r>
          </w:p>
        </w:tc>
        <w:tc>
          <w:tcPr>
            <w:tcW w:w="3352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0350AC" w:rsidRPr="00403140" w:rsidRDefault="000350AC" w:rsidP="00C2703B">
            <w:pPr>
              <w:pStyle w:val="WW-0"/>
              <w:snapToGrid w:val="0"/>
              <w:spacing w:after="0"/>
              <w:jc w:val="center"/>
              <w:rPr>
                <w:rFonts w:ascii="Times New Roman" w:eastAsia="Lucida Sans Unicode" w:hAnsi="Times New Roman" w:cs="Times New Roman"/>
                <w:sz w:val="28"/>
                <w:szCs w:val="28"/>
                <w:lang w:val="uk-UA"/>
              </w:rPr>
            </w:pPr>
            <w:r w:rsidRPr="00403140">
              <w:rPr>
                <w:rFonts w:ascii="Times New Roman" w:eastAsia="Lucida Sans Unicode" w:hAnsi="Times New Roman" w:cs="Times New Roman"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2693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0350AC" w:rsidRPr="00403140" w:rsidRDefault="000350AC" w:rsidP="00C2703B">
            <w:pPr>
              <w:pStyle w:val="WW-"/>
              <w:snapToGrid w:val="0"/>
              <w:spacing w:after="0"/>
              <w:ind w:firstLine="630"/>
              <w:rPr>
                <w:rFonts w:ascii="Times New Roman" w:eastAsia="Lucida Sans Unicode" w:hAnsi="Times New Roman" w:cs="Times New Roman"/>
                <w:b w:val="0"/>
                <w:bCs/>
                <w:sz w:val="28"/>
                <w:szCs w:val="28"/>
                <w:lang w:val="uk-UA"/>
              </w:rPr>
            </w:pPr>
            <w:r>
              <w:rPr>
                <w:rFonts w:ascii="Times New Roman" w:eastAsia="Lucida Sans Unicode" w:hAnsi="Times New Roman" w:cs="Times New Roman"/>
                <w:b w:val="0"/>
                <w:bCs/>
                <w:sz w:val="28"/>
                <w:szCs w:val="28"/>
                <w:lang w:val="uk-UA"/>
              </w:rPr>
              <w:t>628</w:t>
            </w:r>
          </w:p>
        </w:tc>
        <w:tc>
          <w:tcPr>
            <w:tcW w:w="3119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0350AC" w:rsidRPr="00403140" w:rsidRDefault="000350AC" w:rsidP="00C2703B">
            <w:pPr>
              <w:pStyle w:val="WW-"/>
              <w:snapToGrid w:val="0"/>
              <w:spacing w:after="0"/>
              <w:ind w:firstLine="630"/>
              <w:rPr>
                <w:rFonts w:ascii="Times New Roman" w:eastAsia="Lucida Sans Unicode" w:hAnsi="Times New Roman" w:cs="Times New Roman"/>
                <w:b w:val="0"/>
                <w:bCs/>
                <w:sz w:val="28"/>
                <w:szCs w:val="28"/>
                <w:lang w:val="uk-UA"/>
              </w:rPr>
            </w:pPr>
            <w:r>
              <w:rPr>
                <w:rFonts w:ascii="Times New Roman" w:eastAsia="Lucida Sans Unicode" w:hAnsi="Times New Roman" w:cs="Times New Roman"/>
                <w:b w:val="0"/>
                <w:bCs/>
                <w:sz w:val="28"/>
                <w:szCs w:val="28"/>
                <w:lang w:val="uk-UA"/>
              </w:rPr>
              <w:t>141</w:t>
            </w:r>
          </w:p>
        </w:tc>
      </w:tr>
    </w:tbl>
    <w:p w:rsidR="000350AC" w:rsidRPr="00403140" w:rsidRDefault="007D2432" w:rsidP="000350AC">
      <w:pPr>
        <w:ind w:firstLine="630"/>
        <w:rPr>
          <w:sz w:val="28"/>
          <w:szCs w:val="28"/>
        </w:rPr>
      </w:pPr>
      <w:r>
        <w:rPr>
          <w:noProof/>
          <w:sz w:val="28"/>
          <w:szCs w:val="28"/>
          <w:lang w:eastAsia="uk-UA"/>
        </w:rPr>
        <w:drawing>
          <wp:inline distT="0" distB="0" distL="0" distR="0">
            <wp:extent cx="5486400" cy="3200400"/>
            <wp:effectExtent l="0" t="0" r="0" b="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0350AC" w:rsidRDefault="000350AC" w:rsidP="000350AC">
      <w:pPr>
        <w:ind w:firstLine="630"/>
        <w:jc w:val="both"/>
        <w:rPr>
          <w:rFonts w:eastAsia="Lucida Sans Unicode"/>
          <w:bCs/>
          <w:sz w:val="28"/>
          <w:szCs w:val="28"/>
        </w:rPr>
      </w:pPr>
    </w:p>
    <w:p w:rsidR="000350AC" w:rsidRDefault="000350AC" w:rsidP="000350AC">
      <w:pPr>
        <w:ind w:firstLine="630"/>
        <w:jc w:val="both"/>
        <w:rPr>
          <w:rFonts w:eastAsia="Lucida Sans Unicode"/>
          <w:bCs/>
          <w:sz w:val="28"/>
          <w:szCs w:val="28"/>
        </w:rPr>
      </w:pPr>
    </w:p>
    <w:p w:rsidR="000350AC" w:rsidRDefault="000350AC" w:rsidP="00D37605">
      <w:pPr>
        <w:ind w:firstLine="630"/>
        <w:jc w:val="both"/>
        <w:rPr>
          <w:rFonts w:eastAsia="Lucida Sans Unicode"/>
          <w:bCs/>
          <w:sz w:val="28"/>
          <w:szCs w:val="28"/>
        </w:rPr>
      </w:pPr>
      <w:r w:rsidRPr="00986E53">
        <w:rPr>
          <w:rFonts w:eastAsia="Lucida Sans Unicode"/>
          <w:bCs/>
          <w:sz w:val="28"/>
          <w:szCs w:val="28"/>
        </w:rPr>
        <w:t xml:space="preserve">Отже, кількість справ та матеріалів, що перебувала на розгляді в </w:t>
      </w:r>
      <w:r>
        <w:rPr>
          <w:rFonts w:eastAsia="Lucida Sans Unicode"/>
          <w:bCs/>
          <w:sz w:val="28"/>
          <w:szCs w:val="28"/>
        </w:rPr>
        <w:t xml:space="preserve">першому півріччі </w:t>
      </w:r>
      <w:r w:rsidRPr="00986E53">
        <w:rPr>
          <w:rFonts w:eastAsia="Lucida Sans Unicode"/>
          <w:bCs/>
          <w:sz w:val="28"/>
          <w:szCs w:val="28"/>
        </w:rPr>
        <w:t>202</w:t>
      </w:r>
      <w:r>
        <w:rPr>
          <w:rFonts w:eastAsia="Lucida Sans Unicode"/>
          <w:bCs/>
          <w:sz w:val="28"/>
          <w:szCs w:val="28"/>
        </w:rPr>
        <w:t>2 року</w:t>
      </w:r>
      <w:r w:rsidRPr="00986E53">
        <w:rPr>
          <w:rFonts w:eastAsia="Lucida Sans Unicode"/>
          <w:bCs/>
          <w:sz w:val="28"/>
          <w:szCs w:val="28"/>
        </w:rPr>
        <w:t xml:space="preserve"> зменшилася порівняно з </w:t>
      </w:r>
      <w:r>
        <w:rPr>
          <w:rFonts w:eastAsia="Lucida Sans Unicode"/>
          <w:bCs/>
          <w:sz w:val="28"/>
          <w:szCs w:val="28"/>
        </w:rPr>
        <w:t>першим півріччям 2021 року</w:t>
      </w:r>
      <w:r w:rsidRPr="00986E53">
        <w:rPr>
          <w:rFonts w:eastAsia="Lucida Sans Unicode"/>
          <w:bCs/>
          <w:sz w:val="28"/>
          <w:szCs w:val="28"/>
        </w:rPr>
        <w:t xml:space="preserve"> на </w:t>
      </w:r>
      <w:r>
        <w:rPr>
          <w:rFonts w:eastAsia="Lucida Sans Unicode"/>
          <w:bCs/>
          <w:sz w:val="28"/>
          <w:szCs w:val="28"/>
        </w:rPr>
        <w:t>487</w:t>
      </w:r>
      <w:r w:rsidRPr="00986E53">
        <w:rPr>
          <w:rFonts w:eastAsia="Lucida Sans Unicode"/>
          <w:bCs/>
          <w:sz w:val="28"/>
          <w:szCs w:val="28"/>
        </w:rPr>
        <w:t xml:space="preserve"> справ</w:t>
      </w:r>
      <w:r>
        <w:rPr>
          <w:rFonts w:eastAsia="Lucida Sans Unicode"/>
          <w:bCs/>
          <w:sz w:val="28"/>
          <w:szCs w:val="28"/>
        </w:rPr>
        <w:t>, у зв</w:t>
      </w:r>
      <w:r>
        <w:rPr>
          <w:rFonts w:ascii="Arial" w:eastAsia="Lucida Sans Unicode" w:hAnsi="Arial" w:cs="Arial"/>
          <w:bCs/>
          <w:sz w:val="28"/>
          <w:szCs w:val="28"/>
        </w:rPr>
        <w:t>'</w:t>
      </w:r>
      <w:r>
        <w:rPr>
          <w:rFonts w:eastAsia="Lucida Sans Unicode"/>
          <w:bCs/>
          <w:sz w:val="28"/>
          <w:szCs w:val="28"/>
        </w:rPr>
        <w:t>язку з тим, що суд не здійснює правосуддя матеріали кримінального судочинства та матеріали про адміністративні правопорушення відповідно до статті 34 КПК були направленні до Житомирського апеляційного суду для визначення підсудності.</w:t>
      </w:r>
      <w:r w:rsidRPr="00986E53">
        <w:rPr>
          <w:rFonts w:eastAsia="Lucida Sans Unicode"/>
          <w:bCs/>
          <w:sz w:val="28"/>
          <w:szCs w:val="28"/>
        </w:rPr>
        <w:t xml:space="preserve"> </w:t>
      </w:r>
    </w:p>
    <w:p w:rsidR="00D37605" w:rsidRDefault="00D37605" w:rsidP="00D37605">
      <w:pPr>
        <w:ind w:firstLine="630"/>
        <w:jc w:val="both"/>
        <w:rPr>
          <w:rFonts w:eastAsia="Lucida Sans Unicode"/>
          <w:bCs/>
          <w:sz w:val="28"/>
          <w:szCs w:val="28"/>
        </w:rPr>
      </w:pPr>
    </w:p>
    <w:p w:rsidR="00D37605" w:rsidRDefault="00D37605" w:rsidP="00D37605">
      <w:pPr>
        <w:jc w:val="center"/>
        <w:rPr>
          <w:rFonts w:eastAsia="Lucida Sans Unicode"/>
          <w:bCs/>
          <w:sz w:val="28"/>
          <w:szCs w:val="28"/>
        </w:rPr>
      </w:pPr>
      <w:r w:rsidRPr="00403140">
        <w:rPr>
          <w:rFonts w:eastAsia="Lucida Sans Unicode"/>
          <w:b/>
          <w:bCs/>
          <w:sz w:val="28"/>
          <w:szCs w:val="28"/>
          <w:u w:val="single"/>
        </w:rPr>
        <w:t xml:space="preserve">Розгляд судом </w:t>
      </w:r>
      <w:r>
        <w:rPr>
          <w:rFonts w:eastAsia="Lucida Sans Unicode"/>
          <w:b/>
          <w:bCs/>
          <w:sz w:val="28"/>
          <w:szCs w:val="28"/>
          <w:u w:val="single"/>
        </w:rPr>
        <w:t>кримінальних</w:t>
      </w:r>
      <w:r w:rsidRPr="00403140">
        <w:rPr>
          <w:rFonts w:eastAsia="Lucida Sans Unicode"/>
          <w:b/>
          <w:bCs/>
          <w:sz w:val="28"/>
          <w:szCs w:val="28"/>
          <w:u w:val="single"/>
        </w:rPr>
        <w:t xml:space="preserve"> справ</w:t>
      </w:r>
    </w:p>
    <w:p w:rsidR="00D37605" w:rsidRDefault="00D37605" w:rsidP="00D37605">
      <w:pPr>
        <w:ind w:firstLine="630"/>
        <w:jc w:val="both"/>
        <w:rPr>
          <w:b/>
          <w:bCs/>
          <w:sz w:val="28"/>
          <w:szCs w:val="28"/>
          <w:u w:val="single"/>
        </w:rPr>
      </w:pPr>
    </w:p>
    <w:p w:rsidR="00604DFC" w:rsidRDefault="000350AC" w:rsidP="000350AC">
      <w:pPr>
        <w:pStyle w:val="3"/>
        <w:widowControl/>
        <w:suppressAutoHyphens w:val="0"/>
        <w:rPr>
          <w:rFonts w:cs="Times New Roman"/>
          <w:kern w:val="0"/>
          <w:sz w:val="28"/>
          <w:szCs w:val="28"/>
        </w:rPr>
      </w:pPr>
      <w:r w:rsidRPr="00403140">
        <w:rPr>
          <w:rFonts w:cs="Times New Roman"/>
          <w:kern w:val="0"/>
          <w:sz w:val="28"/>
          <w:szCs w:val="28"/>
        </w:rPr>
        <w:t xml:space="preserve">У провадженні </w:t>
      </w:r>
      <w:proofErr w:type="spellStart"/>
      <w:r w:rsidRPr="00403140">
        <w:rPr>
          <w:rFonts w:cs="Times New Roman"/>
          <w:kern w:val="0"/>
          <w:sz w:val="28"/>
          <w:szCs w:val="28"/>
        </w:rPr>
        <w:t>Лугинського</w:t>
      </w:r>
      <w:proofErr w:type="spellEnd"/>
      <w:r w:rsidRPr="00403140">
        <w:rPr>
          <w:rFonts w:cs="Times New Roman"/>
          <w:kern w:val="0"/>
          <w:sz w:val="28"/>
          <w:szCs w:val="28"/>
        </w:rPr>
        <w:t xml:space="preserve"> районного суду Житомирської області протягом </w:t>
      </w:r>
      <w:r w:rsidR="00604DFC">
        <w:rPr>
          <w:rFonts w:cs="Times New Roman"/>
          <w:kern w:val="0"/>
          <w:sz w:val="28"/>
          <w:szCs w:val="28"/>
        </w:rPr>
        <w:t>першого півріччя 2022 року</w:t>
      </w:r>
      <w:r w:rsidRPr="00403140">
        <w:rPr>
          <w:rFonts w:cs="Times New Roman"/>
          <w:kern w:val="0"/>
          <w:sz w:val="28"/>
          <w:szCs w:val="28"/>
        </w:rPr>
        <w:t xml:space="preserve"> знаходил</w:t>
      </w:r>
      <w:r w:rsidR="00604DFC">
        <w:rPr>
          <w:rFonts w:cs="Times New Roman"/>
          <w:kern w:val="0"/>
          <w:sz w:val="28"/>
          <w:szCs w:val="28"/>
        </w:rPr>
        <w:t>ось 2 кримінальних провадження, по яких  було зупинено провадження у 2021 році у зв</w:t>
      </w:r>
      <w:r w:rsidR="00604DFC">
        <w:rPr>
          <w:rFonts w:ascii="Arial" w:hAnsi="Arial" w:cs="Arial"/>
          <w:kern w:val="0"/>
          <w:sz w:val="28"/>
          <w:szCs w:val="28"/>
        </w:rPr>
        <w:t>'</w:t>
      </w:r>
      <w:r w:rsidR="00604DFC">
        <w:rPr>
          <w:rFonts w:cs="Times New Roman"/>
          <w:kern w:val="0"/>
          <w:sz w:val="28"/>
          <w:szCs w:val="28"/>
        </w:rPr>
        <w:t>язку з призначенням експертизи.</w:t>
      </w:r>
    </w:p>
    <w:p w:rsidR="00604DFC" w:rsidRDefault="00604DFC" w:rsidP="000350AC">
      <w:pPr>
        <w:pStyle w:val="3"/>
        <w:widowControl/>
        <w:suppressAutoHyphens w:val="0"/>
        <w:rPr>
          <w:rFonts w:cs="Times New Roman"/>
          <w:kern w:val="0"/>
          <w:sz w:val="28"/>
          <w:szCs w:val="28"/>
        </w:rPr>
      </w:pPr>
      <w:r>
        <w:rPr>
          <w:rFonts w:cs="Times New Roman"/>
          <w:kern w:val="0"/>
          <w:sz w:val="28"/>
          <w:szCs w:val="28"/>
        </w:rPr>
        <w:t xml:space="preserve">Одне кримінальне провадження у 2022 році було повернуто з експертизи та 07.06.2022 року за поданням в. о. голови суду було направлено до Житомирського апеляційного суду, для визначення підсудності. Ще одне кримінальне провадження на кінець звітного періоду залишається не </w:t>
      </w:r>
      <w:r>
        <w:rPr>
          <w:rFonts w:cs="Times New Roman"/>
          <w:kern w:val="0"/>
          <w:sz w:val="28"/>
          <w:szCs w:val="28"/>
        </w:rPr>
        <w:lastRenderedPageBreak/>
        <w:t>розглянуто, так як судом зупинено провадження та направлено для проведення експертизи.</w:t>
      </w:r>
    </w:p>
    <w:p w:rsidR="000350AC" w:rsidRDefault="000350AC" w:rsidP="000350AC">
      <w:pPr>
        <w:ind w:firstLine="630"/>
        <w:jc w:val="both"/>
        <w:rPr>
          <w:rFonts w:eastAsia="Lucida Sans Unicode"/>
          <w:sz w:val="28"/>
          <w:szCs w:val="28"/>
          <w:u w:val="single"/>
        </w:rPr>
      </w:pPr>
    </w:p>
    <w:p w:rsidR="000350AC" w:rsidRPr="00403140" w:rsidRDefault="000350AC" w:rsidP="000350AC">
      <w:pPr>
        <w:jc w:val="center"/>
        <w:rPr>
          <w:rFonts w:eastAsia="Lucida Sans Unicode"/>
          <w:b/>
          <w:sz w:val="28"/>
          <w:szCs w:val="28"/>
        </w:rPr>
      </w:pPr>
      <w:r w:rsidRPr="00403140">
        <w:rPr>
          <w:rFonts w:eastAsia="Lucida Sans Unicode"/>
          <w:b/>
          <w:bCs/>
          <w:sz w:val="28"/>
          <w:szCs w:val="28"/>
          <w:u w:val="single"/>
        </w:rPr>
        <w:t>Розгляд судом цивільних справ</w:t>
      </w:r>
    </w:p>
    <w:p w:rsidR="000350AC" w:rsidRPr="00403140" w:rsidRDefault="000350AC" w:rsidP="000350AC">
      <w:pPr>
        <w:pStyle w:val="2"/>
        <w:rPr>
          <w:rFonts w:cs="Times New Roman"/>
          <w:sz w:val="28"/>
          <w:szCs w:val="28"/>
        </w:rPr>
      </w:pPr>
    </w:p>
    <w:p w:rsidR="000350AC" w:rsidRDefault="000350AC" w:rsidP="000350AC">
      <w:pPr>
        <w:pStyle w:val="2"/>
        <w:rPr>
          <w:rFonts w:cs="Times New Roman"/>
          <w:sz w:val="28"/>
          <w:szCs w:val="28"/>
        </w:rPr>
      </w:pPr>
      <w:r w:rsidRPr="00403140">
        <w:rPr>
          <w:rFonts w:cs="Times New Roman"/>
          <w:sz w:val="28"/>
          <w:szCs w:val="28"/>
        </w:rPr>
        <w:t xml:space="preserve">У порядку цивільного судочинства в провадженні суду протягом </w:t>
      </w:r>
      <w:r w:rsidR="00604DFC">
        <w:rPr>
          <w:rFonts w:cs="Times New Roman"/>
          <w:sz w:val="28"/>
          <w:szCs w:val="28"/>
        </w:rPr>
        <w:t>першого півріччя 2022 року</w:t>
      </w:r>
      <w:r w:rsidRPr="00403140">
        <w:rPr>
          <w:rFonts w:cs="Times New Roman"/>
          <w:sz w:val="28"/>
          <w:szCs w:val="28"/>
        </w:rPr>
        <w:t xml:space="preserve"> перебувало на розгляді </w:t>
      </w:r>
      <w:r w:rsidR="00604DFC">
        <w:rPr>
          <w:rFonts w:cs="Times New Roman"/>
          <w:sz w:val="28"/>
          <w:szCs w:val="28"/>
        </w:rPr>
        <w:t>109</w:t>
      </w:r>
      <w:r w:rsidRPr="00403140">
        <w:rPr>
          <w:rFonts w:cs="Times New Roman"/>
          <w:sz w:val="28"/>
          <w:szCs w:val="28"/>
        </w:rPr>
        <w:t xml:space="preserve"> справ та матеріалів (протягом </w:t>
      </w:r>
      <w:r w:rsidR="00604DFC">
        <w:rPr>
          <w:rFonts w:cs="Times New Roman"/>
          <w:sz w:val="28"/>
          <w:szCs w:val="28"/>
        </w:rPr>
        <w:t xml:space="preserve">першого півріччя </w:t>
      </w:r>
      <w:r w:rsidRPr="00403140">
        <w:rPr>
          <w:rFonts w:cs="Times New Roman"/>
          <w:sz w:val="28"/>
          <w:szCs w:val="28"/>
        </w:rPr>
        <w:t>20</w:t>
      </w:r>
      <w:r>
        <w:rPr>
          <w:rFonts w:cs="Times New Roman"/>
          <w:sz w:val="28"/>
          <w:szCs w:val="28"/>
        </w:rPr>
        <w:t>2</w:t>
      </w:r>
      <w:r w:rsidR="00604DFC">
        <w:rPr>
          <w:rFonts w:cs="Times New Roman"/>
          <w:sz w:val="28"/>
          <w:szCs w:val="28"/>
        </w:rPr>
        <w:t>1</w:t>
      </w:r>
      <w:r w:rsidRPr="00403140">
        <w:rPr>
          <w:rFonts w:cs="Times New Roman"/>
          <w:sz w:val="28"/>
          <w:szCs w:val="28"/>
        </w:rPr>
        <w:t xml:space="preserve"> року перебувало </w:t>
      </w:r>
      <w:r w:rsidR="00604DFC">
        <w:rPr>
          <w:rFonts w:cs="Times New Roman"/>
          <w:sz w:val="28"/>
          <w:szCs w:val="28"/>
        </w:rPr>
        <w:t>200</w:t>
      </w:r>
      <w:r w:rsidRPr="00403140">
        <w:rPr>
          <w:rFonts w:cs="Times New Roman"/>
          <w:sz w:val="28"/>
          <w:szCs w:val="28"/>
        </w:rPr>
        <w:t xml:space="preserve"> справи та матеріалів), з яких </w:t>
      </w:r>
      <w:r w:rsidR="00604DFC">
        <w:rPr>
          <w:rFonts w:cs="Times New Roman"/>
          <w:sz w:val="28"/>
          <w:szCs w:val="28"/>
        </w:rPr>
        <w:t>35</w:t>
      </w:r>
      <w:r>
        <w:rPr>
          <w:rFonts w:cs="Times New Roman"/>
          <w:sz w:val="28"/>
          <w:szCs w:val="28"/>
        </w:rPr>
        <w:t xml:space="preserve"> справ</w:t>
      </w:r>
      <w:r w:rsidRPr="00403140">
        <w:rPr>
          <w:rFonts w:cs="Times New Roman"/>
          <w:sz w:val="28"/>
          <w:szCs w:val="28"/>
        </w:rPr>
        <w:t xml:space="preserve"> – надійшло у звітному періоді. </w:t>
      </w:r>
    </w:p>
    <w:p w:rsidR="000350AC" w:rsidRDefault="000350AC" w:rsidP="000350AC">
      <w:pPr>
        <w:pStyle w:val="2"/>
        <w:rPr>
          <w:rFonts w:cs="Times New Roman"/>
          <w:sz w:val="28"/>
          <w:szCs w:val="28"/>
        </w:rPr>
      </w:pPr>
    </w:p>
    <w:p w:rsidR="000350AC" w:rsidRDefault="000350AC" w:rsidP="000350AC">
      <w:pPr>
        <w:pStyle w:val="2"/>
        <w:rPr>
          <w:rFonts w:cs="Times New Roman"/>
          <w:sz w:val="28"/>
          <w:szCs w:val="28"/>
        </w:rPr>
      </w:pPr>
    </w:p>
    <w:tbl>
      <w:tblPr>
        <w:tblW w:w="9653" w:type="dxa"/>
        <w:tblInd w:w="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42"/>
        <w:gridCol w:w="992"/>
        <w:gridCol w:w="1417"/>
        <w:gridCol w:w="1134"/>
        <w:gridCol w:w="993"/>
        <w:gridCol w:w="1275"/>
      </w:tblGrid>
      <w:tr w:rsidR="000350AC" w:rsidRPr="008940E6" w:rsidTr="00C2703B">
        <w:trPr>
          <w:trHeight w:val="600"/>
        </w:trPr>
        <w:tc>
          <w:tcPr>
            <w:tcW w:w="3842" w:type="dxa"/>
            <w:vMerge w:val="restart"/>
            <w:shd w:val="clear" w:color="auto" w:fill="auto"/>
            <w:vAlign w:val="center"/>
          </w:tcPr>
          <w:p w:rsidR="000350AC" w:rsidRPr="008940E6" w:rsidRDefault="000350AC" w:rsidP="00C2703B">
            <w:pPr>
              <w:jc w:val="center"/>
              <w:rPr>
                <w:b/>
                <w:bCs/>
                <w:sz w:val="20"/>
                <w:szCs w:val="20"/>
                <w:lang w:eastAsia="uk-UA"/>
              </w:rPr>
            </w:pPr>
            <w:r>
              <w:rPr>
                <w:b/>
                <w:bCs/>
                <w:sz w:val="20"/>
                <w:szCs w:val="20"/>
                <w:lang w:eastAsia="uk-UA"/>
              </w:rPr>
              <w:t>Цивільне судочинство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  <w:hideMark/>
          </w:tcPr>
          <w:p w:rsidR="000350AC" w:rsidRPr="008940E6" w:rsidRDefault="000350AC" w:rsidP="00C2703B">
            <w:pPr>
              <w:jc w:val="center"/>
              <w:rPr>
                <w:b/>
                <w:bCs/>
                <w:sz w:val="20"/>
                <w:szCs w:val="20"/>
                <w:lang w:eastAsia="uk-UA"/>
              </w:rPr>
            </w:pPr>
            <w:r w:rsidRPr="008940E6">
              <w:rPr>
                <w:b/>
                <w:bCs/>
                <w:sz w:val="20"/>
                <w:szCs w:val="20"/>
                <w:lang w:eastAsia="uk-UA"/>
              </w:rPr>
              <w:t>Перебувало в провадженні  справ і матеріалів</w:t>
            </w:r>
          </w:p>
        </w:tc>
        <w:tc>
          <w:tcPr>
            <w:tcW w:w="2127" w:type="dxa"/>
            <w:gridSpan w:val="2"/>
            <w:vMerge w:val="restart"/>
            <w:shd w:val="clear" w:color="auto" w:fill="auto"/>
            <w:vAlign w:val="center"/>
            <w:hideMark/>
          </w:tcPr>
          <w:p w:rsidR="000350AC" w:rsidRPr="008940E6" w:rsidRDefault="000350AC" w:rsidP="00C2703B">
            <w:pPr>
              <w:jc w:val="center"/>
              <w:rPr>
                <w:b/>
                <w:bCs/>
                <w:sz w:val="20"/>
                <w:szCs w:val="20"/>
                <w:lang w:eastAsia="uk-UA"/>
              </w:rPr>
            </w:pPr>
            <w:r w:rsidRPr="008940E6">
              <w:rPr>
                <w:b/>
                <w:bCs/>
                <w:sz w:val="20"/>
                <w:szCs w:val="20"/>
                <w:lang w:eastAsia="uk-UA"/>
              </w:rPr>
              <w:t>Розглянуто справ і матеріалів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  <w:hideMark/>
          </w:tcPr>
          <w:p w:rsidR="000350AC" w:rsidRPr="008940E6" w:rsidRDefault="000350AC" w:rsidP="00C2703B">
            <w:pPr>
              <w:jc w:val="center"/>
              <w:rPr>
                <w:b/>
                <w:bCs/>
                <w:sz w:val="20"/>
                <w:szCs w:val="20"/>
                <w:lang w:eastAsia="uk-UA"/>
              </w:rPr>
            </w:pPr>
            <w:r w:rsidRPr="008940E6">
              <w:rPr>
                <w:b/>
                <w:bCs/>
                <w:sz w:val="20"/>
                <w:szCs w:val="20"/>
                <w:lang w:eastAsia="uk-UA"/>
              </w:rPr>
              <w:t>Залишок нерозглянутих справ і матеріалів на кінець звітного періоду</w:t>
            </w:r>
          </w:p>
        </w:tc>
      </w:tr>
      <w:tr w:rsidR="000350AC" w:rsidRPr="008940E6" w:rsidTr="00C2703B">
        <w:trPr>
          <w:trHeight w:val="230"/>
        </w:trPr>
        <w:tc>
          <w:tcPr>
            <w:tcW w:w="3842" w:type="dxa"/>
            <w:vMerge/>
            <w:vAlign w:val="center"/>
          </w:tcPr>
          <w:p w:rsidR="000350AC" w:rsidRPr="008940E6" w:rsidRDefault="000350AC" w:rsidP="00C2703B">
            <w:pPr>
              <w:rPr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0350AC" w:rsidRPr="008940E6" w:rsidRDefault="000350AC" w:rsidP="00C2703B">
            <w:pPr>
              <w:jc w:val="center"/>
              <w:rPr>
                <w:b/>
                <w:bCs/>
                <w:sz w:val="20"/>
                <w:szCs w:val="20"/>
                <w:lang w:eastAsia="uk-UA"/>
              </w:rPr>
            </w:pPr>
            <w:r w:rsidRPr="008940E6">
              <w:rPr>
                <w:b/>
                <w:bCs/>
                <w:sz w:val="20"/>
                <w:szCs w:val="20"/>
                <w:lang w:eastAsia="uk-UA"/>
              </w:rPr>
              <w:t xml:space="preserve">усього 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  <w:hideMark/>
          </w:tcPr>
          <w:p w:rsidR="000350AC" w:rsidRPr="008940E6" w:rsidRDefault="000350AC" w:rsidP="00C2703B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uk-UA"/>
              </w:rPr>
            </w:pPr>
            <w:r>
              <w:rPr>
                <w:b/>
                <w:bCs/>
                <w:i/>
                <w:iCs/>
                <w:sz w:val="20"/>
                <w:szCs w:val="20"/>
                <w:lang w:eastAsia="uk-UA"/>
              </w:rPr>
              <w:t xml:space="preserve">В т. ч. </w:t>
            </w:r>
            <w:r w:rsidRPr="008940E6">
              <w:rPr>
                <w:b/>
                <w:bCs/>
                <w:i/>
                <w:iCs/>
                <w:sz w:val="20"/>
                <w:szCs w:val="20"/>
                <w:lang w:eastAsia="uk-UA"/>
              </w:rPr>
              <w:t>надійшло у звітному періоді</w:t>
            </w:r>
          </w:p>
        </w:tc>
        <w:tc>
          <w:tcPr>
            <w:tcW w:w="2127" w:type="dxa"/>
            <w:gridSpan w:val="2"/>
            <w:vMerge/>
            <w:vAlign w:val="center"/>
            <w:hideMark/>
          </w:tcPr>
          <w:p w:rsidR="000350AC" w:rsidRPr="008940E6" w:rsidRDefault="000350AC" w:rsidP="00C2703B">
            <w:pPr>
              <w:rPr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0350AC" w:rsidRPr="008940E6" w:rsidRDefault="000350AC" w:rsidP="00C2703B">
            <w:pPr>
              <w:rPr>
                <w:b/>
                <w:bCs/>
                <w:sz w:val="20"/>
                <w:szCs w:val="20"/>
                <w:lang w:eastAsia="uk-UA"/>
              </w:rPr>
            </w:pPr>
          </w:p>
        </w:tc>
      </w:tr>
      <w:tr w:rsidR="000350AC" w:rsidRPr="008940E6" w:rsidTr="00C2703B">
        <w:trPr>
          <w:trHeight w:val="832"/>
        </w:trPr>
        <w:tc>
          <w:tcPr>
            <w:tcW w:w="3842" w:type="dxa"/>
            <w:vMerge/>
            <w:vAlign w:val="center"/>
          </w:tcPr>
          <w:p w:rsidR="000350AC" w:rsidRPr="008940E6" w:rsidRDefault="000350AC" w:rsidP="00C2703B">
            <w:pPr>
              <w:rPr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0350AC" w:rsidRPr="008940E6" w:rsidRDefault="000350AC" w:rsidP="00C2703B">
            <w:pPr>
              <w:rPr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0350AC" w:rsidRPr="008940E6" w:rsidRDefault="000350AC" w:rsidP="00C2703B">
            <w:pPr>
              <w:jc w:val="center"/>
              <w:rPr>
                <w:i/>
                <w:iCs/>
                <w:sz w:val="18"/>
                <w:szCs w:val="18"/>
                <w:lang w:eastAsia="uk-UA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50AC" w:rsidRPr="008940E6" w:rsidRDefault="000350AC" w:rsidP="00C2703B">
            <w:pPr>
              <w:jc w:val="center"/>
              <w:rPr>
                <w:b/>
                <w:bCs/>
                <w:sz w:val="20"/>
                <w:szCs w:val="20"/>
                <w:lang w:eastAsia="uk-UA"/>
              </w:rPr>
            </w:pPr>
            <w:r w:rsidRPr="008940E6">
              <w:rPr>
                <w:b/>
                <w:bCs/>
                <w:sz w:val="20"/>
                <w:szCs w:val="20"/>
                <w:lang w:eastAsia="uk-UA"/>
              </w:rPr>
              <w:t xml:space="preserve">усього 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0350AC" w:rsidRPr="008940E6" w:rsidRDefault="000350AC" w:rsidP="00C2703B">
            <w:pPr>
              <w:jc w:val="center"/>
              <w:rPr>
                <w:i/>
                <w:iCs/>
                <w:sz w:val="20"/>
                <w:szCs w:val="20"/>
                <w:lang w:eastAsia="uk-UA"/>
              </w:rPr>
            </w:pPr>
            <w:r w:rsidRPr="008940E6">
              <w:rPr>
                <w:i/>
                <w:iCs/>
                <w:sz w:val="20"/>
                <w:szCs w:val="20"/>
                <w:lang w:eastAsia="uk-UA"/>
              </w:rPr>
              <w:t xml:space="preserve"> у т.ч. задоволено</w:t>
            </w:r>
          </w:p>
        </w:tc>
        <w:tc>
          <w:tcPr>
            <w:tcW w:w="1275" w:type="dxa"/>
            <w:vMerge/>
            <w:shd w:val="clear" w:color="auto" w:fill="auto"/>
            <w:vAlign w:val="center"/>
            <w:hideMark/>
          </w:tcPr>
          <w:p w:rsidR="000350AC" w:rsidRPr="008940E6" w:rsidRDefault="000350AC" w:rsidP="00C2703B">
            <w:pPr>
              <w:jc w:val="center"/>
              <w:rPr>
                <w:i/>
                <w:iCs/>
                <w:sz w:val="20"/>
                <w:szCs w:val="20"/>
                <w:lang w:eastAsia="uk-UA"/>
              </w:rPr>
            </w:pPr>
          </w:p>
        </w:tc>
      </w:tr>
      <w:tr w:rsidR="000350AC" w:rsidRPr="008940E6" w:rsidTr="00C2703B">
        <w:trPr>
          <w:trHeight w:val="315"/>
        </w:trPr>
        <w:tc>
          <w:tcPr>
            <w:tcW w:w="3842" w:type="dxa"/>
            <w:shd w:val="clear" w:color="auto" w:fill="auto"/>
            <w:vAlign w:val="center"/>
            <w:hideMark/>
          </w:tcPr>
          <w:p w:rsidR="000350AC" w:rsidRPr="008940E6" w:rsidRDefault="000350AC" w:rsidP="00C2703B">
            <w:pPr>
              <w:rPr>
                <w:sz w:val="20"/>
                <w:szCs w:val="20"/>
                <w:lang w:eastAsia="uk-UA"/>
              </w:rPr>
            </w:pPr>
            <w:r w:rsidRPr="008940E6">
              <w:rPr>
                <w:sz w:val="20"/>
                <w:szCs w:val="20"/>
                <w:lang w:eastAsia="uk-UA"/>
              </w:rPr>
              <w:t>Заяви про видачу/скасування судового наказу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350AC" w:rsidRPr="008940E6" w:rsidRDefault="00130E2B" w:rsidP="00C2703B">
            <w:pPr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16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0350AC" w:rsidRPr="008940E6" w:rsidRDefault="00130E2B" w:rsidP="00C2703B">
            <w:pPr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50AC" w:rsidRPr="008940E6" w:rsidRDefault="00130E2B" w:rsidP="00C2703B">
            <w:pPr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350AC" w:rsidRPr="008940E6" w:rsidRDefault="00130E2B" w:rsidP="00C2703B">
            <w:pPr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0350AC" w:rsidRPr="008940E6" w:rsidRDefault="00130E2B" w:rsidP="00C2703B">
            <w:pPr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16</w:t>
            </w:r>
          </w:p>
        </w:tc>
      </w:tr>
      <w:tr w:rsidR="000350AC" w:rsidRPr="008940E6" w:rsidTr="00C2703B">
        <w:trPr>
          <w:trHeight w:val="315"/>
        </w:trPr>
        <w:tc>
          <w:tcPr>
            <w:tcW w:w="3842" w:type="dxa"/>
            <w:shd w:val="clear" w:color="auto" w:fill="auto"/>
            <w:vAlign w:val="center"/>
            <w:hideMark/>
          </w:tcPr>
          <w:p w:rsidR="000350AC" w:rsidRPr="008940E6" w:rsidRDefault="000350AC" w:rsidP="00C2703B">
            <w:pPr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Заяви про забезпечення (скасування забезпечення доказів, позову до подання позовної заяви)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350AC" w:rsidRDefault="000350AC" w:rsidP="00C2703B">
            <w:pPr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0350AC" w:rsidRDefault="00130E2B" w:rsidP="00C2703B">
            <w:pPr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50AC" w:rsidRDefault="00130E2B" w:rsidP="00C2703B">
            <w:pPr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350AC" w:rsidRDefault="00130E2B" w:rsidP="00C2703B">
            <w:pPr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0350AC" w:rsidRDefault="00130E2B" w:rsidP="00C2703B">
            <w:pPr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3</w:t>
            </w:r>
          </w:p>
        </w:tc>
      </w:tr>
      <w:tr w:rsidR="000350AC" w:rsidRPr="008940E6" w:rsidTr="00C2703B">
        <w:trPr>
          <w:trHeight w:val="315"/>
        </w:trPr>
        <w:tc>
          <w:tcPr>
            <w:tcW w:w="3842" w:type="dxa"/>
            <w:shd w:val="clear" w:color="auto" w:fill="auto"/>
            <w:vAlign w:val="center"/>
            <w:hideMark/>
          </w:tcPr>
          <w:p w:rsidR="000350AC" w:rsidRPr="008940E6" w:rsidRDefault="000350AC" w:rsidP="00C2703B">
            <w:pPr>
              <w:rPr>
                <w:sz w:val="20"/>
                <w:szCs w:val="20"/>
                <w:lang w:eastAsia="uk-UA"/>
              </w:rPr>
            </w:pPr>
            <w:r w:rsidRPr="008940E6">
              <w:rPr>
                <w:sz w:val="20"/>
                <w:szCs w:val="20"/>
                <w:lang w:eastAsia="uk-UA"/>
              </w:rPr>
              <w:t>Позовні заяви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350AC" w:rsidRPr="008940E6" w:rsidRDefault="00130E2B" w:rsidP="00C2703B">
            <w:pPr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62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0350AC" w:rsidRPr="008940E6" w:rsidRDefault="00130E2B" w:rsidP="00C2703B">
            <w:pPr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25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50AC" w:rsidRPr="008940E6" w:rsidRDefault="00130E2B" w:rsidP="00C2703B">
            <w:pPr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350AC" w:rsidRPr="008940E6" w:rsidRDefault="00130E2B" w:rsidP="00C2703B">
            <w:pPr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0350AC" w:rsidRPr="008940E6" w:rsidRDefault="00130E2B" w:rsidP="00C2703B">
            <w:pPr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62</w:t>
            </w:r>
          </w:p>
        </w:tc>
      </w:tr>
      <w:tr w:rsidR="000350AC" w:rsidRPr="008940E6" w:rsidTr="00C2703B">
        <w:trPr>
          <w:trHeight w:val="285"/>
        </w:trPr>
        <w:tc>
          <w:tcPr>
            <w:tcW w:w="3842" w:type="dxa"/>
            <w:shd w:val="clear" w:color="auto" w:fill="auto"/>
            <w:vAlign w:val="center"/>
            <w:hideMark/>
          </w:tcPr>
          <w:p w:rsidR="000350AC" w:rsidRPr="00CC0778" w:rsidRDefault="000350AC" w:rsidP="00C2703B">
            <w:pPr>
              <w:rPr>
                <w:iCs/>
                <w:sz w:val="20"/>
                <w:szCs w:val="20"/>
                <w:lang w:eastAsia="uk-UA"/>
              </w:rPr>
            </w:pPr>
            <w:r w:rsidRPr="00CC0778">
              <w:rPr>
                <w:iCs/>
                <w:sz w:val="20"/>
                <w:szCs w:val="20"/>
                <w:lang w:eastAsia="uk-UA"/>
              </w:rPr>
              <w:t>Справи позовного провадження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350AC" w:rsidRPr="008940E6" w:rsidRDefault="00130E2B" w:rsidP="00C2703B">
            <w:pPr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19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0350AC" w:rsidRPr="008940E6" w:rsidRDefault="00130E2B" w:rsidP="00C2703B">
            <w:pPr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50AC" w:rsidRPr="008940E6" w:rsidRDefault="00130E2B" w:rsidP="00C2703B">
            <w:pPr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350AC" w:rsidRPr="008940E6" w:rsidRDefault="00130E2B" w:rsidP="00C2703B">
            <w:pPr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0350AC" w:rsidRPr="008940E6" w:rsidRDefault="00130E2B" w:rsidP="00C2703B">
            <w:pPr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19</w:t>
            </w:r>
          </w:p>
        </w:tc>
      </w:tr>
      <w:tr w:rsidR="000350AC" w:rsidRPr="008940E6" w:rsidTr="00C2703B">
        <w:trPr>
          <w:trHeight w:val="315"/>
        </w:trPr>
        <w:tc>
          <w:tcPr>
            <w:tcW w:w="3842" w:type="dxa"/>
            <w:shd w:val="clear" w:color="auto" w:fill="auto"/>
            <w:vAlign w:val="center"/>
            <w:hideMark/>
          </w:tcPr>
          <w:p w:rsidR="000350AC" w:rsidRPr="00CC0778" w:rsidRDefault="000350AC" w:rsidP="00C2703B">
            <w:pPr>
              <w:rPr>
                <w:sz w:val="20"/>
                <w:szCs w:val="20"/>
                <w:lang w:eastAsia="uk-UA"/>
              </w:rPr>
            </w:pPr>
            <w:r w:rsidRPr="00CC0778">
              <w:rPr>
                <w:sz w:val="20"/>
                <w:szCs w:val="20"/>
                <w:lang w:eastAsia="uk-UA"/>
              </w:rPr>
              <w:t>Заяви окремого провадження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350AC" w:rsidRPr="008940E6" w:rsidRDefault="00130E2B" w:rsidP="00C2703B">
            <w:pPr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0350AC" w:rsidRPr="008940E6" w:rsidRDefault="00130E2B" w:rsidP="00C2703B">
            <w:pPr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50AC" w:rsidRPr="008940E6" w:rsidRDefault="00130E2B" w:rsidP="00C2703B">
            <w:pPr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350AC" w:rsidRPr="008940E6" w:rsidRDefault="00130E2B" w:rsidP="00C2703B">
            <w:pPr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0350AC" w:rsidRPr="008940E6" w:rsidRDefault="000350AC" w:rsidP="00C2703B">
            <w:pPr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2</w:t>
            </w:r>
          </w:p>
        </w:tc>
      </w:tr>
      <w:tr w:rsidR="000350AC" w:rsidRPr="008940E6" w:rsidTr="00C2703B">
        <w:trPr>
          <w:trHeight w:val="315"/>
        </w:trPr>
        <w:tc>
          <w:tcPr>
            <w:tcW w:w="3842" w:type="dxa"/>
            <w:shd w:val="clear" w:color="auto" w:fill="auto"/>
            <w:vAlign w:val="center"/>
            <w:hideMark/>
          </w:tcPr>
          <w:p w:rsidR="000350AC" w:rsidRPr="00CC0778" w:rsidRDefault="000350AC" w:rsidP="00C2703B">
            <w:pPr>
              <w:rPr>
                <w:iCs/>
                <w:sz w:val="20"/>
                <w:szCs w:val="20"/>
                <w:lang w:eastAsia="uk-UA"/>
              </w:rPr>
            </w:pPr>
            <w:r w:rsidRPr="00CC0778">
              <w:rPr>
                <w:iCs/>
                <w:sz w:val="20"/>
                <w:szCs w:val="20"/>
                <w:lang w:eastAsia="uk-UA"/>
              </w:rPr>
              <w:t>Справи окремого провадження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350AC" w:rsidRPr="008940E6" w:rsidRDefault="00130E2B" w:rsidP="00C2703B">
            <w:pPr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0350AC" w:rsidRPr="008940E6" w:rsidRDefault="00130E2B" w:rsidP="00C2703B">
            <w:pPr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50AC" w:rsidRPr="008940E6" w:rsidRDefault="00130E2B" w:rsidP="00C2703B">
            <w:pPr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350AC" w:rsidRPr="008940E6" w:rsidRDefault="00130E2B" w:rsidP="00C2703B">
            <w:pPr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0350AC" w:rsidRPr="008940E6" w:rsidRDefault="000350AC" w:rsidP="00C2703B">
            <w:pPr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2</w:t>
            </w:r>
          </w:p>
        </w:tc>
      </w:tr>
      <w:tr w:rsidR="000350AC" w:rsidRPr="008940E6" w:rsidTr="00C2703B">
        <w:trPr>
          <w:trHeight w:val="315"/>
        </w:trPr>
        <w:tc>
          <w:tcPr>
            <w:tcW w:w="3842" w:type="dxa"/>
            <w:shd w:val="clear" w:color="auto" w:fill="auto"/>
            <w:vAlign w:val="center"/>
            <w:hideMark/>
          </w:tcPr>
          <w:p w:rsidR="000350AC" w:rsidRPr="00CC0778" w:rsidRDefault="000350AC" w:rsidP="00C2703B">
            <w:pPr>
              <w:rPr>
                <w:iCs/>
                <w:sz w:val="20"/>
                <w:szCs w:val="20"/>
                <w:lang w:eastAsia="uk-UA"/>
              </w:rPr>
            </w:pPr>
            <w:r w:rsidRPr="00CC0778">
              <w:rPr>
                <w:iCs/>
                <w:sz w:val="20"/>
                <w:szCs w:val="20"/>
                <w:lang w:eastAsia="uk-UA"/>
              </w:rPr>
              <w:t xml:space="preserve">Заяви </w:t>
            </w:r>
            <w:r>
              <w:rPr>
                <w:iCs/>
                <w:sz w:val="20"/>
                <w:szCs w:val="20"/>
                <w:lang w:eastAsia="uk-UA"/>
              </w:rPr>
              <w:t>про перегляд заочного рішення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350AC" w:rsidRDefault="00130E2B" w:rsidP="00C2703B">
            <w:pPr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0350AC" w:rsidRDefault="00130E2B" w:rsidP="00C2703B">
            <w:pPr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50AC" w:rsidRDefault="00130E2B" w:rsidP="00C2703B">
            <w:pPr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350AC" w:rsidRDefault="00130E2B" w:rsidP="00C2703B">
            <w:pPr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0350AC" w:rsidRDefault="000350AC" w:rsidP="00C2703B">
            <w:pPr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1</w:t>
            </w:r>
          </w:p>
        </w:tc>
      </w:tr>
      <w:tr w:rsidR="000350AC" w:rsidRPr="008940E6" w:rsidTr="00C2703B">
        <w:trPr>
          <w:trHeight w:val="480"/>
        </w:trPr>
        <w:tc>
          <w:tcPr>
            <w:tcW w:w="3842" w:type="dxa"/>
            <w:shd w:val="clear" w:color="auto" w:fill="auto"/>
            <w:vAlign w:val="center"/>
            <w:hideMark/>
          </w:tcPr>
          <w:p w:rsidR="000350AC" w:rsidRPr="008940E6" w:rsidRDefault="000350AC" w:rsidP="00C2703B">
            <w:pPr>
              <w:rPr>
                <w:sz w:val="20"/>
                <w:szCs w:val="20"/>
                <w:lang w:eastAsia="uk-UA"/>
              </w:rPr>
            </w:pPr>
            <w:r w:rsidRPr="008940E6">
              <w:rPr>
                <w:sz w:val="20"/>
                <w:szCs w:val="20"/>
                <w:lang w:eastAsia="uk-UA"/>
              </w:rPr>
              <w:t>Клопотання, заяви, подання у порядку виконання судових рішень та рішень інших органів (посадових осіб)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350AC" w:rsidRPr="008940E6" w:rsidRDefault="00130E2B" w:rsidP="00C2703B">
            <w:pPr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0350AC" w:rsidRPr="008940E6" w:rsidRDefault="00130E2B" w:rsidP="00C2703B">
            <w:pPr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50AC" w:rsidRPr="008940E6" w:rsidRDefault="00130E2B" w:rsidP="00130E2B">
            <w:pPr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350AC" w:rsidRPr="008940E6" w:rsidRDefault="00130E2B" w:rsidP="00C2703B">
            <w:pPr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0350AC" w:rsidRPr="008940E6" w:rsidRDefault="00130E2B" w:rsidP="00C2703B">
            <w:pPr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4</w:t>
            </w:r>
          </w:p>
        </w:tc>
      </w:tr>
      <w:tr w:rsidR="000350AC" w:rsidRPr="008940E6" w:rsidTr="00C2703B">
        <w:trPr>
          <w:trHeight w:val="315"/>
        </w:trPr>
        <w:tc>
          <w:tcPr>
            <w:tcW w:w="3842" w:type="dxa"/>
            <w:shd w:val="clear" w:color="auto" w:fill="auto"/>
            <w:noWrap/>
            <w:vAlign w:val="center"/>
            <w:hideMark/>
          </w:tcPr>
          <w:p w:rsidR="000350AC" w:rsidRPr="008940E6" w:rsidRDefault="000350AC" w:rsidP="00C2703B">
            <w:pPr>
              <w:rPr>
                <w:b/>
                <w:bCs/>
                <w:sz w:val="20"/>
                <w:szCs w:val="20"/>
                <w:lang w:eastAsia="uk-UA"/>
              </w:rPr>
            </w:pPr>
            <w:r>
              <w:rPr>
                <w:b/>
                <w:bCs/>
                <w:sz w:val="20"/>
                <w:szCs w:val="20"/>
                <w:lang w:eastAsia="uk-UA"/>
              </w:rPr>
              <w:t>В</w:t>
            </w:r>
            <w:r w:rsidRPr="008940E6">
              <w:rPr>
                <w:b/>
                <w:bCs/>
                <w:sz w:val="20"/>
                <w:szCs w:val="20"/>
                <w:lang w:eastAsia="uk-UA"/>
              </w:rPr>
              <w:t>СЬОГО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350AC" w:rsidRPr="008940E6" w:rsidRDefault="00130E2B" w:rsidP="00C2703B">
            <w:pPr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109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0350AC" w:rsidRPr="008940E6" w:rsidRDefault="00130E2B" w:rsidP="00C2703B">
            <w:pPr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35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50AC" w:rsidRPr="008940E6" w:rsidRDefault="00130E2B" w:rsidP="00C2703B">
            <w:pPr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350AC" w:rsidRPr="008940E6" w:rsidRDefault="00130E2B" w:rsidP="00130E2B">
            <w:pPr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0350AC" w:rsidRPr="008940E6" w:rsidRDefault="00130E2B" w:rsidP="00C2703B">
            <w:pPr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109</w:t>
            </w:r>
          </w:p>
        </w:tc>
      </w:tr>
    </w:tbl>
    <w:p w:rsidR="000350AC" w:rsidRPr="008940E6" w:rsidRDefault="000350AC" w:rsidP="000350AC"/>
    <w:p w:rsidR="000350AC" w:rsidRPr="00403140" w:rsidRDefault="000350AC" w:rsidP="000350AC">
      <w:pPr>
        <w:pStyle w:val="1"/>
        <w:ind w:firstLine="0"/>
        <w:rPr>
          <w:sz w:val="28"/>
          <w:szCs w:val="28"/>
        </w:rPr>
      </w:pPr>
      <w:r w:rsidRPr="00403140">
        <w:rPr>
          <w:sz w:val="28"/>
          <w:szCs w:val="28"/>
        </w:rPr>
        <w:t>Розгляд справ в порядку адміністративного судочинства</w:t>
      </w:r>
    </w:p>
    <w:p w:rsidR="000350AC" w:rsidRPr="00403140" w:rsidRDefault="000350AC" w:rsidP="000350AC">
      <w:pPr>
        <w:ind w:firstLine="630"/>
        <w:jc w:val="center"/>
        <w:rPr>
          <w:rFonts w:eastAsia="Lucida Sans Unicode"/>
          <w:sz w:val="28"/>
          <w:szCs w:val="28"/>
          <w:u w:val="single"/>
        </w:rPr>
      </w:pPr>
    </w:p>
    <w:p w:rsidR="000350AC" w:rsidRPr="00403140" w:rsidRDefault="000350AC" w:rsidP="000350AC">
      <w:pPr>
        <w:tabs>
          <w:tab w:val="left" w:pos="0"/>
        </w:tabs>
        <w:ind w:firstLine="630"/>
        <w:jc w:val="both"/>
        <w:rPr>
          <w:rFonts w:eastAsia="Lucida Sans Unicode"/>
          <w:sz w:val="28"/>
          <w:szCs w:val="28"/>
        </w:rPr>
      </w:pPr>
      <w:r>
        <w:rPr>
          <w:rFonts w:eastAsia="Lucida Sans Unicode"/>
          <w:sz w:val="28"/>
          <w:szCs w:val="28"/>
        </w:rPr>
        <w:t>У продовж</w:t>
      </w:r>
      <w:r w:rsidRPr="00403140">
        <w:rPr>
          <w:rFonts w:eastAsia="Lucida Sans Unicode"/>
          <w:sz w:val="28"/>
          <w:szCs w:val="28"/>
        </w:rPr>
        <w:t xml:space="preserve"> </w:t>
      </w:r>
      <w:r w:rsidR="00130E2B">
        <w:rPr>
          <w:rFonts w:eastAsia="Lucida Sans Unicode"/>
          <w:sz w:val="28"/>
          <w:szCs w:val="28"/>
        </w:rPr>
        <w:t xml:space="preserve">першого півріччя </w:t>
      </w:r>
      <w:r w:rsidRPr="00403140">
        <w:rPr>
          <w:rFonts w:eastAsia="Lucida Sans Unicode"/>
          <w:sz w:val="28"/>
          <w:szCs w:val="28"/>
        </w:rPr>
        <w:t>202</w:t>
      </w:r>
      <w:r w:rsidR="00130E2B">
        <w:rPr>
          <w:rFonts w:eastAsia="Lucida Sans Unicode"/>
          <w:sz w:val="28"/>
          <w:szCs w:val="28"/>
        </w:rPr>
        <w:t>2</w:t>
      </w:r>
      <w:r w:rsidRPr="00403140">
        <w:rPr>
          <w:rFonts w:eastAsia="Lucida Sans Unicode"/>
          <w:sz w:val="28"/>
          <w:szCs w:val="28"/>
        </w:rPr>
        <w:t xml:space="preserve"> року в провадженні суду перебувало </w:t>
      </w:r>
      <w:r w:rsidR="00130E2B">
        <w:rPr>
          <w:rFonts w:eastAsia="Lucida Sans Unicode"/>
          <w:sz w:val="28"/>
          <w:szCs w:val="28"/>
        </w:rPr>
        <w:t>30</w:t>
      </w:r>
      <w:r w:rsidRPr="00403140">
        <w:rPr>
          <w:rFonts w:eastAsia="Lucida Sans Unicode"/>
          <w:sz w:val="28"/>
          <w:szCs w:val="28"/>
        </w:rPr>
        <w:t xml:space="preserve"> позовних заяв, заяв, подань, клопотань (</w:t>
      </w:r>
      <w:r w:rsidR="00130E2B">
        <w:rPr>
          <w:rFonts w:eastAsia="Lucida Sans Unicode"/>
          <w:sz w:val="28"/>
          <w:szCs w:val="28"/>
        </w:rPr>
        <w:t>19</w:t>
      </w:r>
      <w:r w:rsidRPr="00403140">
        <w:rPr>
          <w:rFonts w:eastAsia="Lucida Sans Unicode"/>
          <w:sz w:val="28"/>
          <w:szCs w:val="28"/>
        </w:rPr>
        <w:t xml:space="preserve"> надійшло у звітному періоді), </w:t>
      </w:r>
      <w:r w:rsidR="00130E2B">
        <w:rPr>
          <w:rFonts w:eastAsia="Lucida Sans Unicode"/>
          <w:sz w:val="28"/>
          <w:szCs w:val="28"/>
        </w:rPr>
        <w:t>30</w:t>
      </w:r>
      <w:r w:rsidRPr="00403140">
        <w:rPr>
          <w:rFonts w:eastAsia="Lucida Sans Unicode"/>
          <w:sz w:val="28"/>
          <w:szCs w:val="28"/>
        </w:rPr>
        <w:t xml:space="preserve"> – не розглянуто на кінець звітного періоду. </w:t>
      </w:r>
    </w:p>
    <w:p w:rsidR="000350AC" w:rsidRPr="00403140" w:rsidRDefault="000350AC" w:rsidP="00D37605">
      <w:pPr>
        <w:tabs>
          <w:tab w:val="left" w:pos="0"/>
        </w:tabs>
        <w:ind w:firstLine="630"/>
        <w:jc w:val="both"/>
        <w:rPr>
          <w:rFonts w:eastAsia="Lucida Sans Unicode"/>
          <w:sz w:val="28"/>
          <w:szCs w:val="28"/>
        </w:rPr>
      </w:pPr>
      <w:r w:rsidRPr="00403140">
        <w:rPr>
          <w:rFonts w:eastAsia="Lucida Sans Unicode"/>
          <w:sz w:val="28"/>
          <w:szCs w:val="28"/>
        </w:rPr>
        <w:t xml:space="preserve">Разом з тим, у </w:t>
      </w:r>
      <w:r w:rsidR="00130E2B">
        <w:rPr>
          <w:rFonts w:eastAsia="Lucida Sans Unicode"/>
          <w:sz w:val="28"/>
          <w:szCs w:val="28"/>
        </w:rPr>
        <w:t>першому півріччі 2022 року</w:t>
      </w:r>
      <w:r w:rsidRPr="00403140">
        <w:rPr>
          <w:rFonts w:eastAsia="Lucida Sans Unicode"/>
          <w:sz w:val="28"/>
          <w:szCs w:val="28"/>
        </w:rPr>
        <w:t xml:space="preserve"> в провадженні суду перебувало </w:t>
      </w:r>
      <w:r w:rsidR="00130E2B">
        <w:rPr>
          <w:rFonts w:eastAsia="Lucida Sans Unicode"/>
          <w:sz w:val="28"/>
          <w:szCs w:val="28"/>
        </w:rPr>
        <w:t>1</w:t>
      </w:r>
      <w:r w:rsidRPr="00403140">
        <w:rPr>
          <w:rFonts w:eastAsia="Lucida Sans Unicode"/>
          <w:sz w:val="28"/>
          <w:szCs w:val="28"/>
        </w:rPr>
        <w:t xml:space="preserve"> позовних заяви, заяви, подання, клопотання (</w:t>
      </w:r>
      <w:r>
        <w:rPr>
          <w:rFonts w:eastAsia="Lucida Sans Unicode"/>
          <w:sz w:val="28"/>
          <w:szCs w:val="28"/>
        </w:rPr>
        <w:t>1</w:t>
      </w:r>
      <w:r w:rsidRPr="00403140">
        <w:rPr>
          <w:rFonts w:eastAsia="Lucida Sans Unicode"/>
          <w:sz w:val="28"/>
          <w:szCs w:val="28"/>
        </w:rPr>
        <w:t xml:space="preserve"> надійшл</w:t>
      </w:r>
      <w:r w:rsidR="00130E2B">
        <w:rPr>
          <w:rFonts w:eastAsia="Lucida Sans Unicode"/>
          <w:sz w:val="28"/>
          <w:szCs w:val="28"/>
        </w:rPr>
        <w:t>а</w:t>
      </w:r>
      <w:r w:rsidRPr="00403140">
        <w:rPr>
          <w:rFonts w:eastAsia="Lucida Sans Unicode"/>
          <w:sz w:val="28"/>
          <w:szCs w:val="28"/>
        </w:rPr>
        <w:t xml:space="preserve"> у звітному періоді),  </w:t>
      </w:r>
      <w:r w:rsidR="00130E2B">
        <w:rPr>
          <w:rFonts w:eastAsia="Lucida Sans Unicode"/>
          <w:sz w:val="28"/>
          <w:szCs w:val="28"/>
        </w:rPr>
        <w:t>1</w:t>
      </w:r>
      <w:r w:rsidRPr="00403140">
        <w:rPr>
          <w:rFonts w:eastAsia="Lucida Sans Unicode"/>
          <w:sz w:val="28"/>
          <w:szCs w:val="28"/>
        </w:rPr>
        <w:t xml:space="preserve"> – не розглянуто на кінець звітного періоду.</w:t>
      </w:r>
    </w:p>
    <w:p w:rsidR="000350AC" w:rsidRDefault="00C363B7" w:rsidP="000350AC">
      <w:pPr>
        <w:tabs>
          <w:tab w:val="left" w:pos="0"/>
        </w:tabs>
        <w:ind w:firstLine="630"/>
        <w:jc w:val="both"/>
        <w:rPr>
          <w:rFonts w:eastAsia="Lucida Sans Unicode"/>
          <w:sz w:val="28"/>
          <w:szCs w:val="28"/>
        </w:rPr>
      </w:pPr>
      <w:r>
        <w:rPr>
          <w:rFonts w:eastAsia="Lucida Sans Unicode"/>
          <w:sz w:val="28"/>
          <w:szCs w:val="28"/>
        </w:rPr>
        <w:tab/>
      </w:r>
      <w:r w:rsidR="000350AC" w:rsidRPr="00403140">
        <w:rPr>
          <w:rFonts w:eastAsia="Lucida Sans Unicode"/>
          <w:sz w:val="28"/>
          <w:szCs w:val="28"/>
        </w:rPr>
        <w:t xml:space="preserve">За позовними заявами </w:t>
      </w:r>
      <w:r w:rsidR="000350AC">
        <w:rPr>
          <w:rFonts w:eastAsia="Lucida Sans Unicode"/>
          <w:sz w:val="28"/>
          <w:szCs w:val="28"/>
        </w:rPr>
        <w:t>у продовж</w:t>
      </w:r>
      <w:r w:rsidR="000350AC" w:rsidRPr="00403140">
        <w:rPr>
          <w:rFonts w:eastAsia="Lucida Sans Unicode"/>
          <w:sz w:val="28"/>
          <w:szCs w:val="28"/>
        </w:rPr>
        <w:t xml:space="preserve"> </w:t>
      </w:r>
      <w:r w:rsidR="00130E2B">
        <w:rPr>
          <w:rFonts w:eastAsia="Lucida Sans Unicode"/>
          <w:sz w:val="28"/>
          <w:szCs w:val="28"/>
        </w:rPr>
        <w:t xml:space="preserve">першого півріччя </w:t>
      </w:r>
      <w:r w:rsidR="000350AC" w:rsidRPr="00403140">
        <w:rPr>
          <w:rFonts w:eastAsia="Lucida Sans Unicode"/>
          <w:sz w:val="28"/>
          <w:szCs w:val="28"/>
        </w:rPr>
        <w:t>202</w:t>
      </w:r>
      <w:r w:rsidR="00130E2B">
        <w:rPr>
          <w:rFonts w:eastAsia="Lucida Sans Unicode"/>
          <w:sz w:val="28"/>
          <w:szCs w:val="28"/>
        </w:rPr>
        <w:t>2</w:t>
      </w:r>
      <w:r w:rsidR="000350AC" w:rsidRPr="00403140">
        <w:rPr>
          <w:rFonts w:eastAsia="Lucida Sans Unicode"/>
          <w:sz w:val="28"/>
          <w:szCs w:val="28"/>
        </w:rPr>
        <w:t xml:space="preserve"> року в провадженні суду перебувало </w:t>
      </w:r>
      <w:r w:rsidR="00130E2B">
        <w:rPr>
          <w:rFonts w:eastAsia="Lucida Sans Unicode"/>
          <w:sz w:val="28"/>
          <w:szCs w:val="28"/>
        </w:rPr>
        <w:t>1</w:t>
      </w:r>
      <w:r w:rsidR="000350AC" w:rsidRPr="00403140">
        <w:rPr>
          <w:rFonts w:eastAsia="Lucida Sans Unicode"/>
          <w:sz w:val="28"/>
          <w:szCs w:val="28"/>
        </w:rPr>
        <w:t xml:space="preserve"> справ</w:t>
      </w:r>
      <w:r w:rsidR="00130E2B">
        <w:rPr>
          <w:rFonts w:eastAsia="Lucida Sans Unicode"/>
          <w:sz w:val="28"/>
          <w:szCs w:val="28"/>
        </w:rPr>
        <w:t>а</w:t>
      </w:r>
      <w:r w:rsidR="000350AC">
        <w:rPr>
          <w:rFonts w:eastAsia="Lucida Sans Unicode"/>
          <w:sz w:val="28"/>
          <w:szCs w:val="28"/>
        </w:rPr>
        <w:t xml:space="preserve"> адміністративного судочинства</w:t>
      </w:r>
      <w:r w:rsidR="000350AC" w:rsidRPr="00403140">
        <w:rPr>
          <w:rFonts w:eastAsia="Lucida Sans Unicode"/>
          <w:sz w:val="28"/>
          <w:szCs w:val="28"/>
        </w:rPr>
        <w:t>,</w:t>
      </w:r>
      <w:r w:rsidR="000350AC">
        <w:rPr>
          <w:rFonts w:eastAsia="Lucida Sans Unicode"/>
          <w:sz w:val="28"/>
          <w:szCs w:val="28"/>
        </w:rPr>
        <w:t xml:space="preserve"> </w:t>
      </w:r>
      <w:r w:rsidR="00130E2B">
        <w:rPr>
          <w:rFonts w:eastAsia="Lucida Sans Unicode"/>
          <w:sz w:val="28"/>
          <w:szCs w:val="28"/>
        </w:rPr>
        <w:t>яка на кінець звітного періоду не розглянута</w:t>
      </w:r>
      <w:r w:rsidR="000350AC">
        <w:rPr>
          <w:rFonts w:eastAsia="Lucida Sans Unicode"/>
          <w:sz w:val="28"/>
          <w:szCs w:val="28"/>
        </w:rPr>
        <w:t>, а у продовж</w:t>
      </w:r>
      <w:r w:rsidR="00130E2B">
        <w:rPr>
          <w:rFonts w:eastAsia="Lucida Sans Unicode"/>
          <w:sz w:val="28"/>
          <w:szCs w:val="28"/>
        </w:rPr>
        <w:t xml:space="preserve"> першого півріччя 2021</w:t>
      </w:r>
      <w:r w:rsidR="000350AC">
        <w:rPr>
          <w:rFonts w:eastAsia="Lucida Sans Unicode"/>
          <w:sz w:val="28"/>
          <w:szCs w:val="28"/>
        </w:rPr>
        <w:t xml:space="preserve"> року</w:t>
      </w:r>
      <w:r w:rsidR="000350AC" w:rsidRPr="00403140">
        <w:rPr>
          <w:rFonts w:eastAsia="Lucida Sans Unicode"/>
          <w:sz w:val="28"/>
          <w:szCs w:val="28"/>
        </w:rPr>
        <w:t xml:space="preserve"> в провадженні суду перебувало </w:t>
      </w:r>
      <w:r w:rsidR="00130E2B">
        <w:rPr>
          <w:rFonts w:eastAsia="Lucida Sans Unicode"/>
          <w:sz w:val="28"/>
          <w:szCs w:val="28"/>
        </w:rPr>
        <w:t xml:space="preserve"> 43 справи.</w:t>
      </w:r>
    </w:p>
    <w:p w:rsidR="000350AC" w:rsidRPr="00403140" w:rsidRDefault="000350AC" w:rsidP="000350AC">
      <w:pPr>
        <w:tabs>
          <w:tab w:val="left" w:pos="0"/>
        </w:tabs>
        <w:ind w:firstLine="630"/>
        <w:jc w:val="both"/>
        <w:rPr>
          <w:rFonts w:eastAsia="Lucida Sans Unicode"/>
          <w:sz w:val="28"/>
          <w:szCs w:val="28"/>
        </w:rPr>
      </w:pPr>
      <w:r>
        <w:rPr>
          <w:rFonts w:eastAsia="Lucida Sans Unicode"/>
          <w:sz w:val="28"/>
          <w:szCs w:val="28"/>
        </w:rPr>
        <w:t xml:space="preserve">Також в провадженні суду перебувало </w:t>
      </w:r>
      <w:r w:rsidR="00C363B7">
        <w:rPr>
          <w:rFonts w:eastAsia="Lucida Sans Unicode"/>
          <w:sz w:val="28"/>
          <w:szCs w:val="28"/>
        </w:rPr>
        <w:t>28</w:t>
      </w:r>
      <w:r>
        <w:rPr>
          <w:rFonts w:eastAsia="Lucida Sans Unicode"/>
          <w:sz w:val="28"/>
          <w:szCs w:val="28"/>
        </w:rPr>
        <w:t xml:space="preserve"> справ у порядку виконання судових рішень, з яких </w:t>
      </w:r>
      <w:r w:rsidR="00C363B7">
        <w:rPr>
          <w:rFonts w:eastAsia="Lucida Sans Unicode"/>
          <w:sz w:val="28"/>
          <w:szCs w:val="28"/>
        </w:rPr>
        <w:t>18</w:t>
      </w:r>
      <w:r>
        <w:rPr>
          <w:rFonts w:eastAsia="Lucida Sans Unicode"/>
          <w:sz w:val="28"/>
          <w:szCs w:val="28"/>
        </w:rPr>
        <w:t xml:space="preserve"> надійшло у звітному періоді, </w:t>
      </w:r>
      <w:r w:rsidR="00C363B7">
        <w:rPr>
          <w:rFonts w:eastAsia="Lucida Sans Unicode"/>
          <w:sz w:val="28"/>
          <w:szCs w:val="28"/>
        </w:rPr>
        <w:t>28</w:t>
      </w:r>
      <w:r>
        <w:rPr>
          <w:rFonts w:eastAsia="Lucida Sans Unicode"/>
          <w:sz w:val="28"/>
          <w:szCs w:val="28"/>
        </w:rPr>
        <w:t xml:space="preserve"> залишок не розглянутих справ. </w:t>
      </w:r>
    </w:p>
    <w:p w:rsidR="000350AC" w:rsidRPr="00403140" w:rsidRDefault="000350AC" w:rsidP="000350AC">
      <w:pPr>
        <w:ind w:firstLine="15"/>
        <w:rPr>
          <w:sz w:val="28"/>
          <w:szCs w:val="28"/>
          <w:u w:val="single"/>
        </w:rPr>
      </w:pPr>
    </w:p>
    <w:p w:rsidR="000350AC" w:rsidRPr="00403140" w:rsidRDefault="000350AC" w:rsidP="000350AC">
      <w:pPr>
        <w:spacing w:line="100" w:lineRule="atLeast"/>
        <w:ind w:firstLine="15"/>
        <w:jc w:val="center"/>
        <w:rPr>
          <w:b/>
          <w:bCs/>
          <w:sz w:val="28"/>
          <w:szCs w:val="28"/>
          <w:u w:val="single"/>
        </w:rPr>
      </w:pPr>
      <w:r w:rsidRPr="00403140">
        <w:rPr>
          <w:b/>
          <w:bCs/>
          <w:sz w:val="28"/>
          <w:szCs w:val="28"/>
          <w:u w:val="single"/>
        </w:rPr>
        <w:t>Розгляд суд</w:t>
      </w:r>
      <w:r>
        <w:rPr>
          <w:b/>
          <w:bCs/>
          <w:sz w:val="28"/>
          <w:szCs w:val="28"/>
          <w:u w:val="single"/>
        </w:rPr>
        <w:t>ом</w:t>
      </w:r>
      <w:r w:rsidRPr="00403140">
        <w:rPr>
          <w:b/>
          <w:bCs/>
          <w:sz w:val="28"/>
          <w:szCs w:val="28"/>
          <w:u w:val="single"/>
        </w:rPr>
        <w:t xml:space="preserve"> справ про адміністративні правопорушення</w:t>
      </w:r>
    </w:p>
    <w:p w:rsidR="000350AC" w:rsidRPr="00403140" w:rsidRDefault="000350AC" w:rsidP="000350AC">
      <w:pPr>
        <w:pStyle w:val="a5"/>
        <w:spacing w:after="0" w:line="100" w:lineRule="atLeast"/>
        <w:ind w:firstLine="845"/>
        <w:rPr>
          <w:rFonts w:ascii="Times New Roman" w:eastAsia="Lucida Sans Unicode" w:hAnsi="Times New Roman" w:cs="Times New Roman"/>
          <w:sz w:val="28"/>
          <w:szCs w:val="28"/>
          <w:lang w:val="uk-UA"/>
        </w:rPr>
      </w:pPr>
    </w:p>
    <w:p w:rsidR="000350AC" w:rsidRDefault="000350AC" w:rsidP="00C363B7">
      <w:pPr>
        <w:pStyle w:val="a5"/>
        <w:spacing w:after="0" w:line="100" w:lineRule="atLeast"/>
        <w:ind w:firstLine="708"/>
        <w:jc w:val="both"/>
        <w:rPr>
          <w:rFonts w:ascii="Times New Roman" w:eastAsia="Lucida Sans Unicode" w:hAnsi="Times New Roman" w:cs="Times New Roman"/>
          <w:sz w:val="28"/>
          <w:szCs w:val="28"/>
          <w:lang w:val="uk-UA"/>
        </w:rPr>
      </w:pPr>
      <w:r w:rsidRPr="00403140">
        <w:rPr>
          <w:rFonts w:ascii="Times New Roman" w:eastAsia="Lucida Sans Unicode" w:hAnsi="Times New Roman" w:cs="Times New Roman"/>
          <w:sz w:val="28"/>
          <w:szCs w:val="28"/>
          <w:lang w:val="uk-UA"/>
        </w:rPr>
        <w:t>В</w:t>
      </w:r>
      <w:r w:rsidR="00C363B7">
        <w:rPr>
          <w:rFonts w:ascii="Times New Roman" w:eastAsia="Lucida Sans Unicode" w:hAnsi="Times New Roman" w:cs="Times New Roman"/>
          <w:sz w:val="28"/>
          <w:szCs w:val="28"/>
          <w:lang w:val="uk-UA"/>
        </w:rPr>
        <w:t xml:space="preserve">сі справи про адміністративні правопорушення, які надійшли до </w:t>
      </w:r>
      <w:proofErr w:type="spellStart"/>
      <w:r w:rsidR="00C363B7">
        <w:rPr>
          <w:rFonts w:ascii="Times New Roman" w:eastAsia="Lucida Sans Unicode" w:hAnsi="Times New Roman" w:cs="Times New Roman"/>
          <w:sz w:val="28"/>
          <w:szCs w:val="28"/>
          <w:lang w:val="uk-UA"/>
        </w:rPr>
        <w:t>Лугинського</w:t>
      </w:r>
      <w:proofErr w:type="spellEnd"/>
      <w:r w:rsidR="00C363B7">
        <w:rPr>
          <w:rFonts w:ascii="Times New Roman" w:eastAsia="Lucida Sans Unicode" w:hAnsi="Times New Roman" w:cs="Times New Roman"/>
          <w:sz w:val="28"/>
          <w:szCs w:val="28"/>
          <w:lang w:val="uk-UA"/>
        </w:rPr>
        <w:t xml:space="preserve"> районного суду Житомирської </w:t>
      </w:r>
      <w:r w:rsidRPr="00403140">
        <w:rPr>
          <w:rFonts w:ascii="Times New Roman" w:eastAsia="Lucida Sans Unicode" w:hAnsi="Times New Roman" w:cs="Times New Roman"/>
          <w:sz w:val="28"/>
          <w:szCs w:val="28"/>
          <w:lang w:val="uk-UA"/>
        </w:rPr>
        <w:t xml:space="preserve"> </w:t>
      </w:r>
      <w:r w:rsidR="00C363B7">
        <w:rPr>
          <w:rFonts w:ascii="Times New Roman" w:eastAsia="Lucida Sans Unicode" w:hAnsi="Times New Roman" w:cs="Times New Roman"/>
          <w:sz w:val="28"/>
          <w:szCs w:val="28"/>
          <w:lang w:val="uk-UA"/>
        </w:rPr>
        <w:t>відповідно до статті 34 КПК були направленні до Житомирського апеляційного суду, для визначення підсудності.</w:t>
      </w:r>
    </w:p>
    <w:p w:rsidR="000350AC" w:rsidRDefault="000350AC" w:rsidP="000350AC">
      <w:pPr>
        <w:tabs>
          <w:tab w:val="left" w:pos="0"/>
        </w:tabs>
        <w:ind w:firstLine="630"/>
        <w:rPr>
          <w:rFonts w:eastAsia="Lucida Sans Unicode"/>
          <w:b/>
          <w:bCs/>
          <w:sz w:val="28"/>
          <w:szCs w:val="28"/>
          <w:u w:val="single"/>
        </w:rPr>
      </w:pPr>
    </w:p>
    <w:p w:rsidR="000350AC" w:rsidRPr="00403140" w:rsidRDefault="000350AC" w:rsidP="000350AC">
      <w:pPr>
        <w:tabs>
          <w:tab w:val="left" w:pos="0"/>
        </w:tabs>
        <w:ind w:firstLine="630"/>
        <w:jc w:val="center"/>
        <w:rPr>
          <w:rFonts w:eastAsia="Lucida Sans Unicode"/>
          <w:b/>
          <w:sz w:val="28"/>
          <w:szCs w:val="28"/>
          <w:u w:val="single"/>
        </w:rPr>
      </w:pPr>
      <w:r w:rsidRPr="00403140">
        <w:rPr>
          <w:rFonts w:eastAsia="Lucida Sans Unicode"/>
          <w:b/>
          <w:bCs/>
          <w:sz w:val="28"/>
          <w:szCs w:val="28"/>
          <w:u w:val="single"/>
        </w:rPr>
        <w:t xml:space="preserve">Середньомісячне надходження справ на одного суддю </w:t>
      </w:r>
      <w:proofErr w:type="spellStart"/>
      <w:r w:rsidRPr="00403140">
        <w:rPr>
          <w:rFonts w:eastAsia="Lucida Sans Unicode"/>
          <w:b/>
          <w:bCs/>
          <w:sz w:val="28"/>
          <w:szCs w:val="28"/>
          <w:u w:val="single"/>
        </w:rPr>
        <w:t>Лугинського</w:t>
      </w:r>
      <w:proofErr w:type="spellEnd"/>
      <w:r w:rsidRPr="00403140">
        <w:rPr>
          <w:rFonts w:eastAsia="Lucida Sans Unicode"/>
          <w:b/>
          <w:bCs/>
          <w:sz w:val="28"/>
          <w:szCs w:val="28"/>
          <w:u w:val="single"/>
        </w:rPr>
        <w:t xml:space="preserve"> районного суду Житомирської області у </w:t>
      </w:r>
      <w:r w:rsidR="00857388">
        <w:rPr>
          <w:rFonts w:eastAsia="Lucida Sans Unicode"/>
          <w:b/>
          <w:bCs/>
          <w:sz w:val="28"/>
          <w:szCs w:val="28"/>
          <w:u w:val="single"/>
        </w:rPr>
        <w:t>першому півріччі у 2022</w:t>
      </w:r>
      <w:r w:rsidRPr="00403140">
        <w:rPr>
          <w:rFonts w:eastAsia="Lucida Sans Unicode"/>
          <w:b/>
          <w:bCs/>
          <w:sz w:val="28"/>
          <w:szCs w:val="28"/>
          <w:u w:val="single"/>
        </w:rPr>
        <w:t xml:space="preserve"> році</w:t>
      </w:r>
    </w:p>
    <w:p w:rsidR="000350AC" w:rsidRPr="00403140" w:rsidRDefault="000350AC" w:rsidP="000350AC">
      <w:pPr>
        <w:rPr>
          <w:rFonts w:eastAsia="Lucida Sans Unicode"/>
          <w:sz w:val="28"/>
          <w:szCs w:val="28"/>
          <w:u w:val="single"/>
        </w:rPr>
      </w:pPr>
    </w:p>
    <w:p w:rsidR="000350AC" w:rsidRDefault="000350AC" w:rsidP="000350AC">
      <w:pPr>
        <w:ind w:firstLine="709"/>
        <w:jc w:val="both"/>
        <w:rPr>
          <w:rFonts w:eastAsia="Lucida Sans Unicode"/>
          <w:sz w:val="28"/>
          <w:szCs w:val="28"/>
        </w:rPr>
      </w:pPr>
      <w:r>
        <w:rPr>
          <w:rFonts w:eastAsia="Lucida Sans Unicode"/>
          <w:sz w:val="28"/>
          <w:szCs w:val="28"/>
        </w:rPr>
        <w:t xml:space="preserve">У судді </w:t>
      </w:r>
      <w:proofErr w:type="spellStart"/>
      <w:r>
        <w:rPr>
          <w:rFonts w:eastAsia="Lucida Sans Unicode"/>
          <w:sz w:val="28"/>
          <w:szCs w:val="28"/>
        </w:rPr>
        <w:t>С</w:t>
      </w:r>
      <w:r w:rsidRPr="009B5DE9">
        <w:rPr>
          <w:rFonts w:eastAsia="Lucida Sans Unicode"/>
          <w:sz w:val="28"/>
          <w:szCs w:val="28"/>
        </w:rPr>
        <w:t>винченко</w:t>
      </w:r>
      <w:proofErr w:type="spellEnd"/>
      <w:r w:rsidRPr="009B5DE9">
        <w:rPr>
          <w:rFonts w:eastAsia="Lucida Sans Unicode"/>
          <w:sz w:val="28"/>
          <w:szCs w:val="28"/>
        </w:rPr>
        <w:t xml:space="preserve"> Г.Д.</w:t>
      </w:r>
      <w:r>
        <w:rPr>
          <w:rFonts w:eastAsia="Lucida Sans Unicode"/>
          <w:sz w:val="28"/>
          <w:szCs w:val="28"/>
        </w:rPr>
        <w:t xml:space="preserve"> 01.08.2021 закінчились повноваження,  тому розрахунок навантаження з надходження справ та матеріалів </w:t>
      </w:r>
      <w:r w:rsidR="00857388">
        <w:rPr>
          <w:rFonts w:eastAsia="Lucida Sans Unicode"/>
          <w:sz w:val="28"/>
          <w:szCs w:val="28"/>
        </w:rPr>
        <w:t>у першому півріччі 2022 року  провести не можливо.</w:t>
      </w:r>
    </w:p>
    <w:p w:rsidR="00D37605" w:rsidRPr="009B5DE9" w:rsidRDefault="00D37605" w:rsidP="000350AC">
      <w:pPr>
        <w:ind w:firstLine="709"/>
        <w:jc w:val="both"/>
        <w:rPr>
          <w:rFonts w:eastAsia="Lucida Sans Unicode"/>
          <w:i/>
          <w:sz w:val="28"/>
          <w:szCs w:val="28"/>
        </w:rPr>
      </w:pPr>
      <w:bookmarkStart w:id="0" w:name="_GoBack"/>
      <w:bookmarkEnd w:id="0"/>
    </w:p>
    <w:p w:rsidR="00857388" w:rsidRPr="009B5DE9" w:rsidRDefault="000350AC" w:rsidP="00857388">
      <w:pPr>
        <w:ind w:firstLine="709"/>
        <w:jc w:val="both"/>
        <w:rPr>
          <w:rFonts w:eastAsia="Lucida Sans Unicode"/>
          <w:i/>
          <w:sz w:val="28"/>
          <w:szCs w:val="28"/>
        </w:rPr>
      </w:pPr>
      <w:r>
        <w:rPr>
          <w:rFonts w:eastAsia="Lucida Sans Unicode"/>
          <w:sz w:val="28"/>
          <w:szCs w:val="28"/>
        </w:rPr>
        <w:t xml:space="preserve">У судді Данчука В.В. 01.08.2021 </w:t>
      </w:r>
      <w:r w:rsidR="00857388">
        <w:rPr>
          <w:rFonts w:eastAsia="Lucida Sans Unicode"/>
          <w:sz w:val="28"/>
          <w:szCs w:val="28"/>
        </w:rPr>
        <w:t>закінчились повноваження,  тому розрахунок навантаження з надходження справ та матеріалів у першому півріччі 2022 року  провести не можливо.</w:t>
      </w:r>
    </w:p>
    <w:p w:rsidR="000350AC" w:rsidRDefault="000350AC" w:rsidP="000350AC">
      <w:pPr>
        <w:ind w:firstLine="709"/>
        <w:jc w:val="both"/>
        <w:rPr>
          <w:rFonts w:eastAsia="Lucida Sans Unicode"/>
          <w:sz w:val="28"/>
          <w:szCs w:val="28"/>
        </w:rPr>
      </w:pPr>
    </w:p>
    <w:p w:rsidR="00857388" w:rsidRDefault="000350AC" w:rsidP="000350AC">
      <w:pPr>
        <w:ind w:firstLine="709"/>
        <w:jc w:val="both"/>
        <w:rPr>
          <w:rFonts w:eastAsia="Lucida Sans Unicode"/>
          <w:sz w:val="28"/>
          <w:szCs w:val="28"/>
        </w:rPr>
      </w:pPr>
      <w:r>
        <w:rPr>
          <w:rFonts w:eastAsia="Lucida Sans Unicode"/>
          <w:sz w:val="28"/>
          <w:szCs w:val="28"/>
        </w:rPr>
        <w:t xml:space="preserve">У судді Гребенюка В.В. 29.09.2021 </w:t>
      </w:r>
      <w:r w:rsidR="00857388">
        <w:rPr>
          <w:rFonts w:eastAsia="Lucida Sans Unicode"/>
          <w:sz w:val="28"/>
          <w:szCs w:val="28"/>
        </w:rPr>
        <w:t>закінчились повноваження,  тому розрахунок навантаження з надходження справ та матеріалів у першому півріччі 2022 року  провести не можливо.</w:t>
      </w:r>
    </w:p>
    <w:p w:rsidR="000350AC" w:rsidRDefault="000350AC" w:rsidP="000350AC">
      <w:pPr>
        <w:ind w:firstLine="709"/>
        <w:jc w:val="both"/>
        <w:rPr>
          <w:rFonts w:eastAsia="Lucida Sans Unicode"/>
          <w:sz w:val="28"/>
          <w:szCs w:val="28"/>
        </w:rPr>
      </w:pPr>
    </w:p>
    <w:p w:rsidR="00857388" w:rsidRPr="009B5DE9" w:rsidRDefault="00857388" w:rsidP="00857388">
      <w:pPr>
        <w:ind w:firstLine="709"/>
        <w:jc w:val="both"/>
        <w:rPr>
          <w:rFonts w:eastAsia="Lucida Sans Unicode"/>
          <w:i/>
          <w:sz w:val="28"/>
          <w:szCs w:val="28"/>
        </w:rPr>
      </w:pPr>
      <w:r>
        <w:rPr>
          <w:rFonts w:eastAsia="Lucida Sans Unicode"/>
          <w:sz w:val="28"/>
          <w:szCs w:val="28"/>
        </w:rPr>
        <w:t xml:space="preserve">У судді </w:t>
      </w:r>
      <w:r w:rsidR="000350AC" w:rsidRPr="00403140">
        <w:rPr>
          <w:rFonts w:eastAsia="Lucida Sans Unicode"/>
          <w:sz w:val="28"/>
          <w:szCs w:val="28"/>
        </w:rPr>
        <w:t xml:space="preserve"> Денисюк І.І. </w:t>
      </w:r>
      <w:r>
        <w:rPr>
          <w:rFonts w:eastAsia="Lucida Sans Unicode"/>
          <w:sz w:val="28"/>
          <w:szCs w:val="28"/>
        </w:rPr>
        <w:t>17.01.2019 закінчились повноваження,  тому розрахунок навантаження з надходження справ та матеріалів у першому півріччі 2022 року  провести не можливо.</w:t>
      </w:r>
    </w:p>
    <w:p w:rsidR="00857388" w:rsidRDefault="00857388" w:rsidP="000350AC">
      <w:pPr>
        <w:ind w:firstLine="708"/>
        <w:jc w:val="both"/>
        <w:rPr>
          <w:rFonts w:eastAsia="Lucida Sans Unicode"/>
          <w:sz w:val="28"/>
          <w:szCs w:val="28"/>
        </w:rPr>
      </w:pPr>
    </w:p>
    <w:p w:rsidR="000350AC" w:rsidRPr="009B5DE9" w:rsidRDefault="000350AC" w:rsidP="000350AC">
      <w:pPr>
        <w:ind w:left="15" w:firstLine="720"/>
        <w:jc w:val="both"/>
        <w:rPr>
          <w:sz w:val="28"/>
          <w:szCs w:val="28"/>
        </w:rPr>
      </w:pPr>
      <w:r w:rsidRPr="009B5DE9">
        <w:rPr>
          <w:sz w:val="28"/>
          <w:szCs w:val="28"/>
        </w:rPr>
        <w:t>Діяльність суду була спрямована на забезпечення якісного стану здійснення судочинства та вжиття всіх заходів для максимально ефективного і повного захисту конституційних прав і свобод людини, прав та інтересів юридичних осіб та держави.</w:t>
      </w:r>
    </w:p>
    <w:p w:rsidR="000350AC" w:rsidRPr="009B5DE9" w:rsidRDefault="000350AC" w:rsidP="000350AC">
      <w:pPr>
        <w:ind w:left="15" w:firstLine="675"/>
        <w:jc w:val="both"/>
        <w:rPr>
          <w:rFonts w:eastAsia="Lucida Sans Unicode"/>
          <w:sz w:val="28"/>
          <w:szCs w:val="28"/>
        </w:rPr>
      </w:pPr>
    </w:p>
    <w:p w:rsidR="000350AC" w:rsidRPr="00403140" w:rsidRDefault="000350AC" w:rsidP="000350AC">
      <w:pPr>
        <w:shd w:val="clear" w:color="auto" w:fill="FFFFFF"/>
        <w:tabs>
          <w:tab w:val="left" w:pos="0"/>
        </w:tabs>
        <w:spacing w:before="38"/>
        <w:ind w:right="-16" w:firstLine="708"/>
        <w:jc w:val="both"/>
        <w:rPr>
          <w:sz w:val="28"/>
          <w:szCs w:val="28"/>
        </w:rPr>
      </w:pPr>
    </w:p>
    <w:p w:rsidR="000350AC" w:rsidRPr="00403140" w:rsidRDefault="000350AC" w:rsidP="000350AC">
      <w:pPr>
        <w:ind w:firstLine="15"/>
        <w:rPr>
          <w:rFonts w:eastAsia="Lucida Sans Unicode"/>
          <w:sz w:val="28"/>
          <w:szCs w:val="28"/>
        </w:rPr>
      </w:pPr>
    </w:p>
    <w:p w:rsidR="000350AC" w:rsidRPr="00403140" w:rsidRDefault="000350AC" w:rsidP="000350AC">
      <w:pPr>
        <w:rPr>
          <w:rFonts w:eastAsia="Lucida Sans Unicode"/>
          <w:sz w:val="28"/>
          <w:szCs w:val="28"/>
        </w:rPr>
      </w:pPr>
      <w:r>
        <w:rPr>
          <w:rFonts w:eastAsia="Lucida Sans Unicode"/>
          <w:sz w:val="28"/>
          <w:szCs w:val="28"/>
        </w:rPr>
        <w:t>В. о. керівника апарату суду</w:t>
      </w:r>
      <w:r w:rsidRPr="00403140">
        <w:rPr>
          <w:rFonts w:eastAsia="Lucida Sans Unicode"/>
          <w:sz w:val="28"/>
          <w:szCs w:val="28"/>
        </w:rPr>
        <w:tab/>
      </w:r>
      <w:r w:rsidRPr="00403140">
        <w:rPr>
          <w:rFonts w:eastAsia="Lucida Sans Unicode"/>
          <w:sz w:val="28"/>
          <w:szCs w:val="28"/>
        </w:rPr>
        <w:tab/>
      </w:r>
      <w:r w:rsidRPr="00403140">
        <w:rPr>
          <w:rFonts w:eastAsia="Lucida Sans Unicode"/>
          <w:sz w:val="28"/>
          <w:szCs w:val="28"/>
        </w:rPr>
        <w:tab/>
      </w:r>
      <w:r w:rsidRPr="00403140">
        <w:rPr>
          <w:rFonts w:eastAsia="Lucida Sans Unicode"/>
          <w:sz w:val="28"/>
          <w:szCs w:val="28"/>
        </w:rPr>
        <w:tab/>
      </w:r>
      <w:r w:rsidRPr="00403140">
        <w:rPr>
          <w:rFonts w:eastAsia="Lucida Sans Unicode"/>
          <w:sz w:val="28"/>
          <w:szCs w:val="28"/>
        </w:rPr>
        <w:tab/>
      </w:r>
      <w:r>
        <w:rPr>
          <w:rFonts w:eastAsia="Lucida Sans Unicode"/>
          <w:sz w:val="28"/>
          <w:szCs w:val="28"/>
        </w:rPr>
        <w:t xml:space="preserve">           Тетяна ПРОГОЖУК</w:t>
      </w:r>
    </w:p>
    <w:p w:rsidR="000350AC" w:rsidRPr="00403140" w:rsidRDefault="000350AC" w:rsidP="000350AC"/>
    <w:p w:rsidR="000350AC" w:rsidRDefault="000350AC" w:rsidP="000350AC"/>
    <w:p w:rsidR="00C4536D" w:rsidRDefault="00D37605"/>
    <w:sectPr w:rsidR="00C4536D" w:rsidSect="007D7DF6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580D24"/>
    <w:multiLevelType w:val="hybridMultilevel"/>
    <w:tmpl w:val="D0EED9C6"/>
    <w:lvl w:ilvl="0" w:tplc="F0FCB628">
      <w:start w:val="1"/>
      <w:numFmt w:val="bullet"/>
      <w:lvlText w:val="-"/>
      <w:lvlJc w:val="left"/>
      <w:pPr>
        <w:tabs>
          <w:tab w:val="num" w:pos="990"/>
        </w:tabs>
        <w:ind w:left="99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10"/>
        </w:tabs>
        <w:ind w:left="171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30"/>
        </w:tabs>
        <w:ind w:left="24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50"/>
        </w:tabs>
        <w:ind w:left="31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70"/>
        </w:tabs>
        <w:ind w:left="387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90"/>
        </w:tabs>
        <w:ind w:left="45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10"/>
        </w:tabs>
        <w:ind w:left="53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30"/>
        </w:tabs>
        <w:ind w:left="603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50"/>
        </w:tabs>
        <w:ind w:left="675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350AC"/>
    <w:rsid w:val="00003B84"/>
    <w:rsid w:val="00022880"/>
    <w:rsid w:val="000350AC"/>
    <w:rsid w:val="00130E2B"/>
    <w:rsid w:val="003A165E"/>
    <w:rsid w:val="00604DFC"/>
    <w:rsid w:val="007D2432"/>
    <w:rsid w:val="00857388"/>
    <w:rsid w:val="00A32885"/>
    <w:rsid w:val="00B325D0"/>
    <w:rsid w:val="00BB6448"/>
    <w:rsid w:val="00C363B7"/>
    <w:rsid w:val="00D37605"/>
    <w:rsid w:val="00E74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E98641"/>
  <w15:docId w15:val="{663BF06F-DEBB-4A72-BA9C-FECC030AB8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50AC"/>
    <w:pPr>
      <w:spacing w:after="0"/>
      <w:jc w:val="left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0350AC"/>
    <w:pPr>
      <w:keepNext/>
      <w:ind w:firstLine="630"/>
      <w:jc w:val="center"/>
      <w:outlineLvl w:val="0"/>
    </w:pPr>
    <w:rPr>
      <w:rFonts w:eastAsia="Lucida Sans Unicode"/>
      <w:b/>
      <w:bCs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350AC"/>
    <w:rPr>
      <w:rFonts w:ascii="Times New Roman" w:eastAsia="Lucida Sans Unicode" w:hAnsi="Times New Roman" w:cs="Times New Roman"/>
      <w:b/>
      <w:bCs/>
      <w:sz w:val="24"/>
      <w:szCs w:val="24"/>
      <w:u w:val="single"/>
      <w:lang w:val="uk-UA" w:eastAsia="ru-RU"/>
    </w:rPr>
  </w:style>
  <w:style w:type="paragraph" w:styleId="a3">
    <w:name w:val="Body Text Indent"/>
    <w:basedOn w:val="a"/>
    <w:link w:val="a4"/>
    <w:semiHidden/>
    <w:rsid w:val="000350AC"/>
    <w:pPr>
      <w:widowControl w:val="0"/>
      <w:suppressAutoHyphens/>
      <w:ind w:firstLine="630"/>
    </w:pPr>
    <w:rPr>
      <w:rFonts w:eastAsia="Lucida Sans Unicode" w:cs="Tahoma"/>
      <w:kern w:val="1"/>
      <w:sz w:val="22"/>
      <w:szCs w:val="22"/>
    </w:rPr>
  </w:style>
  <w:style w:type="character" w:customStyle="1" w:styleId="a4">
    <w:name w:val="Основной текст с отступом Знак"/>
    <w:basedOn w:val="a0"/>
    <w:link w:val="a3"/>
    <w:semiHidden/>
    <w:rsid w:val="000350AC"/>
    <w:rPr>
      <w:rFonts w:ascii="Times New Roman" w:eastAsia="Lucida Sans Unicode" w:hAnsi="Times New Roman" w:cs="Tahoma"/>
      <w:kern w:val="1"/>
      <w:lang w:val="uk-UA" w:eastAsia="ru-RU"/>
    </w:rPr>
  </w:style>
  <w:style w:type="paragraph" w:customStyle="1" w:styleId="WW-">
    <w:name w:val="WW-Заголовок таблицы"/>
    <w:basedOn w:val="WW-0"/>
    <w:rsid w:val="000350AC"/>
    <w:pPr>
      <w:suppressLineNumbers/>
      <w:jc w:val="center"/>
    </w:pPr>
    <w:rPr>
      <w:b/>
      <w:i/>
    </w:rPr>
  </w:style>
  <w:style w:type="paragraph" w:customStyle="1" w:styleId="WW-0">
    <w:name w:val="WW-Содержимое таблицы"/>
    <w:basedOn w:val="a5"/>
    <w:rsid w:val="000350AC"/>
  </w:style>
  <w:style w:type="paragraph" w:styleId="a5">
    <w:name w:val="Body Text"/>
    <w:basedOn w:val="a"/>
    <w:link w:val="a6"/>
    <w:semiHidden/>
    <w:rsid w:val="000350AC"/>
    <w:pPr>
      <w:widowControl w:val="0"/>
      <w:suppressAutoHyphens/>
      <w:spacing w:after="120"/>
    </w:pPr>
    <w:rPr>
      <w:rFonts w:ascii="Arial" w:eastAsia="Arial Unicode MS" w:hAnsi="Arial" w:cs="Tahoma"/>
      <w:kern w:val="1"/>
      <w:sz w:val="20"/>
      <w:lang w:val="ru-RU"/>
    </w:rPr>
  </w:style>
  <w:style w:type="character" w:customStyle="1" w:styleId="a6">
    <w:name w:val="Основной текст Знак"/>
    <w:basedOn w:val="a0"/>
    <w:link w:val="a5"/>
    <w:semiHidden/>
    <w:rsid w:val="000350AC"/>
    <w:rPr>
      <w:rFonts w:ascii="Arial" w:eastAsia="Arial Unicode MS" w:hAnsi="Arial" w:cs="Tahoma"/>
      <w:kern w:val="1"/>
      <w:sz w:val="20"/>
      <w:szCs w:val="24"/>
      <w:lang w:eastAsia="ru-RU"/>
    </w:rPr>
  </w:style>
  <w:style w:type="paragraph" w:styleId="3">
    <w:name w:val="Body Text Indent 3"/>
    <w:basedOn w:val="a"/>
    <w:link w:val="30"/>
    <w:semiHidden/>
    <w:rsid w:val="000350AC"/>
    <w:pPr>
      <w:widowControl w:val="0"/>
      <w:suppressAutoHyphens/>
      <w:ind w:firstLine="630"/>
      <w:jc w:val="both"/>
    </w:pPr>
    <w:rPr>
      <w:rFonts w:eastAsia="Lucida Sans Unicode" w:cs="Tahoma"/>
      <w:kern w:val="1"/>
    </w:rPr>
  </w:style>
  <w:style w:type="character" w:customStyle="1" w:styleId="30">
    <w:name w:val="Основной текст с отступом 3 Знак"/>
    <w:basedOn w:val="a0"/>
    <w:link w:val="3"/>
    <w:semiHidden/>
    <w:rsid w:val="000350AC"/>
    <w:rPr>
      <w:rFonts w:ascii="Times New Roman" w:eastAsia="Lucida Sans Unicode" w:hAnsi="Times New Roman" w:cs="Tahoma"/>
      <w:kern w:val="1"/>
      <w:sz w:val="24"/>
      <w:szCs w:val="24"/>
      <w:lang w:val="uk-UA" w:eastAsia="ru-RU"/>
    </w:rPr>
  </w:style>
  <w:style w:type="paragraph" w:styleId="2">
    <w:name w:val="Body Text Indent 2"/>
    <w:basedOn w:val="a"/>
    <w:link w:val="20"/>
    <w:semiHidden/>
    <w:rsid w:val="000350AC"/>
    <w:pPr>
      <w:widowControl w:val="0"/>
      <w:suppressAutoHyphens/>
      <w:ind w:firstLine="630"/>
      <w:jc w:val="both"/>
    </w:pPr>
    <w:rPr>
      <w:rFonts w:eastAsia="Lucida Sans Unicode" w:cs="Tahoma"/>
      <w:kern w:val="1"/>
      <w:sz w:val="22"/>
      <w:szCs w:val="22"/>
    </w:rPr>
  </w:style>
  <w:style w:type="character" w:customStyle="1" w:styleId="20">
    <w:name w:val="Основной текст с отступом 2 Знак"/>
    <w:basedOn w:val="a0"/>
    <w:link w:val="2"/>
    <w:semiHidden/>
    <w:rsid w:val="000350AC"/>
    <w:rPr>
      <w:rFonts w:ascii="Times New Roman" w:eastAsia="Lucida Sans Unicode" w:hAnsi="Times New Roman" w:cs="Tahoma"/>
      <w:kern w:val="1"/>
      <w:lang w:val="uk-UA" w:eastAsia="ru-RU"/>
    </w:rPr>
  </w:style>
  <w:style w:type="paragraph" w:styleId="a7">
    <w:name w:val="List Paragraph"/>
    <w:basedOn w:val="a"/>
    <w:uiPriority w:val="34"/>
    <w:qFormat/>
    <w:rsid w:val="000350AC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0350A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350AC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chart" Target="charts/chart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400" b="1" i="0" u="none" strike="noStrike" baseline="0">
                <a:effectLst/>
              </a:rPr>
              <a:t>Справи та матеріали, які перебували в провадженні суду протягом першого півріччя 2022 року в порівнянні з першим півріччям  2021 року</a:t>
            </a:r>
            <a:endParaRPr lang="uk-UA"/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І півріччя 2021 року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Лист1!$A$2:$A$6</c:f>
              <c:strCache>
                <c:ptCount val="5"/>
                <c:pt idx="0">
                  <c:v>Справи та матеріали кримінального судочинства</c:v>
                </c:pt>
                <c:pt idx="1">
                  <c:v>Справи та матеріали цивільного судочинства</c:v>
                </c:pt>
                <c:pt idx="2">
                  <c:v>Справи та матеріали адміністративного судочинства</c:v>
                </c:pt>
                <c:pt idx="3">
                  <c:v>Справи та матеріали про адміністративні правопорушення</c:v>
                </c:pt>
                <c:pt idx="4">
                  <c:v>Всього</c:v>
                </c:pt>
              </c:strCache>
            </c:strRef>
          </c:cat>
          <c:val>
            <c:numRef>
              <c:f>Лист1!$B$2:$B$6</c:f>
              <c:numCache>
                <c:formatCode>General</c:formatCode>
                <c:ptCount val="5"/>
                <c:pt idx="0">
                  <c:v>99</c:v>
                </c:pt>
                <c:pt idx="1">
                  <c:v>200</c:v>
                </c:pt>
                <c:pt idx="2">
                  <c:v>43</c:v>
                </c:pt>
                <c:pt idx="3">
                  <c:v>286</c:v>
                </c:pt>
                <c:pt idx="4">
                  <c:v>628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50DA-4CAB-992A-B4661AB7677D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І півріччя 2022 року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Лист1!$A$2:$A$6</c:f>
              <c:strCache>
                <c:ptCount val="5"/>
                <c:pt idx="0">
                  <c:v>Справи та матеріали кримінального судочинства</c:v>
                </c:pt>
                <c:pt idx="1">
                  <c:v>Справи та матеріали цивільного судочинства</c:v>
                </c:pt>
                <c:pt idx="2">
                  <c:v>Справи та матеріали адміністративного судочинства</c:v>
                </c:pt>
                <c:pt idx="3">
                  <c:v>Справи та матеріали про адміністративні правопорушення</c:v>
                </c:pt>
                <c:pt idx="4">
                  <c:v>Всього</c:v>
                </c:pt>
              </c:strCache>
            </c:strRef>
          </c:cat>
          <c:val>
            <c:numRef>
              <c:f>Лист1!$C$2:$C$6</c:f>
              <c:numCache>
                <c:formatCode>General</c:formatCode>
                <c:ptCount val="5"/>
                <c:pt idx="0">
                  <c:v>2</c:v>
                </c:pt>
                <c:pt idx="1">
                  <c:v>109</c:v>
                </c:pt>
                <c:pt idx="2">
                  <c:v>30</c:v>
                </c:pt>
                <c:pt idx="3">
                  <c:v>0</c:v>
                </c:pt>
                <c:pt idx="4">
                  <c:v>141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50DA-4CAB-992A-B4661AB7677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1815085904"/>
        <c:axId val="1815089232"/>
      </c:barChart>
      <c:catAx>
        <c:axId val="181508590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1815089232"/>
        <c:crosses val="autoZero"/>
        <c:auto val="1"/>
        <c:lblAlgn val="ctr"/>
        <c:lblOffset val="100"/>
        <c:noMultiLvlLbl val="0"/>
      </c:catAx>
      <c:valAx>
        <c:axId val="181508923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181508590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EF0703-737E-4F8C-BC1E-7C15B0E55C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4</Pages>
  <Words>4326</Words>
  <Characters>2467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2</cp:revision>
  <dcterms:created xsi:type="dcterms:W3CDTF">2022-07-06T08:26:00Z</dcterms:created>
  <dcterms:modified xsi:type="dcterms:W3CDTF">2022-07-06T09:47:00Z</dcterms:modified>
</cp:coreProperties>
</file>