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1A0" w:rsidRPr="009E51A0" w:rsidRDefault="009E51A0" w:rsidP="009E51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A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 про виклик особи зареєстроване місце проживання (перебування), місцезнаходження чи місце роботи якої невідоме</w:t>
      </w:r>
    </w:p>
    <w:p w:rsidR="009E51A0" w:rsidRPr="009E51A0" w:rsidRDefault="009E51A0" w:rsidP="009E51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1A0" w:rsidRPr="009E51A0" w:rsidRDefault="009E51A0" w:rsidP="009E51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документу</w:t>
      </w:r>
      <w:r w:rsidRPr="009E5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25.05.22                                         </w:t>
      </w:r>
      <w:r w:rsidRPr="009E51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440/13972/21 </w:t>
      </w:r>
    </w:p>
    <w:p w:rsidR="009E51A0" w:rsidRPr="009E51A0" w:rsidRDefault="009E51A0" w:rsidP="009E5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1A0" w:rsidRPr="009E51A0" w:rsidRDefault="009E51A0" w:rsidP="009E51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Полтавським окружним адміністративним судом  </w:t>
      </w:r>
      <w:r w:rsidRPr="009E51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  Фізична особа Бєлова Наталія Олександрівна у справі  №  440/13972/21 про стягнення податкового боргу, як:  відповідач      у  судове засідання        на  10:00 год.  08.06.22 р. Адреса суду:  вул. Пушкарівська, 9/26, м. Полтава,  36039.</w:t>
      </w:r>
    </w:p>
    <w:p w:rsidR="009E51A0" w:rsidRPr="009E51A0" w:rsidRDefault="009E51A0" w:rsidP="009E51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A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 пропонується подати такі докази:  .</w:t>
      </w:r>
    </w:p>
    <w:p w:rsidR="009E51A0" w:rsidRPr="009E51A0" w:rsidRDefault="009E51A0" w:rsidP="009E5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1A0" w:rsidRPr="009E51A0" w:rsidRDefault="009E51A0" w:rsidP="009E51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 неявки в судове засідання</w:t>
      </w:r>
    </w:p>
    <w:p w:rsidR="009E51A0" w:rsidRPr="009E51A0" w:rsidRDefault="009E51A0" w:rsidP="009E5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1A0" w:rsidRPr="009E51A0" w:rsidRDefault="009E51A0" w:rsidP="009E51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A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Наслідки неявки в судове засідання особи, що викликається, передбачені статтями 148, 149, 205, 206, 313 Кодексу адміністративного судочинства України.</w:t>
      </w:r>
    </w:p>
    <w:p w:rsidR="009E51A0" w:rsidRPr="009E51A0" w:rsidRDefault="009E51A0" w:rsidP="009E51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A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У разі неявки  в судове засідання особи, що викликається, така особа зобов'язана повідомити суд про причини неявки.</w:t>
      </w:r>
    </w:p>
    <w:p w:rsidR="009E51A0" w:rsidRPr="009E51A0" w:rsidRDefault="009E51A0" w:rsidP="009E5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093" w:rsidRDefault="009E51A0" w:rsidP="009E51A0">
      <w:r w:rsidRPr="009E51A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Суддя                                                                                  А.Б. Головко</w:t>
      </w:r>
      <w:bookmarkStart w:id="0" w:name="_GoBack"/>
      <w:bookmarkEnd w:id="0"/>
    </w:p>
    <w:sectPr w:rsidR="00181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FB"/>
    <w:rsid w:val="00181093"/>
    <w:rsid w:val="008360FB"/>
    <w:rsid w:val="009E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3EB09-4A71-4BC8-8401-D35C4711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5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3">
    <w:name w:val="ps3"/>
    <w:basedOn w:val="a"/>
    <w:rsid w:val="009E51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0">
    <w:name w:val="ps0"/>
    <w:basedOn w:val="a"/>
    <w:rsid w:val="009E51A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1">
    <w:name w:val="ps1"/>
    <w:basedOn w:val="a"/>
    <w:rsid w:val="009E51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Накісько Тетяна Андріївна</dc:creator>
  <cp:keywords/>
  <dc:description/>
  <cp:lastModifiedBy>Накісько Тетяна Андріївна</cp:lastModifiedBy>
  <cp:revision>3</cp:revision>
  <dcterms:created xsi:type="dcterms:W3CDTF">2022-05-26T11:45:00Z</dcterms:created>
  <dcterms:modified xsi:type="dcterms:W3CDTF">2022-05-26T11:45:00Z</dcterms:modified>
</cp:coreProperties>
</file>