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062" w:rsidRPr="00D6392F" w:rsidRDefault="00142380" w:rsidP="00D6392F">
      <w:pPr>
        <w:jc w:val="center"/>
        <w:rPr>
          <w:rStyle w:val="a7"/>
          <w:i w:val="0"/>
        </w:rPr>
      </w:pPr>
      <w:r w:rsidRPr="00D6392F">
        <w:rPr>
          <w:rStyle w:val="a7"/>
          <w:i w:val="0"/>
        </w:rPr>
        <w:t>Та</w:t>
      </w:r>
      <w:r w:rsidR="00BF3062" w:rsidRPr="00D6392F">
        <w:rPr>
          <w:rStyle w:val="a7"/>
          <w:i w:val="0"/>
        </w:rPr>
        <w:t>блиця 1</w:t>
      </w:r>
    </w:p>
    <w:p w:rsidR="00C26DDD" w:rsidRPr="00D6392F" w:rsidRDefault="00926524" w:rsidP="00D6392F">
      <w:pPr>
        <w:jc w:val="center"/>
        <w:rPr>
          <w:rStyle w:val="a7"/>
          <w:i w:val="0"/>
        </w:rPr>
      </w:pPr>
      <w:r w:rsidRPr="00D6392F">
        <w:rPr>
          <w:rStyle w:val="a7"/>
          <w:i w:val="0"/>
        </w:rPr>
        <w:t>Звіт</w:t>
      </w:r>
    </w:p>
    <w:p w:rsidR="00307102" w:rsidRPr="00D6392F" w:rsidRDefault="00926524" w:rsidP="00D6392F">
      <w:pPr>
        <w:jc w:val="center"/>
        <w:rPr>
          <w:rStyle w:val="a7"/>
          <w:i w:val="0"/>
        </w:rPr>
      </w:pPr>
      <w:r w:rsidRPr="00D6392F">
        <w:rPr>
          <w:rStyle w:val="a7"/>
          <w:i w:val="0"/>
        </w:rPr>
        <w:t>Інгулецького</w:t>
      </w:r>
      <w:r w:rsidR="00F97074" w:rsidRPr="00D6392F">
        <w:rPr>
          <w:rStyle w:val="a7"/>
          <w:i w:val="0"/>
        </w:rPr>
        <w:t xml:space="preserve"> </w:t>
      </w:r>
      <w:r w:rsidRPr="00D6392F">
        <w:rPr>
          <w:rStyle w:val="a7"/>
          <w:i w:val="0"/>
        </w:rPr>
        <w:t xml:space="preserve"> районного </w:t>
      </w:r>
      <w:r w:rsidR="00F97074" w:rsidRPr="00D6392F">
        <w:rPr>
          <w:rStyle w:val="a7"/>
          <w:i w:val="0"/>
        </w:rPr>
        <w:t xml:space="preserve"> </w:t>
      </w:r>
      <w:r w:rsidRPr="00D6392F">
        <w:rPr>
          <w:rStyle w:val="a7"/>
          <w:i w:val="0"/>
        </w:rPr>
        <w:t xml:space="preserve">суду </w:t>
      </w:r>
      <w:r w:rsidR="00F97074" w:rsidRPr="00D6392F">
        <w:rPr>
          <w:rStyle w:val="a7"/>
          <w:i w:val="0"/>
        </w:rPr>
        <w:t xml:space="preserve"> </w:t>
      </w:r>
      <w:r w:rsidRPr="00D6392F">
        <w:rPr>
          <w:rStyle w:val="a7"/>
          <w:i w:val="0"/>
        </w:rPr>
        <w:t>м</w:t>
      </w:r>
      <w:r w:rsidR="00B34E31" w:rsidRPr="00D6392F">
        <w:rPr>
          <w:rStyle w:val="a7"/>
          <w:i w:val="0"/>
        </w:rPr>
        <w:t xml:space="preserve">іста </w:t>
      </w:r>
      <w:r w:rsidRPr="00D6392F">
        <w:rPr>
          <w:rStyle w:val="a7"/>
          <w:i w:val="0"/>
        </w:rPr>
        <w:t>Кривого Рогу</w:t>
      </w:r>
      <w:r w:rsidR="00B34E31" w:rsidRPr="00D6392F">
        <w:rPr>
          <w:rStyle w:val="a7"/>
          <w:i w:val="0"/>
        </w:rPr>
        <w:t xml:space="preserve"> Дніпропетровської області</w:t>
      </w:r>
      <w:r w:rsidRPr="00D6392F">
        <w:rPr>
          <w:rStyle w:val="a7"/>
          <w:i w:val="0"/>
        </w:rPr>
        <w:t xml:space="preserve"> </w:t>
      </w:r>
      <w:r w:rsidR="00F97074" w:rsidRPr="00D6392F">
        <w:rPr>
          <w:rStyle w:val="a7"/>
          <w:i w:val="0"/>
        </w:rPr>
        <w:t xml:space="preserve"> </w:t>
      </w:r>
      <w:r w:rsidRPr="00D6392F">
        <w:rPr>
          <w:rStyle w:val="a7"/>
          <w:i w:val="0"/>
        </w:rPr>
        <w:t xml:space="preserve">щодо </w:t>
      </w:r>
      <w:r w:rsidR="00F97074" w:rsidRPr="00D6392F">
        <w:rPr>
          <w:rStyle w:val="a7"/>
          <w:i w:val="0"/>
        </w:rPr>
        <w:t xml:space="preserve"> </w:t>
      </w:r>
      <w:r w:rsidRPr="00D6392F">
        <w:rPr>
          <w:rStyle w:val="a7"/>
          <w:i w:val="0"/>
        </w:rPr>
        <w:t xml:space="preserve">комунікаційної </w:t>
      </w:r>
      <w:r w:rsidR="00F97074" w:rsidRPr="00D6392F">
        <w:rPr>
          <w:rStyle w:val="a7"/>
          <w:i w:val="0"/>
        </w:rPr>
        <w:t xml:space="preserve"> </w:t>
      </w:r>
      <w:r w:rsidRPr="00D6392F">
        <w:rPr>
          <w:rStyle w:val="a7"/>
          <w:i w:val="0"/>
        </w:rPr>
        <w:t xml:space="preserve">діяльності </w:t>
      </w:r>
      <w:r w:rsidR="00F97074" w:rsidRPr="00D6392F">
        <w:rPr>
          <w:rStyle w:val="a7"/>
          <w:i w:val="0"/>
        </w:rPr>
        <w:t xml:space="preserve"> </w:t>
      </w:r>
      <w:r w:rsidRPr="00D6392F">
        <w:rPr>
          <w:rStyle w:val="a7"/>
          <w:i w:val="0"/>
        </w:rPr>
        <w:t>суду</w:t>
      </w:r>
    </w:p>
    <w:p w:rsidR="00AC010B" w:rsidRPr="00D6392F" w:rsidRDefault="00926524" w:rsidP="00D6392F">
      <w:pPr>
        <w:jc w:val="center"/>
        <w:rPr>
          <w:rStyle w:val="a7"/>
          <w:i w:val="0"/>
        </w:rPr>
      </w:pPr>
      <w:r w:rsidRPr="00D6392F">
        <w:rPr>
          <w:rStyle w:val="a7"/>
          <w:i w:val="0"/>
        </w:rPr>
        <w:t>за</w:t>
      </w:r>
      <w:r w:rsidR="00F97074" w:rsidRPr="00D6392F">
        <w:rPr>
          <w:rStyle w:val="a7"/>
          <w:i w:val="0"/>
        </w:rPr>
        <w:t xml:space="preserve"> </w:t>
      </w:r>
      <w:r w:rsidRPr="00D6392F">
        <w:rPr>
          <w:rStyle w:val="a7"/>
          <w:i w:val="0"/>
        </w:rPr>
        <w:t xml:space="preserve"> І</w:t>
      </w:r>
      <w:r w:rsidR="00CC34AE" w:rsidRPr="00D6392F">
        <w:rPr>
          <w:rStyle w:val="a7"/>
          <w:i w:val="0"/>
        </w:rPr>
        <w:t>І</w:t>
      </w:r>
      <w:r w:rsidRPr="00D6392F">
        <w:rPr>
          <w:rStyle w:val="a7"/>
          <w:i w:val="0"/>
        </w:rPr>
        <w:t xml:space="preserve"> </w:t>
      </w:r>
      <w:r w:rsidR="00F97074" w:rsidRPr="00D6392F">
        <w:rPr>
          <w:rStyle w:val="a7"/>
          <w:i w:val="0"/>
        </w:rPr>
        <w:t xml:space="preserve"> </w:t>
      </w:r>
      <w:r w:rsidRPr="00D6392F">
        <w:rPr>
          <w:rStyle w:val="a7"/>
          <w:i w:val="0"/>
        </w:rPr>
        <w:t>квартал</w:t>
      </w:r>
      <w:r w:rsidR="00F97074" w:rsidRPr="00D6392F">
        <w:rPr>
          <w:rStyle w:val="a7"/>
          <w:i w:val="0"/>
        </w:rPr>
        <w:t xml:space="preserve"> </w:t>
      </w:r>
      <w:r w:rsidRPr="00D6392F">
        <w:rPr>
          <w:rStyle w:val="a7"/>
          <w:i w:val="0"/>
        </w:rPr>
        <w:t xml:space="preserve"> 20</w:t>
      </w:r>
      <w:r w:rsidR="002A677E" w:rsidRPr="00D6392F">
        <w:rPr>
          <w:rStyle w:val="a7"/>
          <w:i w:val="0"/>
        </w:rPr>
        <w:t>20</w:t>
      </w:r>
      <w:r w:rsidRPr="00D6392F">
        <w:rPr>
          <w:rStyle w:val="a7"/>
          <w:i w:val="0"/>
        </w:rPr>
        <w:t xml:space="preserve"> </w:t>
      </w:r>
      <w:r w:rsidR="00F97074" w:rsidRPr="00D6392F">
        <w:rPr>
          <w:rStyle w:val="a7"/>
          <w:i w:val="0"/>
        </w:rPr>
        <w:t xml:space="preserve"> </w:t>
      </w:r>
      <w:r w:rsidRPr="00D6392F">
        <w:rPr>
          <w:rStyle w:val="a7"/>
          <w:i w:val="0"/>
        </w:rPr>
        <w:t>року</w:t>
      </w:r>
    </w:p>
    <w:p w:rsidR="00576EBE" w:rsidRPr="00D6392F" w:rsidRDefault="00576EBE" w:rsidP="00D6392F">
      <w:pPr>
        <w:jc w:val="center"/>
        <w:rPr>
          <w:rStyle w:val="a7"/>
          <w:i w:val="0"/>
        </w:rPr>
      </w:pPr>
    </w:p>
    <w:p w:rsidR="000700C4" w:rsidRPr="00D6392F" w:rsidRDefault="000700C4" w:rsidP="00D6392F">
      <w:pPr>
        <w:jc w:val="center"/>
        <w:rPr>
          <w:rStyle w:val="a7"/>
          <w:i w:val="0"/>
        </w:rPr>
      </w:pPr>
    </w:p>
    <w:p w:rsidR="000700C4" w:rsidRPr="00D6392F" w:rsidRDefault="003D3AE6" w:rsidP="00D6392F">
      <w:pPr>
        <w:jc w:val="center"/>
        <w:rPr>
          <w:rStyle w:val="a7"/>
          <w:i w:val="0"/>
        </w:rPr>
      </w:pPr>
      <w:r w:rsidRPr="00D6392F">
        <w:rPr>
          <w:rStyle w:val="a7"/>
          <w:i w:val="0"/>
          <w:noProof/>
          <w:lang w:val="ru-RU" w:eastAsia="ru-RU"/>
        </w:rPr>
        <w:drawing>
          <wp:inline distT="0" distB="0" distL="0" distR="0">
            <wp:extent cx="1171575" cy="1171575"/>
            <wp:effectExtent l="19050" t="0" r="9525" b="0"/>
            <wp:docPr id="1" name="Рисунок 1" descr="_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__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00C4" w:rsidRPr="00D6392F" w:rsidRDefault="000700C4" w:rsidP="00D6392F">
      <w:pPr>
        <w:jc w:val="center"/>
        <w:rPr>
          <w:rStyle w:val="a7"/>
          <w:i w:val="0"/>
        </w:rPr>
      </w:pPr>
    </w:p>
    <w:p w:rsidR="00C26DDD" w:rsidRPr="00D6392F" w:rsidRDefault="00C26DDD" w:rsidP="00D6392F">
      <w:pPr>
        <w:jc w:val="center"/>
        <w:rPr>
          <w:rStyle w:val="a7"/>
          <w:i w:val="0"/>
        </w:rPr>
      </w:pPr>
    </w:p>
    <w:tbl>
      <w:tblPr>
        <w:tblStyle w:val="a3"/>
        <w:tblW w:w="15705" w:type="dxa"/>
        <w:tblLayout w:type="fixed"/>
        <w:tblLook w:val="01E0"/>
      </w:tblPr>
      <w:tblGrid>
        <w:gridCol w:w="468"/>
        <w:gridCol w:w="2334"/>
        <w:gridCol w:w="2693"/>
        <w:gridCol w:w="1483"/>
        <w:gridCol w:w="2160"/>
        <w:gridCol w:w="2160"/>
        <w:gridCol w:w="1533"/>
        <w:gridCol w:w="1601"/>
        <w:gridCol w:w="1273"/>
      </w:tblGrid>
      <w:tr w:rsidR="00DB788F" w:rsidRPr="00D6392F" w:rsidTr="00BB08AA">
        <w:tc>
          <w:tcPr>
            <w:tcW w:w="468" w:type="dxa"/>
          </w:tcPr>
          <w:p w:rsidR="00C26DDD" w:rsidRPr="00D6392F" w:rsidRDefault="0016518F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№</w:t>
            </w:r>
          </w:p>
        </w:tc>
        <w:tc>
          <w:tcPr>
            <w:tcW w:w="2334" w:type="dxa"/>
          </w:tcPr>
          <w:p w:rsidR="00C26DDD" w:rsidRPr="00D6392F" w:rsidRDefault="0016518F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Назва (вид) заходу</w:t>
            </w:r>
          </w:p>
        </w:tc>
        <w:tc>
          <w:tcPr>
            <w:tcW w:w="2693" w:type="dxa"/>
          </w:tcPr>
          <w:p w:rsidR="00C26DDD" w:rsidRPr="00D6392F" w:rsidRDefault="0016518F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Комунікаційна ціль заходу</w:t>
            </w:r>
          </w:p>
        </w:tc>
        <w:tc>
          <w:tcPr>
            <w:tcW w:w="1483" w:type="dxa"/>
          </w:tcPr>
          <w:p w:rsidR="0016518F" w:rsidRPr="00D6392F" w:rsidRDefault="0016518F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Дата</w:t>
            </w:r>
          </w:p>
          <w:p w:rsidR="00C26DDD" w:rsidRPr="00D6392F" w:rsidRDefault="0016518F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проведення</w:t>
            </w:r>
          </w:p>
        </w:tc>
        <w:tc>
          <w:tcPr>
            <w:tcW w:w="2160" w:type="dxa"/>
          </w:tcPr>
          <w:p w:rsidR="00C26DDD" w:rsidRPr="00D6392F" w:rsidRDefault="0016518F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Посилання</w:t>
            </w:r>
            <w:r w:rsidR="00307102" w:rsidRPr="00D6392F">
              <w:rPr>
                <w:rStyle w:val="a7"/>
                <w:i w:val="0"/>
              </w:rPr>
              <w:t xml:space="preserve"> </w:t>
            </w:r>
            <w:r w:rsidRPr="00D6392F">
              <w:rPr>
                <w:rStyle w:val="a7"/>
                <w:i w:val="0"/>
              </w:rPr>
              <w:t xml:space="preserve"> на офіційний </w:t>
            </w:r>
            <w:proofErr w:type="spellStart"/>
            <w:r w:rsidRPr="00D6392F">
              <w:rPr>
                <w:rStyle w:val="a7"/>
                <w:i w:val="0"/>
              </w:rPr>
              <w:t>веб-сайт</w:t>
            </w:r>
            <w:proofErr w:type="spellEnd"/>
            <w:r w:rsidRPr="00D6392F">
              <w:rPr>
                <w:rStyle w:val="a7"/>
                <w:i w:val="0"/>
              </w:rPr>
              <w:t xml:space="preserve"> суду, де розміщена інформація про проведений захі</w:t>
            </w:r>
            <w:r w:rsidR="00C267F0" w:rsidRPr="00D6392F">
              <w:rPr>
                <w:rStyle w:val="a7"/>
                <w:i w:val="0"/>
              </w:rPr>
              <w:t>д</w:t>
            </w:r>
          </w:p>
        </w:tc>
        <w:tc>
          <w:tcPr>
            <w:tcW w:w="2160" w:type="dxa"/>
          </w:tcPr>
          <w:p w:rsidR="00C26DDD" w:rsidRPr="00D6392F" w:rsidRDefault="00C267F0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Кількість публікацій у ЗМІ з посиланням</w:t>
            </w:r>
          </w:p>
        </w:tc>
        <w:tc>
          <w:tcPr>
            <w:tcW w:w="1533" w:type="dxa"/>
          </w:tcPr>
          <w:p w:rsidR="00C267F0" w:rsidRPr="00D6392F" w:rsidRDefault="00C267F0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Цільова аудиторія,</w:t>
            </w:r>
          </w:p>
          <w:p w:rsidR="00C26DDD" w:rsidRPr="00D6392F" w:rsidRDefault="00C267F0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на яку направлений захід</w:t>
            </w:r>
          </w:p>
        </w:tc>
        <w:tc>
          <w:tcPr>
            <w:tcW w:w="1601" w:type="dxa"/>
          </w:tcPr>
          <w:p w:rsidR="00C26DDD" w:rsidRPr="00D6392F" w:rsidRDefault="00C267F0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Відповідальні особи (посада), які брали участь у заході від суду</w:t>
            </w:r>
          </w:p>
        </w:tc>
        <w:tc>
          <w:tcPr>
            <w:tcW w:w="1273" w:type="dxa"/>
          </w:tcPr>
          <w:p w:rsidR="00C26DDD" w:rsidRPr="00D6392F" w:rsidRDefault="00C267F0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Кількість учасників, які брали участь у заході</w:t>
            </w:r>
          </w:p>
        </w:tc>
      </w:tr>
      <w:tr w:rsidR="00DB788F" w:rsidRPr="00D6392F" w:rsidTr="00BB08AA">
        <w:tc>
          <w:tcPr>
            <w:tcW w:w="468" w:type="dxa"/>
          </w:tcPr>
          <w:p w:rsidR="00C26DDD" w:rsidRPr="00D6392F" w:rsidRDefault="001C5B1B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1</w:t>
            </w:r>
          </w:p>
        </w:tc>
        <w:tc>
          <w:tcPr>
            <w:tcW w:w="2334" w:type="dxa"/>
          </w:tcPr>
          <w:p w:rsidR="00C26DDD" w:rsidRPr="00D6392F" w:rsidRDefault="00C12492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 xml:space="preserve">Розміщення </w:t>
            </w:r>
            <w:r w:rsidR="00CF1E61" w:rsidRPr="00D6392F">
              <w:rPr>
                <w:rStyle w:val="a7"/>
                <w:i w:val="0"/>
              </w:rPr>
              <w:t xml:space="preserve"> </w:t>
            </w:r>
            <w:r w:rsidR="00035DB2" w:rsidRPr="00D6392F">
              <w:rPr>
                <w:rStyle w:val="a7"/>
                <w:i w:val="0"/>
              </w:rPr>
              <w:t>на інформаційних стендах суду</w:t>
            </w:r>
            <w:r w:rsidR="009719C9" w:rsidRPr="00D6392F">
              <w:rPr>
                <w:rStyle w:val="a7"/>
                <w:i w:val="0"/>
              </w:rPr>
              <w:t xml:space="preserve"> (буклети)</w:t>
            </w:r>
            <w:r w:rsidR="006812DB" w:rsidRPr="00D6392F">
              <w:rPr>
                <w:rStyle w:val="a7"/>
                <w:i w:val="0"/>
              </w:rPr>
              <w:t xml:space="preserve">, на сайті та </w:t>
            </w:r>
            <w:proofErr w:type="spellStart"/>
            <w:r w:rsidR="006812DB" w:rsidRPr="00D6392F">
              <w:rPr>
                <w:rStyle w:val="a7"/>
                <w:i w:val="0"/>
              </w:rPr>
              <w:t>Facebook</w:t>
            </w:r>
            <w:proofErr w:type="spellEnd"/>
            <w:r w:rsidR="006812DB" w:rsidRPr="00D6392F">
              <w:rPr>
                <w:rStyle w:val="a7"/>
                <w:i w:val="0"/>
              </w:rPr>
              <w:t xml:space="preserve"> </w:t>
            </w:r>
            <w:r w:rsidRPr="00D6392F">
              <w:rPr>
                <w:rStyle w:val="a7"/>
                <w:i w:val="0"/>
              </w:rPr>
              <w:t xml:space="preserve">інформації щодо </w:t>
            </w:r>
            <w:r w:rsidR="000B0CE4" w:rsidRPr="00D6392F">
              <w:rPr>
                <w:rStyle w:val="a7"/>
                <w:i w:val="0"/>
              </w:rPr>
              <w:t>нових реквізитів</w:t>
            </w:r>
            <w:r w:rsidR="008C5188" w:rsidRPr="00D6392F">
              <w:rPr>
                <w:rStyle w:val="a7"/>
                <w:i w:val="0"/>
              </w:rPr>
              <w:t xml:space="preserve"> рахунків за стандартом </w:t>
            </w:r>
            <w:proofErr w:type="spellStart"/>
            <w:r w:rsidR="008C5188" w:rsidRPr="00D6392F">
              <w:rPr>
                <w:rStyle w:val="a7"/>
                <w:i w:val="0"/>
              </w:rPr>
              <w:t>ІВАМ</w:t>
            </w:r>
            <w:proofErr w:type="spellEnd"/>
          </w:p>
        </w:tc>
        <w:tc>
          <w:tcPr>
            <w:tcW w:w="2693" w:type="dxa"/>
          </w:tcPr>
          <w:p w:rsidR="00C26DDD" w:rsidRPr="00D6392F" w:rsidRDefault="006E7D3B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 xml:space="preserve">Інформування про зміни реквізитів для того, щоб громадяни сплачували </w:t>
            </w:r>
            <w:r w:rsidR="00E160BF" w:rsidRPr="00D6392F">
              <w:rPr>
                <w:rStyle w:val="a7"/>
                <w:i w:val="0"/>
              </w:rPr>
              <w:t xml:space="preserve">грошові кошти на вірні рахунки, і щоб не виникало потім проблем з поверненням помилково </w:t>
            </w:r>
            <w:r w:rsidR="00742686" w:rsidRPr="00D6392F">
              <w:rPr>
                <w:rStyle w:val="a7"/>
                <w:i w:val="0"/>
              </w:rPr>
              <w:t>сплачених</w:t>
            </w:r>
            <w:r w:rsidR="00E160BF" w:rsidRPr="00D6392F">
              <w:rPr>
                <w:rStyle w:val="a7"/>
                <w:i w:val="0"/>
              </w:rPr>
              <w:t xml:space="preserve"> коштів</w:t>
            </w:r>
            <w:r w:rsidR="00742686" w:rsidRPr="00D6392F">
              <w:rPr>
                <w:rStyle w:val="a7"/>
                <w:i w:val="0"/>
              </w:rPr>
              <w:t xml:space="preserve"> чи сплати на не вірні рахунки</w:t>
            </w:r>
          </w:p>
          <w:p w:rsidR="00E93AE5" w:rsidRPr="00D6392F" w:rsidRDefault="00E93AE5" w:rsidP="00D6392F">
            <w:pPr>
              <w:jc w:val="center"/>
              <w:rPr>
                <w:rStyle w:val="a7"/>
                <w:i w:val="0"/>
              </w:rPr>
            </w:pPr>
          </w:p>
          <w:p w:rsidR="00E93AE5" w:rsidRPr="00D6392F" w:rsidRDefault="00E93AE5" w:rsidP="00D6392F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1483" w:type="dxa"/>
            <w:vAlign w:val="center"/>
          </w:tcPr>
          <w:p w:rsidR="001F7F4F" w:rsidRPr="00D6392F" w:rsidRDefault="00F5239A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 xml:space="preserve">з </w:t>
            </w:r>
            <w:r w:rsidR="004E39AB" w:rsidRPr="00D6392F">
              <w:rPr>
                <w:rStyle w:val="a7"/>
                <w:i w:val="0"/>
              </w:rPr>
              <w:t>01</w:t>
            </w:r>
            <w:r w:rsidR="0065351A" w:rsidRPr="00D6392F">
              <w:rPr>
                <w:rStyle w:val="a7"/>
                <w:i w:val="0"/>
              </w:rPr>
              <w:t>.</w:t>
            </w:r>
            <w:r w:rsidR="004E39AB" w:rsidRPr="00D6392F">
              <w:rPr>
                <w:rStyle w:val="a7"/>
                <w:i w:val="0"/>
              </w:rPr>
              <w:t>10</w:t>
            </w:r>
            <w:r w:rsidR="0065351A" w:rsidRPr="00D6392F">
              <w:rPr>
                <w:rStyle w:val="a7"/>
                <w:i w:val="0"/>
              </w:rPr>
              <w:t>.201</w:t>
            </w:r>
            <w:r w:rsidR="007328A6" w:rsidRPr="00D6392F">
              <w:rPr>
                <w:rStyle w:val="a7"/>
                <w:i w:val="0"/>
              </w:rPr>
              <w:t>9</w:t>
            </w:r>
            <w:r w:rsidR="005424C4" w:rsidRPr="00D6392F">
              <w:rPr>
                <w:rStyle w:val="a7"/>
                <w:i w:val="0"/>
              </w:rPr>
              <w:t xml:space="preserve"> </w:t>
            </w:r>
            <w:r w:rsidR="001F7F4F" w:rsidRPr="00D6392F">
              <w:rPr>
                <w:rStyle w:val="a7"/>
                <w:i w:val="0"/>
              </w:rPr>
              <w:t>на постійній основі</w:t>
            </w:r>
            <w:r w:rsidR="002A677E" w:rsidRPr="00D6392F">
              <w:rPr>
                <w:rStyle w:val="a7"/>
                <w:i w:val="0"/>
              </w:rPr>
              <w:t xml:space="preserve"> у 2020</w:t>
            </w:r>
          </w:p>
          <w:p w:rsidR="00C26DDD" w:rsidRPr="00D6392F" w:rsidRDefault="00C26DDD" w:rsidP="00D6392F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2160" w:type="dxa"/>
            <w:vAlign w:val="center"/>
          </w:tcPr>
          <w:p w:rsidR="00C303DD" w:rsidRPr="00D6392F" w:rsidRDefault="00753478" w:rsidP="00D6392F">
            <w:pPr>
              <w:jc w:val="center"/>
              <w:rPr>
                <w:rStyle w:val="a7"/>
                <w:i w:val="0"/>
              </w:rPr>
            </w:pPr>
            <w:hyperlink r:id="rId6" w:history="1">
              <w:r w:rsidR="008F3906" w:rsidRPr="00D6392F">
                <w:rPr>
                  <w:rStyle w:val="a7"/>
                  <w:i w:val="0"/>
                </w:rPr>
                <w:t>https://ing.dp.court.gov.ua/sud0416/pres-centr/news/774517/</w:t>
              </w:r>
            </w:hyperlink>
          </w:p>
          <w:p w:rsidR="008F3906" w:rsidRPr="00D6392F" w:rsidRDefault="008F3906" w:rsidP="00D6392F">
            <w:pPr>
              <w:jc w:val="center"/>
              <w:rPr>
                <w:rStyle w:val="a7"/>
                <w:i w:val="0"/>
              </w:rPr>
            </w:pPr>
          </w:p>
          <w:p w:rsidR="008F3906" w:rsidRPr="00D6392F" w:rsidRDefault="008F3906" w:rsidP="00D6392F">
            <w:pPr>
              <w:jc w:val="center"/>
              <w:rPr>
                <w:rStyle w:val="a7"/>
                <w:i w:val="0"/>
              </w:rPr>
            </w:pPr>
          </w:p>
          <w:p w:rsidR="008F3906" w:rsidRPr="00D6392F" w:rsidRDefault="00753478" w:rsidP="00D6392F">
            <w:pPr>
              <w:jc w:val="center"/>
              <w:rPr>
                <w:rStyle w:val="a7"/>
                <w:i w:val="0"/>
              </w:rPr>
            </w:pPr>
            <w:hyperlink r:id="rId7" w:history="1">
              <w:r w:rsidR="008F3906" w:rsidRPr="00D6392F">
                <w:rPr>
                  <w:rStyle w:val="a7"/>
                  <w:i w:val="0"/>
                </w:rPr>
                <w:t>https://www.facebook.com/groups/Ingulets.District.Court/permalink/519322415294119/</w:t>
              </w:r>
            </w:hyperlink>
          </w:p>
          <w:p w:rsidR="008F3906" w:rsidRPr="00D6392F" w:rsidRDefault="008F3906" w:rsidP="00D6392F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2160" w:type="dxa"/>
            <w:vAlign w:val="center"/>
          </w:tcPr>
          <w:p w:rsidR="00C26DDD" w:rsidRPr="00D6392F" w:rsidRDefault="0065351A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-</w:t>
            </w:r>
          </w:p>
        </w:tc>
        <w:tc>
          <w:tcPr>
            <w:tcW w:w="1533" w:type="dxa"/>
            <w:vAlign w:val="center"/>
          </w:tcPr>
          <w:p w:rsidR="00C26DDD" w:rsidRPr="00D6392F" w:rsidRDefault="00035DB2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Громадяни</w:t>
            </w:r>
            <w:r w:rsidR="004E1FD1" w:rsidRPr="00D6392F">
              <w:rPr>
                <w:rStyle w:val="a7"/>
                <w:i w:val="0"/>
              </w:rPr>
              <w:t xml:space="preserve"> </w:t>
            </w:r>
            <w:r w:rsidR="005424C4" w:rsidRPr="00D6392F">
              <w:rPr>
                <w:rStyle w:val="a7"/>
                <w:i w:val="0"/>
              </w:rPr>
              <w:t>–</w:t>
            </w:r>
            <w:r w:rsidRPr="00D6392F">
              <w:rPr>
                <w:rStyle w:val="a7"/>
                <w:i w:val="0"/>
              </w:rPr>
              <w:t xml:space="preserve"> відвідувачі суду</w:t>
            </w:r>
            <w:r w:rsidR="007553D0" w:rsidRPr="00D6392F">
              <w:rPr>
                <w:rStyle w:val="a7"/>
                <w:i w:val="0"/>
              </w:rPr>
              <w:t xml:space="preserve">, </w:t>
            </w:r>
            <w:r w:rsidR="00BF57F9" w:rsidRPr="00D6392F">
              <w:rPr>
                <w:rStyle w:val="a7"/>
                <w:i w:val="0"/>
              </w:rPr>
              <w:t xml:space="preserve">офіційного </w:t>
            </w:r>
            <w:r w:rsidR="007553D0" w:rsidRPr="00D6392F">
              <w:rPr>
                <w:rStyle w:val="a7"/>
                <w:i w:val="0"/>
              </w:rPr>
              <w:t>сайту та</w:t>
            </w:r>
            <w:r w:rsidR="006812DB" w:rsidRPr="00D6392F">
              <w:rPr>
                <w:rStyle w:val="a7"/>
                <w:i w:val="0"/>
              </w:rPr>
              <w:t xml:space="preserve"> </w:t>
            </w:r>
            <w:r w:rsidR="007553D0" w:rsidRPr="00D6392F">
              <w:rPr>
                <w:rStyle w:val="a7"/>
                <w:i w:val="0"/>
              </w:rPr>
              <w:t>користувач</w:t>
            </w:r>
            <w:r w:rsidR="006E7D3B" w:rsidRPr="00D6392F">
              <w:rPr>
                <w:rStyle w:val="a7"/>
                <w:i w:val="0"/>
              </w:rPr>
              <w:t>і</w:t>
            </w:r>
            <w:r w:rsidR="007553D0" w:rsidRPr="00D6392F">
              <w:rPr>
                <w:rStyle w:val="a7"/>
                <w:i w:val="0"/>
              </w:rPr>
              <w:t xml:space="preserve"> </w:t>
            </w:r>
            <w:proofErr w:type="spellStart"/>
            <w:r w:rsidR="006812DB" w:rsidRPr="00D6392F">
              <w:rPr>
                <w:rStyle w:val="a7"/>
                <w:i w:val="0"/>
              </w:rPr>
              <w:t>акаунтів</w:t>
            </w:r>
            <w:proofErr w:type="spellEnd"/>
            <w:r w:rsidR="006812DB" w:rsidRPr="00D6392F">
              <w:rPr>
                <w:rStyle w:val="a7"/>
                <w:i w:val="0"/>
              </w:rPr>
              <w:t xml:space="preserve"> у соціальній мережі</w:t>
            </w:r>
          </w:p>
        </w:tc>
        <w:tc>
          <w:tcPr>
            <w:tcW w:w="1601" w:type="dxa"/>
            <w:vAlign w:val="center"/>
          </w:tcPr>
          <w:p w:rsidR="00B7232A" w:rsidRPr="00D6392F" w:rsidRDefault="00B7232A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Головний спеціаліст суду</w:t>
            </w:r>
          </w:p>
          <w:p w:rsidR="00C26DDD" w:rsidRPr="00D6392F" w:rsidRDefault="00C26DDD" w:rsidP="00D6392F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1273" w:type="dxa"/>
            <w:vAlign w:val="center"/>
          </w:tcPr>
          <w:p w:rsidR="00C26DDD" w:rsidRPr="00D6392F" w:rsidRDefault="0065351A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-</w:t>
            </w:r>
          </w:p>
        </w:tc>
      </w:tr>
      <w:tr w:rsidR="00E44540" w:rsidRPr="00D6392F" w:rsidTr="00BB08AA">
        <w:tc>
          <w:tcPr>
            <w:tcW w:w="468" w:type="dxa"/>
          </w:tcPr>
          <w:p w:rsidR="00E44540" w:rsidRPr="00D6392F" w:rsidRDefault="001C5B1B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2</w:t>
            </w:r>
          </w:p>
        </w:tc>
        <w:tc>
          <w:tcPr>
            <w:tcW w:w="2334" w:type="dxa"/>
          </w:tcPr>
          <w:p w:rsidR="00E44540" w:rsidRPr="00D6392F" w:rsidRDefault="00C865D5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Розміщен</w:t>
            </w:r>
            <w:r w:rsidR="00263E63" w:rsidRPr="00D6392F">
              <w:rPr>
                <w:rStyle w:val="a7"/>
                <w:i w:val="0"/>
              </w:rPr>
              <w:t xml:space="preserve">ня </w:t>
            </w:r>
            <w:r w:rsidR="00332BF5" w:rsidRPr="00D6392F">
              <w:rPr>
                <w:rStyle w:val="a7"/>
                <w:i w:val="0"/>
              </w:rPr>
              <w:t xml:space="preserve">на </w:t>
            </w:r>
            <w:r w:rsidR="00332BF5" w:rsidRPr="00D6392F">
              <w:rPr>
                <w:rStyle w:val="a7"/>
                <w:i w:val="0"/>
              </w:rPr>
              <w:lastRenderedPageBreak/>
              <w:t>інформаційних стендах суду</w:t>
            </w:r>
            <w:r w:rsidR="00AB4CEC" w:rsidRPr="00D6392F">
              <w:rPr>
                <w:rStyle w:val="a7"/>
                <w:i w:val="0"/>
              </w:rPr>
              <w:t xml:space="preserve"> плакатів</w:t>
            </w:r>
            <w:r w:rsidR="004418A7" w:rsidRPr="00D6392F">
              <w:rPr>
                <w:rStyle w:val="a7"/>
                <w:i w:val="0"/>
              </w:rPr>
              <w:t>-пам’яток</w:t>
            </w:r>
            <w:r w:rsidR="0029708F" w:rsidRPr="00D6392F">
              <w:rPr>
                <w:rStyle w:val="a7"/>
                <w:i w:val="0"/>
              </w:rPr>
              <w:t xml:space="preserve"> для представників ЗМІ та ГО</w:t>
            </w:r>
          </w:p>
        </w:tc>
        <w:tc>
          <w:tcPr>
            <w:tcW w:w="2693" w:type="dxa"/>
          </w:tcPr>
          <w:p w:rsidR="00E44540" w:rsidRPr="00D6392F" w:rsidRDefault="0049075A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lastRenderedPageBreak/>
              <w:t xml:space="preserve">Підвищення рівня </w:t>
            </w:r>
            <w:r w:rsidRPr="00D6392F">
              <w:rPr>
                <w:rStyle w:val="a7"/>
                <w:i w:val="0"/>
              </w:rPr>
              <w:lastRenderedPageBreak/>
              <w:t xml:space="preserve">обізнаності громадян з правами, обов’язками та гарантіями </w:t>
            </w:r>
            <w:r w:rsidR="005C1D2D" w:rsidRPr="00D6392F">
              <w:rPr>
                <w:rStyle w:val="a7"/>
                <w:i w:val="0"/>
              </w:rPr>
              <w:t>представників ЗМІ та ГО</w:t>
            </w:r>
          </w:p>
        </w:tc>
        <w:tc>
          <w:tcPr>
            <w:tcW w:w="1483" w:type="dxa"/>
            <w:vAlign w:val="center"/>
          </w:tcPr>
          <w:p w:rsidR="00B7232A" w:rsidRPr="00D6392F" w:rsidRDefault="00B7232A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lastRenderedPageBreak/>
              <w:t xml:space="preserve">З </w:t>
            </w:r>
            <w:r w:rsidR="00BD5E78" w:rsidRPr="00D6392F">
              <w:rPr>
                <w:rStyle w:val="a7"/>
                <w:i w:val="0"/>
              </w:rPr>
              <w:t>01</w:t>
            </w:r>
            <w:r w:rsidRPr="00D6392F">
              <w:rPr>
                <w:rStyle w:val="a7"/>
                <w:i w:val="0"/>
              </w:rPr>
              <w:t>.</w:t>
            </w:r>
            <w:r w:rsidR="00BD5E78" w:rsidRPr="00D6392F">
              <w:rPr>
                <w:rStyle w:val="a7"/>
                <w:i w:val="0"/>
              </w:rPr>
              <w:t>10</w:t>
            </w:r>
            <w:r w:rsidRPr="00D6392F">
              <w:rPr>
                <w:rStyle w:val="a7"/>
                <w:i w:val="0"/>
              </w:rPr>
              <w:t xml:space="preserve">.2019 </w:t>
            </w:r>
            <w:r w:rsidRPr="00D6392F">
              <w:rPr>
                <w:rStyle w:val="a7"/>
                <w:i w:val="0"/>
              </w:rPr>
              <w:lastRenderedPageBreak/>
              <w:t>- на постійній основі</w:t>
            </w:r>
            <w:r w:rsidR="002A677E" w:rsidRPr="00D6392F">
              <w:rPr>
                <w:rStyle w:val="a7"/>
                <w:i w:val="0"/>
              </w:rPr>
              <w:t xml:space="preserve"> у 2020</w:t>
            </w:r>
          </w:p>
          <w:p w:rsidR="00E44540" w:rsidRPr="00D6392F" w:rsidRDefault="00E44540" w:rsidP="00D6392F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2160" w:type="dxa"/>
            <w:vAlign w:val="center"/>
          </w:tcPr>
          <w:p w:rsidR="00005FF4" w:rsidRPr="00D6392F" w:rsidRDefault="005C1D2D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lastRenderedPageBreak/>
              <w:t>-</w:t>
            </w:r>
          </w:p>
        </w:tc>
        <w:tc>
          <w:tcPr>
            <w:tcW w:w="2160" w:type="dxa"/>
            <w:vAlign w:val="center"/>
          </w:tcPr>
          <w:p w:rsidR="00E44540" w:rsidRPr="00D6392F" w:rsidRDefault="009719C9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-</w:t>
            </w:r>
          </w:p>
        </w:tc>
        <w:tc>
          <w:tcPr>
            <w:tcW w:w="1533" w:type="dxa"/>
            <w:vAlign w:val="center"/>
          </w:tcPr>
          <w:p w:rsidR="00E44540" w:rsidRPr="00D6392F" w:rsidRDefault="00B7232A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 xml:space="preserve">Громадяни – </w:t>
            </w:r>
            <w:r w:rsidRPr="00D6392F">
              <w:rPr>
                <w:rStyle w:val="a7"/>
                <w:i w:val="0"/>
              </w:rPr>
              <w:lastRenderedPageBreak/>
              <w:t>відвідувачі суду</w:t>
            </w:r>
          </w:p>
        </w:tc>
        <w:tc>
          <w:tcPr>
            <w:tcW w:w="1601" w:type="dxa"/>
            <w:vAlign w:val="center"/>
          </w:tcPr>
          <w:p w:rsidR="009719C9" w:rsidRPr="00D6392F" w:rsidRDefault="009719C9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lastRenderedPageBreak/>
              <w:t xml:space="preserve">Головний </w:t>
            </w:r>
            <w:r w:rsidRPr="00D6392F">
              <w:rPr>
                <w:rStyle w:val="a7"/>
                <w:i w:val="0"/>
              </w:rPr>
              <w:lastRenderedPageBreak/>
              <w:t>спеціаліст суду</w:t>
            </w:r>
          </w:p>
          <w:p w:rsidR="00E44540" w:rsidRPr="00D6392F" w:rsidRDefault="00E44540" w:rsidP="00D6392F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1273" w:type="dxa"/>
            <w:vAlign w:val="center"/>
          </w:tcPr>
          <w:p w:rsidR="00E44540" w:rsidRPr="00D6392F" w:rsidRDefault="00CF2F98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lastRenderedPageBreak/>
              <w:t>-</w:t>
            </w:r>
          </w:p>
        </w:tc>
      </w:tr>
      <w:tr w:rsidR="00751FD8" w:rsidRPr="00D6392F" w:rsidTr="00BB08AA">
        <w:tc>
          <w:tcPr>
            <w:tcW w:w="468" w:type="dxa"/>
          </w:tcPr>
          <w:p w:rsidR="00751FD8" w:rsidRPr="00D6392F" w:rsidRDefault="000700C4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lastRenderedPageBreak/>
              <w:t>3</w:t>
            </w:r>
          </w:p>
        </w:tc>
        <w:tc>
          <w:tcPr>
            <w:tcW w:w="2334" w:type="dxa"/>
          </w:tcPr>
          <w:p w:rsidR="00751FD8" w:rsidRPr="00D6392F" w:rsidRDefault="00751FD8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 xml:space="preserve">Розміщення  на інформаційних стендах суду, на сайті та </w:t>
            </w:r>
            <w:proofErr w:type="spellStart"/>
            <w:r w:rsidRPr="00D6392F">
              <w:rPr>
                <w:rStyle w:val="a7"/>
                <w:i w:val="0"/>
              </w:rPr>
              <w:t>Facebook</w:t>
            </w:r>
            <w:proofErr w:type="spellEnd"/>
            <w:r w:rsidRPr="00D6392F">
              <w:rPr>
                <w:rStyle w:val="a7"/>
                <w:i w:val="0"/>
              </w:rPr>
              <w:t xml:space="preserve"> інформації щодо нових реквізитів </w:t>
            </w:r>
            <w:r w:rsidR="001C56BF" w:rsidRPr="00D6392F">
              <w:rPr>
                <w:rStyle w:val="a7"/>
                <w:i w:val="0"/>
              </w:rPr>
              <w:t xml:space="preserve">рахунку для сплати судового </w:t>
            </w:r>
            <w:proofErr w:type="spellStart"/>
            <w:r w:rsidR="001C56BF" w:rsidRPr="00D6392F">
              <w:rPr>
                <w:rStyle w:val="a7"/>
                <w:i w:val="0"/>
              </w:rPr>
              <w:t>збор</w:t>
            </w:r>
            <w:r w:rsidR="0094103B" w:rsidRPr="00D6392F">
              <w:rPr>
                <w:rStyle w:val="a7"/>
                <w:i w:val="0"/>
              </w:rPr>
              <w:t>e</w:t>
            </w:r>
            <w:proofErr w:type="spellEnd"/>
            <w:r w:rsidR="001C56BF" w:rsidRPr="00D6392F">
              <w:rPr>
                <w:rStyle w:val="a7"/>
                <w:i w:val="0"/>
              </w:rPr>
              <w:t xml:space="preserve"> за подачу до суду позовної заяви</w:t>
            </w:r>
          </w:p>
        </w:tc>
        <w:tc>
          <w:tcPr>
            <w:tcW w:w="2693" w:type="dxa"/>
          </w:tcPr>
          <w:p w:rsidR="00751FD8" w:rsidRPr="00D6392F" w:rsidRDefault="0094103B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Інформування про зміни реквізитів для того, щоб громадяни сплачували грошові кошти на вірні рахунки, і щоб не виникало потім проблем з поверненням помилково сплачених коштів чи сплати на не вірні рахунки</w:t>
            </w:r>
          </w:p>
        </w:tc>
        <w:tc>
          <w:tcPr>
            <w:tcW w:w="1483" w:type="dxa"/>
            <w:vAlign w:val="center"/>
          </w:tcPr>
          <w:p w:rsidR="00751FD8" w:rsidRPr="00D6392F" w:rsidRDefault="001C56BF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18.12.2019</w:t>
            </w:r>
            <w:r w:rsidR="0094103B" w:rsidRPr="00D6392F">
              <w:rPr>
                <w:rStyle w:val="a7"/>
                <w:i w:val="0"/>
              </w:rPr>
              <w:t xml:space="preserve"> –</w:t>
            </w:r>
          </w:p>
          <w:p w:rsidR="0094103B" w:rsidRPr="00D6392F" w:rsidRDefault="0094103B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на постійній основі</w:t>
            </w:r>
            <w:r w:rsidR="002A677E" w:rsidRPr="00D6392F">
              <w:rPr>
                <w:rStyle w:val="a7"/>
                <w:i w:val="0"/>
              </w:rPr>
              <w:t xml:space="preserve"> у 2020</w:t>
            </w:r>
          </w:p>
        </w:tc>
        <w:tc>
          <w:tcPr>
            <w:tcW w:w="2160" w:type="dxa"/>
            <w:vAlign w:val="center"/>
          </w:tcPr>
          <w:p w:rsidR="00751FD8" w:rsidRPr="00D6392F" w:rsidRDefault="00753478" w:rsidP="00D6392F">
            <w:pPr>
              <w:jc w:val="center"/>
              <w:rPr>
                <w:rStyle w:val="a7"/>
                <w:i w:val="0"/>
              </w:rPr>
            </w:pPr>
            <w:hyperlink r:id="rId8" w:history="1">
              <w:r w:rsidR="00CF2F98" w:rsidRPr="00D6392F">
                <w:rPr>
                  <w:rStyle w:val="a7"/>
                  <w:i w:val="0"/>
                </w:rPr>
                <w:t>https://ing.dp.court.gov.ua/sud0416/pres-centr/news/851721/</w:t>
              </w:r>
            </w:hyperlink>
          </w:p>
          <w:p w:rsidR="00CF2F98" w:rsidRPr="00D6392F" w:rsidRDefault="00CF2F98" w:rsidP="00D6392F">
            <w:pPr>
              <w:jc w:val="center"/>
              <w:rPr>
                <w:rStyle w:val="a7"/>
                <w:i w:val="0"/>
              </w:rPr>
            </w:pPr>
          </w:p>
          <w:p w:rsidR="00CF2F98" w:rsidRPr="00D6392F" w:rsidRDefault="00753478" w:rsidP="00D6392F">
            <w:pPr>
              <w:jc w:val="center"/>
              <w:rPr>
                <w:rStyle w:val="a7"/>
                <w:i w:val="0"/>
              </w:rPr>
            </w:pPr>
            <w:hyperlink r:id="rId9" w:history="1">
              <w:r w:rsidR="005A7852" w:rsidRPr="00D6392F">
                <w:rPr>
                  <w:rStyle w:val="a7"/>
                  <w:i w:val="0"/>
                </w:rPr>
                <w:t>https://www.facebook.com/Inguletsky.distric.court/photos/a.414350995747405/768825763633258</w:t>
              </w:r>
            </w:hyperlink>
          </w:p>
          <w:p w:rsidR="005A7852" w:rsidRPr="00D6392F" w:rsidRDefault="005A7852" w:rsidP="00D6392F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2160" w:type="dxa"/>
            <w:vAlign w:val="center"/>
          </w:tcPr>
          <w:p w:rsidR="00751FD8" w:rsidRPr="00D6392F" w:rsidRDefault="005A7852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-</w:t>
            </w:r>
          </w:p>
        </w:tc>
        <w:tc>
          <w:tcPr>
            <w:tcW w:w="1533" w:type="dxa"/>
            <w:vAlign w:val="center"/>
          </w:tcPr>
          <w:p w:rsidR="00751FD8" w:rsidRPr="00D6392F" w:rsidRDefault="00A207D8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В</w:t>
            </w:r>
            <w:r w:rsidR="005A7852" w:rsidRPr="00D6392F">
              <w:rPr>
                <w:rStyle w:val="a7"/>
                <w:i w:val="0"/>
              </w:rPr>
              <w:t xml:space="preserve">ідвідувачі суду, офіційного сайту та користувачі </w:t>
            </w:r>
            <w:proofErr w:type="spellStart"/>
            <w:r w:rsidR="005A7852" w:rsidRPr="00D6392F">
              <w:rPr>
                <w:rStyle w:val="a7"/>
                <w:i w:val="0"/>
              </w:rPr>
              <w:t>акаунтів</w:t>
            </w:r>
            <w:proofErr w:type="spellEnd"/>
            <w:r w:rsidR="005A7852" w:rsidRPr="00D6392F">
              <w:rPr>
                <w:rStyle w:val="a7"/>
                <w:i w:val="0"/>
              </w:rPr>
              <w:t xml:space="preserve"> у соціальній мережі</w:t>
            </w:r>
          </w:p>
        </w:tc>
        <w:tc>
          <w:tcPr>
            <w:tcW w:w="1601" w:type="dxa"/>
            <w:vAlign w:val="center"/>
          </w:tcPr>
          <w:p w:rsidR="0050321C" w:rsidRPr="00D6392F" w:rsidRDefault="0050321C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Головний спеціаліст суду</w:t>
            </w:r>
          </w:p>
          <w:p w:rsidR="00751FD8" w:rsidRPr="00D6392F" w:rsidRDefault="00751FD8" w:rsidP="00D6392F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1273" w:type="dxa"/>
            <w:vAlign w:val="center"/>
          </w:tcPr>
          <w:p w:rsidR="00751FD8" w:rsidRPr="00D6392F" w:rsidRDefault="00751FD8" w:rsidP="00D6392F">
            <w:pPr>
              <w:jc w:val="center"/>
              <w:rPr>
                <w:rStyle w:val="a7"/>
                <w:i w:val="0"/>
              </w:rPr>
            </w:pPr>
          </w:p>
        </w:tc>
      </w:tr>
      <w:tr w:rsidR="002A677E" w:rsidRPr="00D6392F" w:rsidTr="00BB08AA">
        <w:tc>
          <w:tcPr>
            <w:tcW w:w="468" w:type="dxa"/>
          </w:tcPr>
          <w:p w:rsidR="002A677E" w:rsidRPr="00D6392F" w:rsidRDefault="002A677E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4</w:t>
            </w:r>
          </w:p>
        </w:tc>
        <w:tc>
          <w:tcPr>
            <w:tcW w:w="2334" w:type="dxa"/>
          </w:tcPr>
          <w:p w:rsidR="002A677E" w:rsidRPr="00D6392F" w:rsidRDefault="002A677E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 xml:space="preserve">Розміщення  на інформаційних стендах суду, на сайті та </w:t>
            </w:r>
            <w:proofErr w:type="spellStart"/>
            <w:r w:rsidRPr="00D6392F">
              <w:rPr>
                <w:rStyle w:val="a7"/>
                <w:i w:val="0"/>
              </w:rPr>
              <w:t>Facebook</w:t>
            </w:r>
            <w:proofErr w:type="spellEnd"/>
            <w:r w:rsidRPr="00D6392F">
              <w:rPr>
                <w:rStyle w:val="a7"/>
                <w:i w:val="0"/>
              </w:rPr>
              <w:t xml:space="preserve"> інформації щодо особливого режиму роботи суду на період карантину</w:t>
            </w:r>
          </w:p>
        </w:tc>
        <w:tc>
          <w:tcPr>
            <w:tcW w:w="2693" w:type="dxa"/>
          </w:tcPr>
          <w:p w:rsidR="002A677E" w:rsidRPr="00D6392F" w:rsidRDefault="002A677E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Інформування про зміни у роботі суду, а саме: прийом позовних заяв, ознайомлення з матеріалами справи, розгляду справи та осіб, які можуть відвідувати суд на період карантину</w:t>
            </w:r>
          </w:p>
        </w:tc>
        <w:tc>
          <w:tcPr>
            <w:tcW w:w="1483" w:type="dxa"/>
            <w:vAlign w:val="center"/>
          </w:tcPr>
          <w:p w:rsidR="002A677E" w:rsidRPr="00D6392F" w:rsidRDefault="002A677E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З 17.03.2020 до закінчення карантину</w:t>
            </w:r>
          </w:p>
        </w:tc>
        <w:tc>
          <w:tcPr>
            <w:tcW w:w="2160" w:type="dxa"/>
            <w:vAlign w:val="center"/>
          </w:tcPr>
          <w:p w:rsidR="002A677E" w:rsidRPr="00D6392F" w:rsidRDefault="00753478" w:rsidP="00D6392F">
            <w:pPr>
              <w:jc w:val="center"/>
              <w:rPr>
                <w:rStyle w:val="a7"/>
                <w:i w:val="0"/>
              </w:rPr>
            </w:pPr>
            <w:hyperlink r:id="rId10" w:history="1">
              <w:r w:rsidR="002A677E" w:rsidRPr="00D6392F">
                <w:rPr>
                  <w:rStyle w:val="a7"/>
                  <w:i w:val="0"/>
                </w:rPr>
                <w:t>https://ing.dp.court.gov.ua/sud0416/pres-centr/news/910753/</w:t>
              </w:r>
            </w:hyperlink>
          </w:p>
          <w:p w:rsidR="002A677E" w:rsidRPr="00D6392F" w:rsidRDefault="002A677E" w:rsidP="00D6392F">
            <w:pPr>
              <w:jc w:val="center"/>
              <w:rPr>
                <w:rStyle w:val="a7"/>
                <w:i w:val="0"/>
              </w:rPr>
            </w:pPr>
          </w:p>
          <w:p w:rsidR="002A677E" w:rsidRPr="00D6392F" w:rsidRDefault="002A677E" w:rsidP="00D6392F">
            <w:pPr>
              <w:jc w:val="center"/>
              <w:rPr>
                <w:rStyle w:val="a7"/>
                <w:i w:val="0"/>
              </w:rPr>
            </w:pPr>
          </w:p>
          <w:p w:rsidR="002A677E" w:rsidRPr="00D6392F" w:rsidRDefault="00753478" w:rsidP="00D6392F">
            <w:pPr>
              <w:jc w:val="center"/>
              <w:rPr>
                <w:rStyle w:val="a7"/>
                <w:i w:val="0"/>
              </w:rPr>
            </w:pPr>
            <w:hyperlink r:id="rId11" w:history="1">
              <w:r w:rsidR="002A677E" w:rsidRPr="00D6392F">
                <w:rPr>
                  <w:rStyle w:val="a7"/>
                  <w:i w:val="0"/>
                </w:rPr>
                <w:t>https://www.facebook.com/Inguletsky.distric.court/posts/838354640013703</w:t>
              </w:r>
            </w:hyperlink>
          </w:p>
          <w:p w:rsidR="002A677E" w:rsidRPr="00D6392F" w:rsidRDefault="002A677E" w:rsidP="00D6392F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2160" w:type="dxa"/>
            <w:vAlign w:val="center"/>
          </w:tcPr>
          <w:p w:rsidR="002A677E" w:rsidRPr="00D6392F" w:rsidRDefault="00753478" w:rsidP="00D6392F">
            <w:pPr>
              <w:jc w:val="center"/>
              <w:rPr>
                <w:rStyle w:val="a7"/>
                <w:i w:val="0"/>
              </w:rPr>
            </w:pPr>
            <w:hyperlink r:id="rId12" w:tgtFrame="_blank" w:history="1">
              <w:r w:rsidR="002A677E" w:rsidRPr="00D6392F">
                <w:rPr>
                  <w:rStyle w:val="a7"/>
                  <w:i w:val="0"/>
                </w:rPr>
                <w:t>https://www.facebook.com/1651566188459968/posts/2568792466737331/</w:t>
              </w:r>
            </w:hyperlink>
          </w:p>
        </w:tc>
        <w:tc>
          <w:tcPr>
            <w:tcW w:w="1533" w:type="dxa"/>
            <w:vAlign w:val="center"/>
          </w:tcPr>
          <w:p w:rsidR="002A677E" w:rsidRPr="00D6392F" w:rsidRDefault="00A207D8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В</w:t>
            </w:r>
            <w:r w:rsidR="002A677E" w:rsidRPr="00D6392F">
              <w:rPr>
                <w:rStyle w:val="a7"/>
                <w:i w:val="0"/>
              </w:rPr>
              <w:t xml:space="preserve">ідвідувачі суду, офіційного сайту та користувачі </w:t>
            </w:r>
            <w:proofErr w:type="spellStart"/>
            <w:r w:rsidR="002A677E" w:rsidRPr="00D6392F">
              <w:rPr>
                <w:rStyle w:val="a7"/>
                <w:i w:val="0"/>
              </w:rPr>
              <w:t>акаунтів</w:t>
            </w:r>
            <w:proofErr w:type="spellEnd"/>
            <w:r w:rsidR="002A677E" w:rsidRPr="00D6392F">
              <w:rPr>
                <w:rStyle w:val="a7"/>
                <w:i w:val="0"/>
              </w:rPr>
              <w:t xml:space="preserve"> у соціальній мережі</w:t>
            </w:r>
          </w:p>
        </w:tc>
        <w:tc>
          <w:tcPr>
            <w:tcW w:w="1601" w:type="dxa"/>
            <w:vAlign w:val="center"/>
          </w:tcPr>
          <w:p w:rsidR="002A677E" w:rsidRPr="00D6392F" w:rsidRDefault="002A677E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Головний спеціаліст суду</w:t>
            </w:r>
          </w:p>
          <w:p w:rsidR="002A677E" w:rsidRPr="00D6392F" w:rsidRDefault="002A677E" w:rsidP="00D6392F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1273" w:type="dxa"/>
            <w:vAlign w:val="center"/>
          </w:tcPr>
          <w:p w:rsidR="002A677E" w:rsidRPr="00D6392F" w:rsidRDefault="002A677E" w:rsidP="00D6392F">
            <w:pPr>
              <w:jc w:val="center"/>
              <w:rPr>
                <w:rStyle w:val="a7"/>
                <w:i w:val="0"/>
              </w:rPr>
            </w:pPr>
          </w:p>
        </w:tc>
      </w:tr>
      <w:tr w:rsidR="00BA4FE3" w:rsidRPr="00D6392F" w:rsidTr="00BB08AA">
        <w:tc>
          <w:tcPr>
            <w:tcW w:w="468" w:type="dxa"/>
          </w:tcPr>
          <w:p w:rsidR="00BA4FE3" w:rsidRPr="00D6392F" w:rsidRDefault="000D2E00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5</w:t>
            </w:r>
          </w:p>
        </w:tc>
        <w:tc>
          <w:tcPr>
            <w:tcW w:w="2334" w:type="dxa"/>
          </w:tcPr>
          <w:p w:rsidR="00BA4FE3" w:rsidRPr="00D6392F" w:rsidRDefault="00BA4FE3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Розміщення  на інформаційних</w:t>
            </w:r>
            <w:r w:rsidR="00DF207C">
              <w:rPr>
                <w:rStyle w:val="a7"/>
                <w:i w:val="0"/>
                <w:lang w:val="ru-RU"/>
              </w:rPr>
              <w:t xml:space="preserve"> </w:t>
            </w:r>
            <w:r w:rsidR="00DF207C">
              <w:rPr>
                <w:rStyle w:val="a7"/>
                <w:i w:val="0"/>
              </w:rPr>
              <w:t>стен</w:t>
            </w:r>
            <w:r w:rsidR="00DF207C" w:rsidRPr="00DF207C">
              <w:rPr>
                <w:rStyle w:val="a7"/>
                <w:i w:val="0"/>
              </w:rPr>
              <w:t>д</w:t>
            </w:r>
            <w:r w:rsidR="003846EF" w:rsidRPr="00D6392F">
              <w:rPr>
                <w:rStyle w:val="a7"/>
                <w:i w:val="0"/>
              </w:rPr>
              <w:t>ах,</w:t>
            </w:r>
            <w:r w:rsidRPr="00D6392F">
              <w:rPr>
                <w:rStyle w:val="a7"/>
                <w:i w:val="0"/>
              </w:rPr>
              <w:t xml:space="preserve"> на сайті та </w:t>
            </w:r>
            <w:proofErr w:type="spellStart"/>
            <w:r w:rsidRPr="00D6392F">
              <w:rPr>
                <w:rStyle w:val="a7"/>
                <w:i w:val="0"/>
              </w:rPr>
              <w:t>Facebook</w:t>
            </w:r>
            <w:proofErr w:type="spellEnd"/>
            <w:r w:rsidRPr="00D6392F">
              <w:rPr>
                <w:rStyle w:val="a7"/>
                <w:i w:val="0"/>
              </w:rPr>
              <w:t xml:space="preserve"> зведеної інформації щодо </w:t>
            </w:r>
            <w:proofErr w:type="spellStart"/>
            <w:r w:rsidR="003846EF" w:rsidRPr="00D6392F">
              <w:rPr>
                <w:rStyle w:val="a7"/>
                <w:i w:val="0"/>
              </w:rPr>
              <w:t>корона</w:t>
            </w:r>
            <w:r w:rsidRPr="00D6392F">
              <w:rPr>
                <w:rStyle w:val="a7"/>
                <w:i w:val="0"/>
              </w:rPr>
              <w:t>вірусу</w:t>
            </w:r>
            <w:proofErr w:type="spellEnd"/>
            <w:r w:rsidRPr="00D6392F">
              <w:rPr>
                <w:rStyle w:val="a7"/>
                <w:i w:val="0"/>
              </w:rPr>
              <w:t xml:space="preserve"> в </w:t>
            </w:r>
            <w:r w:rsidRPr="00D6392F">
              <w:rPr>
                <w:rStyle w:val="a7"/>
                <w:i w:val="0"/>
              </w:rPr>
              <w:lastRenderedPageBreak/>
              <w:t>Україні</w:t>
            </w:r>
          </w:p>
        </w:tc>
        <w:tc>
          <w:tcPr>
            <w:tcW w:w="2693" w:type="dxa"/>
          </w:tcPr>
          <w:p w:rsidR="00BA4FE3" w:rsidRPr="00D6392F" w:rsidRDefault="000D2E00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lastRenderedPageBreak/>
              <w:t xml:space="preserve">Інформування про найголовніше, щодо </w:t>
            </w:r>
            <w:proofErr w:type="spellStart"/>
            <w:r w:rsidRPr="00D6392F">
              <w:rPr>
                <w:rStyle w:val="a7"/>
                <w:i w:val="0"/>
              </w:rPr>
              <w:t>коронавірусу</w:t>
            </w:r>
            <w:proofErr w:type="spellEnd"/>
            <w:r w:rsidRPr="00D6392F">
              <w:rPr>
                <w:rStyle w:val="a7"/>
                <w:i w:val="0"/>
              </w:rPr>
              <w:t xml:space="preserve"> в Україні</w:t>
            </w:r>
          </w:p>
        </w:tc>
        <w:tc>
          <w:tcPr>
            <w:tcW w:w="1483" w:type="dxa"/>
            <w:vAlign w:val="center"/>
          </w:tcPr>
          <w:p w:rsidR="00BA4FE3" w:rsidRPr="00D6392F" w:rsidRDefault="000D2E00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З 18.03.2020 до закінчення карантину</w:t>
            </w:r>
          </w:p>
        </w:tc>
        <w:tc>
          <w:tcPr>
            <w:tcW w:w="2160" w:type="dxa"/>
            <w:vAlign w:val="center"/>
          </w:tcPr>
          <w:p w:rsidR="00D713D3" w:rsidRPr="00DF207C" w:rsidRDefault="00753478" w:rsidP="00DF207C">
            <w:pPr>
              <w:jc w:val="center"/>
              <w:rPr>
                <w:rStyle w:val="a7"/>
                <w:i w:val="0"/>
              </w:rPr>
            </w:pPr>
            <w:hyperlink r:id="rId13" w:history="1">
              <w:r w:rsidR="000D2E00" w:rsidRPr="00D6392F">
                <w:rPr>
                  <w:rStyle w:val="a7"/>
                  <w:i w:val="0"/>
                </w:rPr>
                <w:t>https://ing.dp.court.gov.ua/sud0416/pres-centr/news/911986/</w:t>
              </w:r>
            </w:hyperlink>
          </w:p>
          <w:p w:rsidR="00DF207C" w:rsidRPr="002519B9" w:rsidRDefault="00DF207C" w:rsidP="00DF207C">
            <w:pPr>
              <w:jc w:val="center"/>
              <w:rPr>
                <w:rStyle w:val="a7"/>
                <w:i w:val="0"/>
              </w:rPr>
            </w:pPr>
          </w:p>
          <w:p w:rsidR="00DF207C" w:rsidRPr="002519B9" w:rsidRDefault="00DF207C" w:rsidP="00DF207C">
            <w:pPr>
              <w:jc w:val="center"/>
              <w:rPr>
                <w:rStyle w:val="a7"/>
                <w:i w:val="0"/>
              </w:rPr>
            </w:pPr>
          </w:p>
          <w:p w:rsidR="00DF207C" w:rsidRPr="002519B9" w:rsidRDefault="00DF207C" w:rsidP="00DF207C">
            <w:pPr>
              <w:jc w:val="center"/>
              <w:rPr>
                <w:rStyle w:val="a7"/>
                <w:i w:val="0"/>
              </w:rPr>
            </w:pPr>
          </w:p>
          <w:p w:rsidR="00DF207C" w:rsidRPr="002519B9" w:rsidRDefault="00DF207C" w:rsidP="00DF207C">
            <w:pPr>
              <w:jc w:val="center"/>
              <w:rPr>
                <w:rStyle w:val="a7"/>
                <w:i w:val="0"/>
              </w:rPr>
            </w:pPr>
          </w:p>
          <w:p w:rsidR="00DF207C" w:rsidRPr="002519B9" w:rsidRDefault="00DF207C" w:rsidP="00DF207C">
            <w:pPr>
              <w:jc w:val="center"/>
              <w:rPr>
                <w:rStyle w:val="a7"/>
                <w:i w:val="0"/>
              </w:rPr>
            </w:pPr>
          </w:p>
          <w:p w:rsidR="000D2E00" w:rsidRPr="00D6392F" w:rsidRDefault="000D2E00" w:rsidP="00D6392F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2160" w:type="dxa"/>
            <w:vAlign w:val="center"/>
          </w:tcPr>
          <w:p w:rsidR="00BA4FE3" w:rsidRPr="00D6392F" w:rsidRDefault="00BA4FE3" w:rsidP="00D6392F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1533" w:type="dxa"/>
            <w:vAlign w:val="center"/>
          </w:tcPr>
          <w:p w:rsidR="00BA4FE3" w:rsidRPr="00D6392F" w:rsidRDefault="00A207D8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В</w:t>
            </w:r>
            <w:r w:rsidR="000D2E00" w:rsidRPr="00D6392F">
              <w:rPr>
                <w:rStyle w:val="a7"/>
                <w:i w:val="0"/>
              </w:rPr>
              <w:t xml:space="preserve">ідвідувачі офіційного сайту та користувачі </w:t>
            </w:r>
            <w:proofErr w:type="spellStart"/>
            <w:r w:rsidR="000D2E00" w:rsidRPr="00D6392F">
              <w:rPr>
                <w:rStyle w:val="a7"/>
                <w:i w:val="0"/>
              </w:rPr>
              <w:t>акаунтів</w:t>
            </w:r>
            <w:proofErr w:type="spellEnd"/>
            <w:r w:rsidR="000D2E00" w:rsidRPr="00D6392F">
              <w:rPr>
                <w:rStyle w:val="a7"/>
                <w:i w:val="0"/>
              </w:rPr>
              <w:t xml:space="preserve"> у соціальній </w:t>
            </w:r>
            <w:r w:rsidR="000D2E00" w:rsidRPr="00D6392F">
              <w:rPr>
                <w:rStyle w:val="a7"/>
                <w:i w:val="0"/>
              </w:rPr>
              <w:lastRenderedPageBreak/>
              <w:t>мережі</w:t>
            </w:r>
          </w:p>
        </w:tc>
        <w:tc>
          <w:tcPr>
            <w:tcW w:w="1601" w:type="dxa"/>
            <w:vAlign w:val="center"/>
          </w:tcPr>
          <w:p w:rsidR="000D2E00" w:rsidRPr="00D6392F" w:rsidRDefault="000D2E00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lastRenderedPageBreak/>
              <w:t>Головний спеціаліст суду</w:t>
            </w:r>
          </w:p>
          <w:p w:rsidR="00BA4FE3" w:rsidRPr="00D6392F" w:rsidRDefault="00BA4FE3" w:rsidP="00D6392F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1273" w:type="dxa"/>
            <w:vAlign w:val="center"/>
          </w:tcPr>
          <w:p w:rsidR="00BA4FE3" w:rsidRPr="00D6392F" w:rsidRDefault="00BA4FE3" w:rsidP="00D6392F">
            <w:pPr>
              <w:jc w:val="center"/>
              <w:rPr>
                <w:rStyle w:val="a7"/>
                <w:i w:val="0"/>
              </w:rPr>
            </w:pPr>
          </w:p>
        </w:tc>
      </w:tr>
      <w:tr w:rsidR="00DB788F" w:rsidRPr="00D6392F" w:rsidTr="00BB08AA">
        <w:tc>
          <w:tcPr>
            <w:tcW w:w="468" w:type="dxa"/>
          </w:tcPr>
          <w:p w:rsidR="005424C4" w:rsidRPr="00D6392F" w:rsidRDefault="000D2E00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lastRenderedPageBreak/>
              <w:t>6</w:t>
            </w:r>
          </w:p>
        </w:tc>
        <w:tc>
          <w:tcPr>
            <w:tcW w:w="2334" w:type="dxa"/>
          </w:tcPr>
          <w:p w:rsidR="005424C4" w:rsidRPr="00D6392F" w:rsidRDefault="002538F2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 xml:space="preserve">Адміністрування </w:t>
            </w:r>
            <w:r w:rsidR="00931795" w:rsidRPr="00D6392F">
              <w:rPr>
                <w:rStyle w:val="a7"/>
                <w:i w:val="0"/>
              </w:rPr>
              <w:t xml:space="preserve">та наповнення корисною та актуальною інформацією </w:t>
            </w:r>
            <w:r w:rsidR="00BE4DB8" w:rsidRPr="00D6392F">
              <w:rPr>
                <w:rStyle w:val="a7"/>
                <w:i w:val="0"/>
              </w:rPr>
              <w:t>офіційної сторінки суду у соціальній мережі «</w:t>
            </w:r>
            <w:proofErr w:type="spellStart"/>
            <w:r w:rsidR="00BE4DB8" w:rsidRPr="00D6392F">
              <w:rPr>
                <w:rStyle w:val="a7"/>
                <w:i w:val="0"/>
              </w:rPr>
              <w:t>Фейсбук</w:t>
            </w:r>
            <w:proofErr w:type="spellEnd"/>
            <w:r w:rsidR="00BE4DB8" w:rsidRPr="00D6392F">
              <w:rPr>
                <w:rStyle w:val="a7"/>
                <w:i w:val="0"/>
              </w:rPr>
              <w:t>» (</w:t>
            </w:r>
            <w:proofErr w:type="spellStart"/>
            <w:r w:rsidR="00BE4DB8" w:rsidRPr="00D6392F">
              <w:rPr>
                <w:rStyle w:val="a7"/>
                <w:i w:val="0"/>
              </w:rPr>
              <w:t>Facebook</w:t>
            </w:r>
            <w:proofErr w:type="spellEnd"/>
            <w:r w:rsidR="00BE4DB8" w:rsidRPr="00D6392F">
              <w:rPr>
                <w:rStyle w:val="a7"/>
                <w:i w:val="0"/>
              </w:rPr>
              <w:t>)</w:t>
            </w:r>
          </w:p>
        </w:tc>
        <w:tc>
          <w:tcPr>
            <w:tcW w:w="2693" w:type="dxa"/>
          </w:tcPr>
          <w:p w:rsidR="005424C4" w:rsidRPr="00D6392F" w:rsidRDefault="00F46F42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 xml:space="preserve">Оскільки суд покликаний служити суспільству, громадяни мають знати про його діяльність не тільки на офіційному </w:t>
            </w:r>
            <w:proofErr w:type="spellStart"/>
            <w:r w:rsidRPr="00D6392F">
              <w:rPr>
                <w:rStyle w:val="a7"/>
                <w:i w:val="0"/>
              </w:rPr>
              <w:t>веб-сайті</w:t>
            </w:r>
            <w:proofErr w:type="spellEnd"/>
            <w:r w:rsidRPr="00D6392F">
              <w:rPr>
                <w:rStyle w:val="a7"/>
                <w:i w:val="0"/>
              </w:rPr>
              <w:t>, але й у соціальній мережі</w:t>
            </w:r>
          </w:p>
        </w:tc>
        <w:tc>
          <w:tcPr>
            <w:tcW w:w="1483" w:type="dxa"/>
            <w:vAlign w:val="center"/>
          </w:tcPr>
          <w:p w:rsidR="002A0C0E" w:rsidRPr="00D6392F" w:rsidRDefault="002A0C0E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на постійній основі</w:t>
            </w:r>
          </w:p>
          <w:p w:rsidR="005424C4" w:rsidRPr="00D6392F" w:rsidRDefault="002A0C0E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(з25.06.201</w:t>
            </w:r>
            <w:r w:rsidR="005E0C4C" w:rsidRPr="00D6392F">
              <w:rPr>
                <w:rStyle w:val="a7"/>
                <w:i w:val="0"/>
              </w:rPr>
              <w:t>8</w:t>
            </w:r>
            <w:r w:rsidRPr="00D6392F">
              <w:rPr>
                <w:rStyle w:val="a7"/>
                <w:i w:val="0"/>
              </w:rPr>
              <w:t>)</w:t>
            </w:r>
          </w:p>
        </w:tc>
        <w:tc>
          <w:tcPr>
            <w:tcW w:w="2160" w:type="dxa"/>
            <w:vAlign w:val="center"/>
          </w:tcPr>
          <w:p w:rsidR="00AF2A1E" w:rsidRDefault="00753478" w:rsidP="00D6392F">
            <w:pPr>
              <w:jc w:val="center"/>
              <w:rPr>
                <w:rStyle w:val="a7"/>
                <w:i w:val="0"/>
                <w:lang w:val="ru-RU"/>
              </w:rPr>
            </w:pPr>
            <w:hyperlink r:id="rId14" w:history="1">
              <w:r w:rsidR="00D713D3" w:rsidRPr="00405A20">
                <w:rPr>
                  <w:rStyle w:val="a5"/>
                </w:rPr>
                <w:t>https://goo-gl.su/DuPED</w:t>
              </w:r>
            </w:hyperlink>
          </w:p>
          <w:p w:rsidR="00D713D3" w:rsidRPr="00D713D3" w:rsidRDefault="00D713D3" w:rsidP="00D6392F">
            <w:pPr>
              <w:jc w:val="center"/>
              <w:rPr>
                <w:rStyle w:val="a7"/>
                <w:i w:val="0"/>
                <w:lang w:val="ru-RU"/>
              </w:rPr>
            </w:pPr>
          </w:p>
        </w:tc>
        <w:tc>
          <w:tcPr>
            <w:tcW w:w="2160" w:type="dxa"/>
            <w:vAlign w:val="center"/>
          </w:tcPr>
          <w:p w:rsidR="005424C4" w:rsidRPr="00D6392F" w:rsidRDefault="00E928DB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-</w:t>
            </w:r>
          </w:p>
        </w:tc>
        <w:tc>
          <w:tcPr>
            <w:tcW w:w="1533" w:type="dxa"/>
            <w:vAlign w:val="center"/>
          </w:tcPr>
          <w:p w:rsidR="005424C4" w:rsidRPr="00D6392F" w:rsidRDefault="00A207D8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 xml:space="preserve">Користувачі </w:t>
            </w:r>
            <w:proofErr w:type="spellStart"/>
            <w:r w:rsidRPr="00D6392F">
              <w:rPr>
                <w:rStyle w:val="a7"/>
                <w:i w:val="0"/>
              </w:rPr>
              <w:t>акаунтів</w:t>
            </w:r>
            <w:proofErr w:type="spellEnd"/>
            <w:r w:rsidRPr="00D6392F">
              <w:rPr>
                <w:rStyle w:val="a7"/>
                <w:i w:val="0"/>
              </w:rPr>
              <w:t xml:space="preserve"> у соціальній мережі</w:t>
            </w:r>
          </w:p>
        </w:tc>
        <w:tc>
          <w:tcPr>
            <w:tcW w:w="1601" w:type="dxa"/>
            <w:vAlign w:val="center"/>
          </w:tcPr>
          <w:p w:rsidR="005424C4" w:rsidRPr="00D6392F" w:rsidRDefault="00C31963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Головний спеціаліст суду</w:t>
            </w:r>
          </w:p>
          <w:p w:rsidR="00C052C4" w:rsidRPr="00D6392F" w:rsidRDefault="00C052C4" w:rsidP="00D6392F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1273" w:type="dxa"/>
            <w:vAlign w:val="center"/>
          </w:tcPr>
          <w:p w:rsidR="005424C4" w:rsidRPr="00D6392F" w:rsidRDefault="004F71EC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-</w:t>
            </w:r>
          </w:p>
        </w:tc>
      </w:tr>
      <w:tr w:rsidR="00DB788F" w:rsidRPr="00D6392F" w:rsidTr="00BB08AA">
        <w:tc>
          <w:tcPr>
            <w:tcW w:w="468" w:type="dxa"/>
          </w:tcPr>
          <w:p w:rsidR="005424C4" w:rsidRPr="00D6392F" w:rsidRDefault="000D2E00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7</w:t>
            </w:r>
          </w:p>
        </w:tc>
        <w:tc>
          <w:tcPr>
            <w:tcW w:w="2334" w:type="dxa"/>
          </w:tcPr>
          <w:p w:rsidR="005424C4" w:rsidRPr="00D6392F" w:rsidRDefault="005D2AD2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 xml:space="preserve">Адміністрування та наповнення корисною та актуальною інформацією </w:t>
            </w:r>
            <w:r w:rsidR="004F71EC" w:rsidRPr="00D6392F">
              <w:rPr>
                <w:rStyle w:val="a7"/>
                <w:i w:val="0"/>
              </w:rPr>
              <w:t>групи офіційної сторінки суду у соціальній мережі «</w:t>
            </w:r>
            <w:proofErr w:type="spellStart"/>
            <w:r w:rsidR="004F71EC" w:rsidRPr="00D6392F">
              <w:rPr>
                <w:rStyle w:val="a7"/>
                <w:i w:val="0"/>
              </w:rPr>
              <w:t>Фейсбук</w:t>
            </w:r>
            <w:proofErr w:type="spellEnd"/>
            <w:r w:rsidR="004F71EC" w:rsidRPr="00D6392F">
              <w:rPr>
                <w:rStyle w:val="a7"/>
                <w:i w:val="0"/>
              </w:rPr>
              <w:t>» (</w:t>
            </w:r>
            <w:proofErr w:type="spellStart"/>
            <w:r w:rsidR="004F71EC" w:rsidRPr="00D6392F">
              <w:rPr>
                <w:rStyle w:val="a7"/>
                <w:i w:val="0"/>
              </w:rPr>
              <w:t>Facebook</w:t>
            </w:r>
            <w:proofErr w:type="spellEnd"/>
            <w:r w:rsidR="004F71EC" w:rsidRPr="00D6392F">
              <w:rPr>
                <w:rStyle w:val="a7"/>
                <w:i w:val="0"/>
              </w:rPr>
              <w:t>)</w:t>
            </w:r>
          </w:p>
        </w:tc>
        <w:tc>
          <w:tcPr>
            <w:tcW w:w="2693" w:type="dxa"/>
          </w:tcPr>
          <w:p w:rsidR="005424C4" w:rsidRPr="00D6392F" w:rsidRDefault="004F71EC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З метою реалізації політики відкритості та прозорості у роботі органу судової влади в Україні, а також задля забезпечення права громадян на отримання всебічної, об’єктивної та оперативної інформації про діяльність суду</w:t>
            </w:r>
          </w:p>
          <w:p w:rsidR="000700C4" w:rsidRPr="00D6392F" w:rsidRDefault="000700C4" w:rsidP="00D6392F">
            <w:pPr>
              <w:jc w:val="center"/>
              <w:rPr>
                <w:rStyle w:val="a7"/>
                <w:i w:val="0"/>
              </w:rPr>
            </w:pPr>
          </w:p>
          <w:p w:rsidR="000700C4" w:rsidRPr="00D6392F" w:rsidRDefault="000700C4" w:rsidP="00D6392F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1483" w:type="dxa"/>
            <w:vAlign w:val="center"/>
          </w:tcPr>
          <w:p w:rsidR="005E0C4C" w:rsidRPr="00D6392F" w:rsidRDefault="005E0C4C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на постійній основі</w:t>
            </w:r>
          </w:p>
          <w:p w:rsidR="005424C4" w:rsidRPr="00D6392F" w:rsidRDefault="005E0C4C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(з</w:t>
            </w:r>
            <w:r w:rsidR="004105F2" w:rsidRPr="00D6392F">
              <w:rPr>
                <w:rStyle w:val="a7"/>
                <w:i w:val="0"/>
              </w:rPr>
              <w:t xml:space="preserve"> </w:t>
            </w:r>
            <w:r w:rsidRPr="00D6392F">
              <w:rPr>
                <w:rStyle w:val="a7"/>
                <w:i w:val="0"/>
              </w:rPr>
              <w:t>25.06.2018)</w:t>
            </w:r>
          </w:p>
        </w:tc>
        <w:tc>
          <w:tcPr>
            <w:tcW w:w="2160" w:type="dxa"/>
            <w:vAlign w:val="center"/>
          </w:tcPr>
          <w:p w:rsidR="00AF2A1E" w:rsidRDefault="00753478" w:rsidP="00D6392F">
            <w:pPr>
              <w:jc w:val="center"/>
              <w:rPr>
                <w:rStyle w:val="a7"/>
                <w:i w:val="0"/>
                <w:lang w:val="ru-RU"/>
              </w:rPr>
            </w:pPr>
            <w:hyperlink r:id="rId15" w:history="1">
              <w:r w:rsidR="00D713D3" w:rsidRPr="00405A20">
                <w:rPr>
                  <w:rStyle w:val="a5"/>
                </w:rPr>
                <w:t>https://goo-gl.su/DuPED</w:t>
              </w:r>
            </w:hyperlink>
          </w:p>
          <w:p w:rsidR="00D713D3" w:rsidRPr="00D713D3" w:rsidRDefault="00D713D3" w:rsidP="00D6392F">
            <w:pPr>
              <w:jc w:val="center"/>
              <w:rPr>
                <w:rStyle w:val="a7"/>
                <w:i w:val="0"/>
                <w:lang w:val="ru-RU"/>
              </w:rPr>
            </w:pPr>
          </w:p>
          <w:p w:rsidR="00C052C4" w:rsidRPr="00D6392F" w:rsidRDefault="00C052C4" w:rsidP="00D6392F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2160" w:type="dxa"/>
            <w:vAlign w:val="center"/>
          </w:tcPr>
          <w:p w:rsidR="005424C4" w:rsidRPr="00D6392F" w:rsidRDefault="00FD7AE6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-</w:t>
            </w:r>
          </w:p>
        </w:tc>
        <w:tc>
          <w:tcPr>
            <w:tcW w:w="1533" w:type="dxa"/>
            <w:vAlign w:val="center"/>
          </w:tcPr>
          <w:p w:rsidR="005424C4" w:rsidRPr="00D6392F" w:rsidRDefault="00A207D8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 xml:space="preserve">Користувачі </w:t>
            </w:r>
            <w:proofErr w:type="spellStart"/>
            <w:r w:rsidRPr="00D6392F">
              <w:rPr>
                <w:rStyle w:val="a7"/>
                <w:i w:val="0"/>
              </w:rPr>
              <w:t>акаунтів</w:t>
            </w:r>
            <w:proofErr w:type="spellEnd"/>
            <w:r w:rsidRPr="00D6392F">
              <w:rPr>
                <w:rStyle w:val="a7"/>
                <w:i w:val="0"/>
              </w:rPr>
              <w:t xml:space="preserve"> у соціальній мережі</w:t>
            </w:r>
          </w:p>
        </w:tc>
        <w:tc>
          <w:tcPr>
            <w:tcW w:w="1601" w:type="dxa"/>
            <w:vAlign w:val="center"/>
          </w:tcPr>
          <w:p w:rsidR="005424C4" w:rsidRPr="00D6392F" w:rsidRDefault="004F71EC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Головний спеціаліст суду</w:t>
            </w:r>
          </w:p>
        </w:tc>
        <w:tc>
          <w:tcPr>
            <w:tcW w:w="1273" w:type="dxa"/>
            <w:vAlign w:val="center"/>
          </w:tcPr>
          <w:p w:rsidR="005424C4" w:rsidRPr="00D6392F" w:rsidRDefault="00D70FC1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-</w:t>
            </w:r>
          </w:p>
        </w:tc>
      </w:tr>
      <w:tr w:rsidR="009F615D" w:rsidRPr="00D6392F" w:rsidTr="00BB08AA">
        <w:tc>
          <w:tcPr>
            <w:tcW w:w="468" w:type="dxa"/>
          </w:tcPr>
          <w:p w:rsidR="009F615D" w:rsidRPr="00D6392F" w:rsidRDefault="000D2E00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8</w:t>
            </w:r>
          </w:p>
        </w:tc>
        <w:tc>
          <w:tcPr>
            <w:tcW w:w="2334" w:type="dxa"/>
          </w:tcPr>
          <w:p w:rsidR="009F615D" w:rsidRDefault="00250DA1" w:rsidP="00D6392F">
            <w:pPr>
              <w:jc w:val="center"/>
              <w:rPr>
                <w:rStyle w:val="a7"/>
                <w:i w:val="0"/>
              </w:rPr>
            </w:pPr>
            <w:proofErr w:type="spellStart"/>
            <w:r>
              <w:rPr>
                <w:rStyle w:val="a7"/>
                <w:i w:val="0"/>
              </w:rPr>
              <w:t>Флешмоб</w:t>
            </w:r>
            <w:proofErr w:type="spellEnd"/>
            <w:r>
              <w:rPr>
                <w:rStyle w:val="a7"/>
                <w:i w:val="0"/>
              </w:rPr>
              <w:t xml:space="preserve"> до Дня Вишиванки: </w:t>
            </w:r>
          </w:p>
          <w:p w:rsidR="00250DA1" w:rsidRPr="00D6392F" w:rsidRDefault="00250DA1" w:rsidP="00D6392F">
            <w:pPr>
              <w:jc w:val="center"/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t xml:space="preserve">Привітання колективу Інгулецького суду </w:t>
            </w:r>
          </w:p>
        </w:tc>
        <w:tc>
          <w:tcPr>
            <w:tcW w:w="2693" w:type="dxa"/>
          </w:tcPr>
          <w:p w:rsidR="00D713D3" w:rsidRPr="00D713D3" w:rsidRDefault="00D713D3" w:rsidP="00D713D3">
            <w:pPr>
              <w:shd w:val="clear" w:color="auto" w:fill="FFFFFF"/>
              <w:jc w:val="center"/>
              <w:rPr>
                <w:rStyle w:val="a7"/>
                <w:i w:val="0"/>
              </w:rPr>
            </w:pPr>
            <w:r w:rsidRPr="00D713D3">
              <w:rPr>
                <w:rStyle w:val="a7"/>
                <w:i w:val="0"/>
              </w:rPr>
              <w:t xml:space="preserve">Вишиванка - символ приналежності до роду та нації, ознака </w:t>
            </w:r>
            <w:proofErr w:type="spellStart"/>
            <w:r w:rsidRPr="00D713D3">
              <w:rPr>
                <w:rStyle w:val="a7"/>
                <w:i w:val="0"/>
              </w:rPr>
              <w:t>українськості</w:t>
            </w:r>
            <w:proofErr w:type="spellEnd"/>
            <w:r w:rsidRPr="00D713D3">
              <w:rPr>
                <w:rStyle w:val="a7"/>
                <w:i w:val="0"/>
              </w:rPr>
              <w:t xml:space="preserve">, яка вирізняє українця у багатомірному, багато вбраному </w:t>
            </w:r>
            <w:proofErr w:type="spellStart"/>
            <w:r w:rsidRPr="00D713D3">
              <w:rPr>
                <w:rStyle w:val="a7"/>
                <w:i w:val="0"/>
              </w:rPr>
              <w:t>глобалізованому</w:t>
            </w:r>
            <w:proofErr w:type="spellEnd"/>
            <w:r w:rsidRPr="00D713D3">
              <w:rPr>
                <w:rStyle w:val="a7"/>
                <w:i w:val="0"/>
              </w:rPr>
              <w:t xml:space="preserve"> світі, </w:t>
            </w:r>
            <w:r w:rsidRPr="00D713D3">
              <w:rPr>
                <w:rStyle w:val="a7"/>
                <w:i w:val="0"/>
              </w:rPr>
              <w:lastRenderedPageBreak/>
              <w:t>це наш етнічний бренд .</w:t>
            </w:r>
          </w:p>
          <w:p w:rsidR="00D713D3" w:rsidRPr="00D713D3" w:rsidRDefault="00D713D3" w:rsidP="00D713D3">
            <w:pPr>
              <w:shd w:val="clear" w:color="auto" w:fill="FFFFFF"/>
              <w:jc w:val="center"/>
              <w:rPr>
                <w:rStyle w:val="a7"/>
                <w:i w:val="0"/>
              </w:rPr>
            </w:pPr>
            <w:r w:rsidRPr="00D713D3">
              <w:rPr>
                <w:rStyle w:val="a7"/>
                <w:i w:val="0"/>
              </w:rPr>
              <w:t>Цей день не є офіційним, але відзначають його не тільки в Україні, але й за її межами -</w:t>
            </w:r>
            <w:r>
              <w:rPr>
                <w:rStyle w:val="a7"/>
                <w:i w:val="0"/>
              </w:rPr>
              <w:t xml:space="preserve"> </w:t>
            </w:r>
            <w:r w:rsidRPr="00D713D3">
              <w:rPr>
                <w:rStyle w:val="a7"/>
                <w:i w:val="0"/>
              </w:rPr>
              <w:t>українці та всі прихильні до нас та до нашої культури люди.</w:t>
            </w:r>
          </w:p>
          <w:p w:rsidR="00250DA1" w:rsidRPr="00D713D3" w:rsidRDefault="00753478" w:rsidP="00D713D3">
            <w:pPr>
              <w:shd w:val="clear" w:color="auto" w:fill="FFFFFF"/>
              <w:jc w:val="center"/>
              <w:rPr>
                <w:rStyle w:val="a7"/>
                <w:i w:val="0"/>
              </w:rPr>
            </w:pPr>
            <w:hyperlink r:id="rId16" w:history="1">
              <w:r w:rsidR="00250DA1" w:rsidRPr="00D713D3">
                <w:rPr>
                  <w:rStyle w:val="a7"/>
                  <w:i w:val="0"/>
                </w:rPr>
                <w:t>#вишиванка</w:t>
              </w:r>
            </w:hyperlink>
          </w:p>
          <w:p w:rsidR="00250DA1" w:rsidRPr="00D713D3" w:rsidRDefault="00753478" w:rsidP="00D713D3">
            <w:pPr>
              <w:shd w:val="clear" w:color="auto" w:fill="FFFFFF"/>
              <w:jc w:val="center"/>
              <w:rPr>
                <w:rStyle w:val="a7"/>
                <w:i w:val="0"/>
              </w:rPr>
            </w:pPr>
            <w:hyperlink r:id="rId17" w:history="1">
              <w:r w:rsidR="00250DA1" w:rsidRPr="00D713D3">
                <w:rPr>
                  <w:rStyle w:val="a7"/>
                  <w:i w:val="0"/>
                </w:rPr>
                <w:t>#</w:t>
              </w:r>
              <w:proofErr w:type="spellStart"/>
              <w:r w:rsidR="00250DA1" w:rsidRPr="00D713D3">
                <w:rPr>
                  <w:rStyle w:val="a7"/>
                  <w:i w:val="0"/>
                </w:rPr>
                <w:t>ФемідаОдягаєВишиванку</w:t>
              </w:r>
              <w:proofErr w:type="spellEnd"/>
            </w:hyperlink>
          </w:p>
          <w:p w:rsidR="00250DA1" w:rsidRPr="00D713D3" w:rsidRDefault="00753478" w:rsidP="00D713D3">
            <w:pPr>
              <w:shd w:val="clear" w:color="auto" w:fill="FFFFFF"/>
              <w:jc w:val="center"/>
              <w:rPr>
                <w:rStyle w:val="a7"/>
                <w:i w:val="0"/>
              </w:rPr>
            </w:pPr>
            <w:hyperlink r:id="rId18" w:history="1">
              <w:r w:rsidR="00250DA1" w:rsidRPr="00D713D3">
                <w:rPr>
                  <w:rStyle w:val="a7"/>
                  <w:i w:val="0"/>
                </w:rPr>
                <w:t>#</w:t>
              </w:r>
              <w:proofErr w:type="spellStart"/>
              <w:r w:rsidR="00250DA1" w:rsidRPr="00D713D3">
                <w:rPr>
                  <w:rStyle w:val="a7"/>
                  <w:i w:val="0"/>
                </w:rPr>
                <w:t>ukraine</w:t>
              </w:r>
              <w:proofErr w:type="spellEnd"/>
            </w:hyperlink>
          </w:p>
          <w:p w:rsidR="00250DA1" w:rsidRPr="00D713D3" w:rsidRDefault="00753478" w:rsidP="00D713D3">
            <w:pPr>
              <w:shd w:val="clear" w:color="auto" w:fill="FFFFFF"/>
              <w:jc w:val="center"/>
              <w:rPr>
                <w:rStyle w:val="a7"/>
                <w:i w:val="0"/>
              </w:rPr>
            </w:pPr>
            <w:hyperlink r:id="rId19" w:history="1">
              <w:r w:rsidR="00250DA1" w:rsidRPr="00D713D3">
                <w:rPr>
                  <w:rStyle w:val="a7"/>
                  <w:i w:val="0"/>
                </w:rPr>
                <w:t>#</w:t>
              </w:r>
              <w:proofErr w:type="spellStart"/>
              <w:r w:rsidR="00250DA1" w:rsidRPr="00D713D3">
                <w:rPr>
                  <w:rStyle w:val="a7"/>
                  <w:i w:val="0"/>
                </w:rPr>
                <w:t>madeinukraine</w:t>
              </w:r>
              <w:proofErr w:type="spellEnd"/>
            </w:hyperlink>
          </w:p>
          <w:p w:rsidR="00250DA1" w:rsidRPr="00D713D3" w:rsidRDefault="00753478" w:rsidP="00D713D3">
            <w:pPr>
              <w:shd w:val="clear" w:color="auto" w:fill="FFFFFF"/>
              <w:jc w:val="center"/>
              <w:rPr>
                <w:rStyle w:val="a7"/>
                <w:i w:val="0"/>
              </w:rPr>
            </w:pPr>
            <w:hyperlink r:id="rId20" w:history="1">
              <w:r w:rsidR="00250DA1" w:rsidRPr="00D713D3">
                <w:rPr>
                  <w:rStyle w:val="a7"/>
                  <w:i w:val="0"/>
                </w:rPr>
                <w:t>#Інгулецький_районний_суд_міста_Кривого_Рогу_Дніпропетровської_області</w:t>
              </w:r>
            </w:hyperlink>
          </w:p>
          <w:p w:rsidR="00250DA1" w:rsidRPr="00D713D3" w:rsidRDefault="00753478" w:rsidP="00D713D3">
            <w:pPr>
              <w:shd w:val="clear" w:color="auto" w:fill="FFFFFF"/>
              <w:jc w:val="center"/>
              <w:rPr>
                <w:rStyle w:val="a7"/>
                <w:i w:val="0"/>
              </w:rPr>
            </w:pPr>
            <w:hyperlink r:id="rId21" w:history="1">
              <w:r w:rsidR="00250DA1" w:rsidRPr="00D713D3">
                <w:rPr>
                  <w:rStyle w:val="a7"/>
                  <w:i w:val="0"/>
                </w:rPr>
                <w:t>#Україна</w:t>
              </w:r>
            </w:hyperlink>
          </w:p>
          <w:p w:rsidR="00250DA1" w:rsidRPr="00D713D3" w:rsidRDefault="00753478" w:rsidP="00D713D3">
            <w:pPr>
              <w:shd w:val="clear" w:color="auto" w:fill="FFFFFF"/>
              <w:jc w:val="center"/>
              <w:rPr>
                <w:rStyle w:val="a7"/>
                <w:i w:val="0"/>
              </w:rPr>
            </w:pPr>
            <w:hyperlink r:id="rId22" w:history="1">
              <w:r w:rsidR="00250DA1" w:rsidRPr="00D713D3">
                <w:rPr>
                  <w:rStyle w:val="a7"/>
                  <w:i w:val="0"/>
                </w:rPr>
                <w:t>#</w:t>
              </w:r>
              <w:proofErr w:type="spellStart"/>
              <w:r w:rsidR="00250DA1" w:rsidRPr="00D713D3">
                <w:rPr>
                  <w:rStyle w:val="a7"/>
                  <w:i w:val="0"/>
                </w:rPr>
                <w:t>ethnostyle</w:t>
              </w:r>
              <w:proofErr w:type="spellEnd"/>
            </w:hyperlink>
          </w:p>
          <w:p w:rsidR="00250DA1" w:rsidRPr="00D713D3" w:rsidRDefault="00753478" w:rsidP="00D713D3">
            <w:pPr>
              <w:shd w:val="clear" w:color="auto" w:fill="FFFFFF"/>
              <w:jc w:val="center"/>
              <w:rPr>
                <w:rStyle w:val="a7"/>
                <w:i w:val="0"/>
              </w:rPr>
            </w:pPr>
            <w:hyperlink r:id="rId23" w:history="1">
              <w:r w:rsidR="00250DA1" w:rsidRPr="00D713D3">
                <w:rPr>
                  <w:rStyle w:val="a7"/>
                  <w:i w:val="0"/>
                </w:rPr>
                <w:t>#</w:t>
              </w:r>
              <w:proofErr w:type="spellStart"/>
              <w:r w:rsidR="00250DA1" w:rsidRPr="00D713D3">
                <w:rPr>
                  <w:rStyle w:val="a7"/>
                  <w:i w:val="0"/>
                </w:rPr>
                <w:t>Судовавлада</w:t>
              </w:r>
              <w:proofErr w:type="spellEnd"/>
            </w:hyperlink>
          </w:p>
          <w:p w:rsidR="00250DA1" w:rsidRPr="00D713D3" w:rsidRDefault="00753478" w:rsidP="00D713D3">
            <w:pPr>
              <w:shd w:val="clear" w:color="auto" w:fill="FFFFFF"/>
              <w:jc w:val="center"/>
              <w:rPr>
                <w:rStyle w:val="a7"/>
                <w:i w:val="0"/>
              </w:rPr>
            </w:pPr>
            <w:hyperlink r:id="rId24" w:history="1">
              <w:r w:rsidR="00250DA1" w:rsidRPr="00D713D3">
                <w:rPr>
                  <w:rStyle w:val="a7"/>
                  <w:i w:val="0"/>
                </w:rPr>
                <w:t>#</w:t>
              </w:r>
              <w:proofErr w:type="spellStart"/>
              <w:r w:rsidR="00250DA1" w:rsidRPr="00D713D3">
                <w:rPr>
                  <w:rStyle w:val="a7"/>
                  <w:i w:val="0"/>
                </w:rPr>
                <w:t>Вишиванкаєднаєсвіт</w:t>
              </w:r>
              <w:proofErr w:type="spellEnd"/>
            </w:hyperlink>
          </w:p>
          <w:p w:rsidR="00250DA1" w:rsidRPr="00D713D3" w:rsidRDefault="00753478" w:rsidP="00D713D3">
            <w:pPr>
              <w:shd w:val="clear" w:color="auto" w:fill="FFFFFF"/>
              <w:jc w:val="center"/>
              <w:rPr>
                <w:rStyle w:val="a7"/>
                <w:i w:val="0"/>
              </w:rPr>
            </w:pPr>
            <w:hyperlink r:id="rId25" w:history="1">
              <w:r w:rsidR="00250DA1" w:rsidRPr="00D713D3">
                <w:rPr>
                  <w:rStyle w:val="a7"/>
                  <w:i w:val="0"/>
                </w:rPr>
                <w:t>#Генетичний_код_нації</w:t>
              </w:r>
            </w:hyperlink>
          </w:p>
          <w:p w:rsidR="00250DA1" w:rsidRPr="00D713D3" w:rsidRDefault="00753478" w:rsidP="00D713D3">
            <w:pPr>
              <w:shd w:val="clear" w:color="auto" w:fill="FFFFFF"/>
              <w:jc w:val="center"/>
              <w:rPr>
                <w:rStyle w:val="a7"/>
                <w:i w:val="0"/>
              </w:rPr>
            </w:pPr>
            <w:hyperlink r:id="rId26" w:history="1">
              <w:r w:rsidR="00250DA1" w:rsidRPr="00D713D3">
                <w:rPr>
                  <w:rStyle w:val="a7"/>
                  <w:i w:val="0"/>
                </w:rPr>
                <w:t>#</w:t>
              </w:r>
              <w:proofErr w:type="spellStart"/>
              <w:r w:rsidR="00250DA1" w:rsidRPr="00D713D3">
                <w:rPr>
                  <w:rStyle w:val="a7"/>
                  <w:i w:val="0"/>
                </w:rPr>
                <w:t>Inguletsky_distric_court</w:t>
              </w:r>
              <w:proofErr w:type="spellEnd"/>
            </w:hyperlink>
          </w:p>
          <w:p w:rsidR="009F615D" w:rsidRPr="00D713D3" w:rsidRDefault="009F615D" w:rsidP="00D713D3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1483" w:type="dxa"/>
            <w:vAlign w:val="center"/>
          </w:tcPr>
          <w:p w:rsidR="009F615D" w:rsidRPr="00D6392F" w:rsidRDefault="00A207D8" w:rsidP="00D6392F">
            <w:pPr>
              <w:jc w:val="center"/>
              <w:rPr>
                <w:rStyle w:val="a7"/>
                <w:i w:val="0"/>
                <w:lang w:val="ru-RU"/>
              </w:rPr>
            </w:pPr>
            <w:r w:rsidRPr="00D6392F">
              <w:rPr>
                <w:rStyle w:val="a7"/>
                <w:i w:val="0"/>
              </w:rPr>
              <w:lastRenderedPageBreak/>
              <w:t>21.05.2020</w:t>
            </w:r>
          </w:p>
        </w:tc>
        <w:tc>
          <w:tcPr>
            <w:tcW w:w="2160" w:type="dxa"/>
            <w:vAlign w:val="center"/>
          </w:tcPr>
          <w:p w:rsidR="00AB5369" w:rsidRDefault="00753478" w:rsidP="00D6392F">
            <w:pPr>
              <w:jc w:val="center"/>
              <w:rPr>
                <w:rStyle w:val="a7"/>
                <w:i w:val="0"/>
              </w:rPr>
            </w:pPr>
            <w:hyperlink r:id="rId27" w:history="1">
              <w:r w:rsidR="00D713D3" w:rsidRPr="00405A20">
                <w:rPr>
                  <w:rStyle w:val="a5"/>
                </w:rPr>
                <w:t>https://cutt.ly/PuTVLjD</w:t>
              </w:r>
            </w:hyperlink>
          </w:p>
          <w:p w:rsidR="00D713D3" w:rsidRDefault="00D713D3" w:rsidP="00D6392F">
            <w:pPr>
              <w:jc w:val="center"/>
              <w:rPr>
                <w:rStyle w:val="a7"/>
                <w:i w:val="0"/>
                <w:lang w:val="ru-RU"/>
              </w:rPr>
            </w:pPr>
          </w:p>
          <w:p w:rsidR="00DF207C" w:rsidRDefault="00DF207C" w:rsidP="00D6392F">
            <w:pPr>
              <w:jc w:val="center"/>
              <w:rPr>
                <w:rStyle w:val="a7"/>
                <w:i w:val="0"/>
                <w:lang w:val="ru-RU"/>
              </w:rPr>
            </w:pPr>
          </w:p>
          <w:p w:rsidR="00DF207C" w:rsidRPr="00DF207C" w:rsidRDefault="00753478" w:rsidP="00D6392F">
            <w:pPr>
              <w:jc w:val="center"/>
              <w:rPr>
                <w:rStyle w:val="a7"/>
                <w:i w:val="0"/>
                <w:lang w:val="ru-RU"/>
              </w:rPr>
            </w:pPr>
            <w:hyperlink r:id="rId28" w:history="1">
              <w:r w:rsidR="00DF207C" w:rsidRPr="00405A20">
                <w:rPr>
                  <w:rStyle w:val="a5"/>
                  <w:lang w:val="ru-RU"/>
                </w:rPr>
                <w:t>https://cutt.ly/huT146u</w:t>
              </w:r>
            </w:hyperlink>
            <w:r w:rsidR="00DF207C">
              <w:rPr>
                <w:rStyle w:val="a7"/>
                <w:i w:val="0"/>
                <w:lang w:val="ru-RU"/>
              </w:rPr>
              <w:t xml:space="preserve"> </w:t>
            </w:r>
          </w:p>
          <w:p w:rsidR="00D713D3" w:rsidRDefault="00D713D3" w:rsidP="00D6392F">
            <w:pPr>
              <w:jc w:val="center"/>
              <w:rPr>
                <w:rStyle w:val="a7"/>
                <w:i w:val="0"/>
              </w:rPr>
            </w:pPr>
          </w:p>
          <w:p w:rsidR="00D713D3" w:rsidRPr="00D713D3" w:rsidRDefault="00D713D3" w:rsidP="00D6392F">
            <w:pPr>
              <w:jc w:val="center"/>
              <w:rPr>
                <w:rStyle w:val="a7"/>
                <w:i w:val="0"/>
                <w:lang w:val="ru-RU"/>
              </w:rPr>
            </w:pPr>
          </w:p>
        </w:tc>
        <w:tc>
          <w:tcPr>
            <w:tcW w:w="2160" w:type="dxa"/>
            <w:vAlign w:val="center"/>
          </w:tcPr>
          <w:p w:rsidR="009F615D" w:rsidRPr="00DF207C" w:rsidRDefault="00DF207C" w:rsidP="00D6392F">
            <w:pPr>
              <w:jc w:val="center"/>
              <w:rPr>
                <w:rStyle w:val="a7"/>
                <w:i w:val="0"/>
                <w:lang w:val="ru-RU"/>
              </w:rPr>
            </w:pPr>
            <w:r>
              <w:rPr>
                <w:rStyle w:val="a7"/>
                <w:i w:val="0"/>
                <w:lang w:val="ru-RU"/>
              </w:rPr>
              <w:t>-</w:t>
            </w:r>
          </w:p>
        </w:tc>
        <w:tc>
          <w:tcPr>
            <w:tcW w:w="1533" w:type="dxa"/>
            <w:vAlign w:val="center"/>
          </w:tcPr>
          <w:p w:rsidR="009F615D" w:rsidRPr="00250DA1" w:rsidRDefault="00A207D8" w:rsidP="00250DA1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 xml:space="preserve">Користувачі </w:t>
            </w:r>
            <w:proofErr w:type="spellStart"/>
            <w:r w:rsidRPr="00D6392F">
              <w:rPr>
                <w:rStyle w:val="a7"/>
                <w:i w:val="0"/>
              </w:rPr>
              <w:t>акаунтів</w:t>
            </w:r>
            <w:proofErr w:type="spellEnd"/>
            <w:r w:rsidRPr="00D6392F">
              <w:rPr>
                <w:rStyle w:val="a7"/>
                <w:i w:val="0"/>
              </w:rPr>
              <w:t xml:space="preserve"> у соціальній мережі</w:t>
            </w:r>
            <w:r w:rsidR="00250DA1">
              <w:rPr>
                <w:rStyle w:val="a7"/>
                <w:i w:val="0"/>
              </w:rPr>
              <w:t xml:space="preserve"> «</w:t>
            </w:r>
            <w:proofErr w:type="spellStart"/>
            <w:r w:rsidR="00250DA1" w:rsidRPr="00D6392F">
              <w:rPr>
                <w:rStyle w:val="a7"/>
                <w:i w:val="0"/>
              </w:rPr>
              <w:t>Facebook</w:t>
            </w:r>
            <w:proofErr w:type="spellEnd"/>
            <w:r w:rsidR="00250DA1">
              <w:rPr>
                <w:rStyle w:val="a7"/>
                <w:i w:val="0"/>
              </w:rPr>
              <w:t>» та «</w:t>
            </w:r>
            <w:r w:rsidR="00250DA1">
              <w:rPr>
                <w:rStyle w:val="a7"/>
                <w:i w:val="0"/>
                <w:lang w:val="en-US"/>
              </w:rPr>
              <w:t>Y</w:t>
            </w:r>
            <w:proofErr w:type="spellStart"/>
            <w:r w:rsidR="00250DA1" w:rsidRPr="00250DA1">
              <w:rPr>
                <w:rStyle w:val="a7"/>
                <w:i w:val="0"/>
              </w:rPr>
              <w:t>outube</w:t>
            </w:r>
            <w:proofErr w:type="spellEnd"/>
            <w:r w:rsidR="00250DA1">
              <w:rPr>
                <w:rStyle w:val="a7"/>
                <w:i w:val="0"/>
              </w:rPr>
              <w:t>»</w:t>
            </w:r>
          </w:p>
        </w:tc>
        <w:tc>
          <w:tcPr>
            <w:tcW w:w="1601" w:type="dxa"/>
            <w:vAlign w:val="center"/>
          </w:tcPr>
          <w:p w:rsidR="009F615D" w:rsidRPr="00D6392F" w:rsidRDefault="00140AC9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Головний спеціаліст суду</w:t>
            </w:r>
          </w:p>
        </w:tc>
        <w:tc>
          <w:tcPr>
            <w:tcW w:w="1273" w:type="dxa"/>
            <w:vAlign w:val="center"/>
          </w:tcPr>
          <w:p w:rsidR="009F615D" w:rsidRPr="00D6392F" w:rsidRDefault="00140AC9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-</w:t>
            </w:r>
          </w:p>
        </w:tc>
      </w:tr>
      <w:tr w:rsidR="00D6392F" w:rsidRPr="00D6392F" w:rsidTr="00BB08AA">
        <w:tc>
          <w:tcPr>
            <w:tcW w:w="468" w:type="dxa"/>
          </w:tcPr>
          <w:p w:rsidR="00D6392F" w:rsidRPr="00D6392F" w:rsidRDefault="00D6392F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lastRenderedPageBreak/>
              <w:t>9</w:t>
            </w:r>
          </w:p>
        </w:tc>
        <w:tc>
          <w:tcPr>
            <w:tcW w:w="2334" w:type="dxa"/>
          </w:tcPr>
          <w:p w:rsidR="00D6392F" w:rsidRPr="00D6392F" w:rsidRDefault="00D6392F" w:rsidP="00D6392F">
            <w:pPr>
              <w:shd w:val="clear" w:color="auto" w:fill="FFFFFF"/>
              <w:jc w:val="center"/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t>Публікація щодо стану розгляду суддями Інгулецького суду справ у період карантину  (</w:t>
            </w:r>
            <w:proofErr w:type="spellStart"/>
            <w:r>
              <w:rPr>
                <w:rStyle w:val="a7"/>
                <w:i w:val="0"/>
              </w:rPr>
              <w:t>інфографіка</w:t>
            </w:r>
            <w:proofErr w:type="spellEnd"/>
            <w:r>
              <w:rPr>
                <w:rStyle w:val="a7"/>
                <w:i w:val="0"/>
              </w:rPr>
              <w:t>)</w:t>
            </w:r>
            <w:r w:rsidRPr="00D6392F">
              <w:rPr>
                <w:rStyle w:val="a7"/>
                <w:i w:val="0"/>
              </w:rPr>
              <w:t xml:space="preserve"> </w:t>
            </w:r>
          </w:p>
        </w:tc>
        <w:tc>
          <w:tcPr>
            <w:tcW w:w="2693" w:type="dxa"/>
          </w:tcPr>
          <w:p w:rsidR="00D6392F" w:rsidRPr="00D6392F" w:rsidRDefault="00D6392F" w:rsidP="00D6392F">
            <w:pPr>
              <w:shd w:val="clear" w:color="auto" w:fill="FFFFFF"/>
              <w:jc w:val="center"/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t>Показати громадськості, що карантинні обмеження</w:t>
            </w:r>
            <w:r w:rsidRPr="00D6392F">
              <w:rPr>
                <w:rStyle w:val="a7"/>
                <w:i w:val="0"/>
              </w:rPr>
              <w:t xml:space="preserve"> жодним чином не заважають українцям отримати доступ до правосуддя.</w:t>
            </w:r>
            <w:r>
              <w:rPr>
                <w:rStyle w:val="a7"/>
                <w:i w:val="0"/>
              </w:rPr>
              <w:t xml:space="preserve"> Адже</w:t>
            </w:r>
          </w:p>
          <w:p w:rsidR="00D6392F" w:rsidRPr="00D6392F" w:rsidRDefault="00D6392F" w:rsidP="00D6392F">
            <w:pPr>
              <w:shd w:val="clear" w:color="auto" w:fill="FFFFFF"/>
              <w:jc w:val="center"/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t>з</w:t>
            </w:r>
            <w:r w:rsidRPr="00D6392F">
              <w:rPr>
                <w:rStyle w:val="a7"/>
                <w:i w:val="0"/>
              </w:rPr>
              <w:t xml:space="preserve">а період з 12 березня 2020 року по 01 червня </w:t>
            </w:r>
            <w:r w:rsidRPr="00D6392F">
              <w:rPr>
                <w:rStyle w:val="a7"/>
                <w:i w:val="0"/>
              </w:rPr>
              <w:lastRenderedPageBreak/>
              <w:t xml:space="preserve">2020 року до Інгулецького </w:t>
            </w:r>
            <w:r>
              <w:rPr>
                <w:rStyle w:val="a7"/>
                <w:i w:val="0"/>
              </w:rPr>
              <w:t>суду</w:t>
            </w:r>
            <w:r w:rsidRPr="00D6392F">
              <w:rPr>
                <w:rStyle w:val="a7"/>
                <w:i w:val="0"/>
              </w:rPr>
              <w:t xml:space="preserve"> надійшло </w:t>
            </w:r>
            <w:r>
              <w:rPr>
                <w:rStyle w:val="a7"/>
                <w:i w:val="0"/>
              </w:rPr>
              <w:t xml:space="preserve">1320 </w:t>
            </w:r>
            <w:r w:rsidRPr="00D6392F">
              <w:rPr>
                <w:rStyle w:val="a7"/>
                <w:i w:val="0"/>
              </w:rPr>
              <w:t xml:space="preserve">справ та матеріалів, а розглянуто </w:t>
            </w:r>
            <w:r>
              <w:rPr>
                <w:rStyle w:val="a7"/>
                <w:i w:val="0"/>
              </w:rPr>
              <w:t>1150</w:t>
            </w:r>
          </w:p>
          <w:p w:rsidR="00D6392F" w:rsidRPr="00D6392F" w:rsidRDefault="00D6392F" w:rsidP="00D6392F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1483" w:type="dxa"/>
            <w:vAlign w:val="center"/>
          </w:tcPr>
          <w:p w:rsidR="00D6392F" w:rsidRPr="00D6392F" w:rsidRDefault="00D6392F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lastRenderedPageBreak/>
              <w:t>02.06.2020</w:t>
            </w:r>
          </w:p>
        </w:tc>
        <w:tc>
          <w:tcPr>
            <w:tcW w:w="2160" w:type="dxa"/>
            <w:vAlign w:val="center"/>
          </w:tcPr>
          <w:p w:rsidR="00D6392F" w:rsidRPr="00D6392F" w:rsidRDefault="00753478" w:rsidP="00D6392F">
            <w:pPr>
              <w:jc w:val="center"/>
              <w:rPr>
                <w:rStyle w:val="a7"/>
                <w:i w:val="0"/>
              </w:rPr>
            </w:pPr>
            <w:hyperlink r:id="rId29" w:tgtFrame="blank" w:history="1">
              <w:r w:rsidR="00D6392F" w:rsidRPr="00D6392F">
                <w:rPr>
                  <w:rStyle w:val="a7"/>
                  <w:i w:val="0"/>
                </w:rPr>
                <w:t>https://cutt.ly/GyXFT3K</w:t>
              </w:r>
            </w:hyperlink>
          </w:p>
          <w:p w:rsidR="00D6392F" w:rsidRPr="00D6392F" w:rsidRDefault="00D6392F" w:rsidP="00D6392F">
            <w:pPr>
              <w:jc w:val="center"/>
              <w:rPr>
                <w:rStyle w:val="a7"/>
                <w:i w:val="0"/>
              </w:rPr>
            </w:pPr>
          </w:p>
          <w:p w:rsidR="00D6392F" w:rsidRPr="00D6392F" w:rsidRDefault="00D6392F" w:rsidP="00D6392F">
            <w:pPr>
              <w:jc w:val="center"/>
              <w:rPr>
                <w:rStyle w:val="a7"/>
                <w:i w:val="0"/>
              </w:rPr>
            </w:pPr>
          </w:p>
          <w:p w:rsidR="00D6392F" w:rsidRPr="00D6392F" w:rsidRDefault="00753478" w:rsidP="00D6392F">
            <w:pPr>
              <w:jc w:val="center"/>
              <w:rPr>
                <w:rStyle w:val="a7"/>
                <w:i w:val="0"/>
              </w:rPr>
            </w:pPr>
            <w:hyperlink r:id="rId30" w:tgtFrame="blank" w:history="1">
              <w:r w:rsidR="00D6392F" w:rsidRPr="00D6392F">
                <w:rPr>
                  <w:rStyle w:val="a7"/>
                  <w:i w:val="0"/>
                </w:rPr>
                <w:t>https://cutt.ly/oyXFGVN</w:t>
              </w:r>
            </w:hyperlink>
          </w:p>
          <w:p w:rsidR="00D6392F" w:rsidRPr="00D6392F" w:rsidRDefault="00D6392F" w:rsidP="00D6392F">
            <w:pPr>
              <w:jc w:val="center"/>
              <w:rPr>
                <w:rStyle w:val="a7"/>
                <w:i w:val="0"/>
              </w:rPr>
            </w:pPr>
          </w:p>
          <w:p w:rsidR="00D6392F" w:rsidRPr="00D6392F" w:rsidRDefault="00D6392F" w:rsidP="00D6392F">
            <w:pPr>
              <w:jc w:val="center"/>
              <w:rPr>
                <w:rStyle w:val="a7"/>
                <w:i w:val="0"/>
              </w:rPr>
            </w:pPr>
          </w:p>
          <w:p w:rsidR="00D6392F" w:rsidRPr="00D6392F" w:rsidRDefault="00753478" w:rsidP="00D6392F">
            <w:pPr>
              <w:jc w:val="center"/>
              <w:rPr>
                <w:rStyle w:val="a7"/>
                <w:i w:val="0"/>
              </w:rPr>
            </w:pPr>
            <w:hyperlink r:id="rId31" w:tgtFrame="blank" w:history="1">
              <w:r w:rsidR="00D6392F" w:rsidRPr="00D6392F">
                <w:rPr>
                  <w:rStyle w:val="a7"/>
                  <w:i w:val="0"/>
                </w:rPr>
                <w:t>https://cutt.ly/uyXF</w:t>
              </w:r>
              <w:r w:rsidR="00D6392F" w:rsidRPr="00D6392F">
                <w:rPr>
                  <w:rStyle w:val="a7"/>
                  <w:i w:val="0"/>
                </w:rPr>
                <w:lastRenderedPageBreak/>
                <w:t>JuQ</w:t>
              </w:r>
            </w:hyperlink>
          </w:p>
        </w:tc>
        <w:tc>
          <w:tcPr>
            <w:tcW w:w="2160" w:type="dxa"/>
            <w:vAlign w:val="center"/>
          </w:tcPr>
          <w:p w:rsidR="00D6392F" w:rsidRPr="00D6392F" w:rsidRDefault="00D6392F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lastRenderedPageBreak/>
              <w:t>На сайтах ЗМІ:</w:t>
            </w:r>
          </w:p>
          <w:p w:rsidR="00D6392F" w:rsidRPr="00D6392F" w:rsidRDefault="00D6392F" w:rsidP="00D6392F">
            <w:pPr>
              <w:jc w:val="center"/>
              <w:rPr>
                <w:rStyle w:val="a7"/>
                <w:i w:val="0"/>
              </w:rPr>
            </w:pPr>
          </w:p>
          <w:p w:rsidR="00D6392F" w:rsidRPr="00D6392F" w:rsidRDefault="00D6392F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 xml:space="preserve">«Першого Криворізького» </w:t>
            </w:r>
            <w:hyperlink r:id="rId32" w:tgtFrame="blank" w:history="1">
              <w:r w:rsidRPr="00D6392F">
                <w:rPr>
                  <w:rStyle w:val="a7"/>
                  <w:i w:val="0"/>
                </w:rPr>
                <w:t>https://cutt.ly/1yXFI2Z</w:t>
              </w:r>
            </w:hyperlink>
          </w:p>
          <w:p w:rsidR="00D6392F" w:rsidRPr="00D6392F" w:rsidRDefault="00D6392F" w:rsidP="00D6392F">
            <w:pPr>
              <w:jc w:val="center"/>
              <w:rPr>
                <w:rStyle w:val="a7"/>
                <w:i w:val="0"/>
              </w:rPr>
            </w:pPr>
          </w:p>
          <w:p w:rsidR="00D6392F" w:rsidRPr="00D6392F" w:rsidRDefault="00D6392F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 xml:space="preserve">«Судово-юридичної газети» </w:t>
            </w:r>
            <w:hyperlink r:id="rId33" w:tgtFrame="blank" w:history="1">
              <w:r w:rsidRPr="00D6392F">
                <w:rPr>
                  <w:rStyle w:val="a7"/>
                  <w:i w:val="0"/>
                </w:rPr>
                <w:t>https://cutt.ly/RyXFO3w</w:t>
              </w:r>
            </w:hyperlink>
          </w:p>
          <w:p w:rsidR="00D6392F" w:rsidRPr="00D6392F" w:rsidRDefault="00D6392F" w:rsidP="00D6392F">
            <w:pPr>
              <w:jc w:val="center"/>
              <w:rPr>
                <w:rStyle w:val="a7"/>
                <w:i w:val="0"/>
              </w:rPr>
            </w:pPr>
          </w:p>
          <w:p w:rsidR="00D6392F" w:rsidRDefault="00D6392F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 xml:space="preserve">«Юридичної газети» </w:t>
            </w:r>
            <w:hyperlink r:id="rId34" w:tgtFrame="blank" w:history="1">
              <w:r w:rsidRPr="00D6392F">
                <w:rPr>
                  <w:rStyle w:val="a7"/>
                  <w:i w:val="0"/>
                </w:rPr>
                <w:t>https://cutt.ly/HyXFPNQ</w:t>
              </w:r>
            </w:hyperlink>
          </w:p>
          <w:p w:rsidR="00200242" w:rsidRDefault="00200242" w:rsidP="00D6392F">
            <w:pPr>
              <w:jc w:val="center"/>
              <w:rPr>
                <w:rStyle w:val="a7"/>
                <w:i w:val="0"/>
              </w:rPr>
            </w:pPr>
          </w:p>
          <w:p w:rsidR="00200242" w:rsidRDefault="00200242" w:rsidP="00D6392F">
            <w:pPr>
              <w:jc w:val="center"/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t>«Реферативно-науковий журнал»</w:t>
            </w:r>
          </w:p>
          <w:p w:rsidR="00200242" w:rsidRPr="00D6392F" w:rsidRDefault="00200242" w:rsidP="00D6392F">
            <w:pPr>
              <w:jc w:val="center"/>
              <w:rPr>
                <w:rStyle w:val="a7"/>
                <w:i w:val="0"/>
              </w:rPr>
            </w:pPr>
            <w:r w:rsidRPr="00200242">
              <w:rPr>
                <w:rStyle w:val="a7"/>
                <w:i w:val="0"/>
              </w:rPr>
              <w:t>https://cutt.ly/buTAXQT</w:t>
            </w:r>
          </w:p>
        </w:tc>
        <w:tc>
          <w:tcPr>
            <w:tcW w:w="1533" w:type="dxa"/>
            <w:vAlign w:val="center"/>
          </w:tcPr>
          <w:p w:rsidR="00D6392F" w:rsidRPr="00D6392F" w:rsidRDefault="00D6392F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lastRenderedPageBreak/>
              <w:t>Відвідувачі офіційного сайту</w:t>
            </w:r>
            <w:r>
              <w:rPr>
                <w:rStyle w:val="a7"/>
                <w:i w:val="0"/>
              </w:rPr>
              <w:t xml:space="preserve"> суду, сайтів ЗМІ</w:t>
            </w:r>
            <w:r w:rsidRPr="00D6392F">
              <w:rPr>
                <w:rStyle w:val="a7"/>
                <w:i w:val="0"/>
              </w:rPr>
              <w:t xml:space="preserve"> та користувачі </w:t>
            </w:r>
            <w:proofErr w:type="spellStart"/>
            <w:r w:rsidRPr="00D6392F">
              <w:rPr>
                <w:rStyle w:val="a7"/>
                <w:i w:val="0"/>
              </w:rPr>
              <w:t>акаунтів</w:t>
            </w:r>
            <w:proofErr w:type="spellEnd"/>
            <w:r w:rsidRPr="00D6392F">
              <w:rPr>
                <w:rStyle w:val="a7"/>
                <w:i w:val="0"/>
              </w:rPr>
              <w:t xml:space="preserve"> у соціальній мережі</w:t>
            </w:r>
          </w:p>
        </w:tc>
        <w:tc>
          <w:tcPr>
            <w:tcW w:w="1601" w:type="dxa"/>
            <w:vAlign w:val="center"/>
          </w:tcPr>
          <w:p w:rsidR="00D6392F" w:rsidRPr="00D6392F" w:rsidRDefault="00D6392F" w:rsidP="00D6392F">
            <w:pPr>
              <w:jc w:val="center"/>
              <w:rPr>
                <w:rStyle w:val="a7"/>
                <w:i w:val="0"/>
              </w:rPr>
            </w:pPr>
            <w:proofErr w:type="spellStart"/>
            <w:r w:rsidRPr="00D6392F">
              <w:rPr>
                <w:rStyle w:val="a7"/>
                <w:i w:val="0"/>
              </w:rPr>
              <w:t>В.о</w:t>
            </w:r>
            <w:proofErr w:type="spellEnd"/>
            <w:r w:rsidRPr="00D6392F">
              <w:rPr>
                <w:rStyle w:val="a7"/>
                <w:i w:val="0"/>
              </w:rPr>
              <w:t>. керівника апарату (головний спеціаліст суду)</w:t>
            </w:r>
          </w:p>
        </w:tc>
        <w:tc>
          <w:tcPr>
            <w:tcW w:w="1273" w:type="dxa"/>
            <w:vAlign w:val="center"/>
          </w:tcPr>
          <w:p w:rsidR="00D6392F" w:rsidRPr="00D6392F" w:rsidRDefault="00200242" w:rsidP="00D6392F">
            <w:pPr>
              <w:jc w:val="center"/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t>-</w:t>
            </w:r>
          </w:p>
        </w:tc>
      </w:tr>
      <w:tr w:rsidR="003E2F80" w:rsidRPr="00D6392F" w:rsidTr="00BB08AA">
        <w:tc>
          <w:tcPr>
            <w:tcW w:w="468" w:type="dxa"/>
          </w:tcPr>
          <w:p w:rsidR="003E2F80" w:rsidRPr="00D6392F" w:rsidRDefault="00D6392F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lastRenderedPageBreak/>
              <w:t>10</w:t>
            </w:r>
          </w:p>
        </w:tc>
        <w:tc>
          <w:tcPr>
            <w:tcW w:w="2334" w:type="dxa"/>
          </w:tcPr>
          <w:p w:rsidR="00BB08AA" w:rsidRPr="00D6392F" w:rsidRDefault="00855BD5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Розміщення інформації на стенді та публікація щодо появи</w:t>
            </w:r>
            <w:r w:rsidR="00A207D8" w:rsidRPr="00D6392F">
              <w:rPr>
                <w:rStyle w:val="a7"/>
                <w:i w:val="0"/>
              </w:rPr>
              <w:t xml:space="preserve"> нов</w:t>
            </w:r>
            <w:r w:rsidRPr="00D6392F">
              <w:rPr>
                <w:rStyle w:val="a7"/>
                <w:i w:val="0"/>
              </w:rPr>
              <w:t xml:space="preserve">ого </w:t>
            </w:r>
            <w:r w:rsidR="00A207D8" w:rsidRPr="00D6392F">
              <w:rPr>
                <w:rStyle w:val="a7"/>
                <w:i w:val="0"/>
              </w:rPr>
              <w:t>контактн</w:t>
            </w:r>
            <w:r w:rsidRPr="00D6392F">
              <w:rPr>
                <w:rStyle w:val="a7"/>
                <w:i w:val="0"/>
              </w:rPr>
              <w:t>ого</w:t>
            </w:r>
            <w:r w:rsidR="00A207D8" w:rsidRPr="00D6392F">
              <w:rPr>
                <w:rStyle w:val="a7"/>
                <w:i w:val="0"/>
              </w:rPr>
              <w:t xml:space="preserve"> мобільн</w:t>
            </w:r>
            <w:r w:rsidRPr="00D6392F">
              <w:rPr>
                <w:rStyle w:val="a7"/>
                <w:i w:val="0"/>
              </w:rPr>
              <w:t>ого</w:t>
            </w:r>
            <w:r w:rsidR="00A207D8" w:rsidRPr="00D6392F">
              <w:rPr>
                <w:rStyle w:val="a7"/>
                <w:i w:val="0"/>
              </w:rPr>
              <w:t xml:space="preserve"> телефон</w:t>
            </w:r>
            <w:r w:rsidRPr="00D6392F">
              <w:rPr>
                <w:rStyle w:val="a7"/>
                <w:i w:val="0"/>
              </w:rPr>
              <w:t>у</w:t>
            </w:r>
            <w:r w:rsidR="004B0AB3" w:rsidRPr="00D6392F">
              <w:rPr>
                <w:rStyle w:val="a7"/>
                <w:i w:val="0"/>
              </w:rPr>
              <w:t xml:space="preserve"> канцелярії</w:t>
            </w:r>
          </w:p>
          <w:p w:rsidR="00BB08AA" w:rsidRPr="00D6392F" w:rsidRDefault="00BB08AA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+38 (097) 586-24-52</w:t>
            </w:r>
          </w:p>
          <w:p w:rsidR="00A207D8" w:rsidRPr="00D6392F" w:rsidRDefault="00BB08AA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Стацінаонарні</w:t>
            </w:r>
            <w:r w:rsidR="00855BD5" w:rsidRPr="00D6392F">
              <w:rPr>
                <w:rStyle w:val="a7"/>
                <w:i w:val="0"/>
              </w:rPr>
              <w:t xml:space="preserve"> робочі телефони не працюють у звꞌязку з викраденням кабеля «Укртелеком»</w:t>
            </w:r>
          </w:p>
        </w:tc>
        <w:tc>
          <w:tcPr>
            <w:tcW w:w="2693" w:type="dxa"/>
          </w:tcPr>
          <w:p w:rsidR="004B0AB3" w:rsidRPr="00D6392F" w:rsidRDefault="004B0AB3" w:rsidP="00D6392F">
            <w:pPr>
              <w:pStyle w:val="aa"/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 xml:space="preserve">Відновлена зовнішня комунікація суду. </w:t>
            </w:r>
            <w:r w:rsidR="00BB08AA" w:rsidRPr="00D6392F">
              <w:rPr>
                <w:rStyle w:val="a7"/>
                <w:i w:val="0"/>
              </w:rPr>
              <w:t> сторони процесу, їх представники, громадяни можуть зателефонувати і отримати потрібну інформацію.</w:t>
            </w:r>
          </w:p>
          <w:p w:rsidR="003E2F80" w:rsidRPr="00D6392F" w:rsidRDefault="003E2F80" w:rsidP="00D6392F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1483" w:type="dxa"/>
            <w:vAlign w:val="center"/>
          </w:tcPr>
          <w:p w:rsidR="003E2F80" w:rsidRPr="00D6392F" w:rsidRDefault="00A207D8" w:rsidP="00D6392F">
            <w:pPr>
              <w:jc w:val="center"/>
              <w:rPr>
                <w:rStyle w:val="a7"/>
                <w:i w:val="0"/>
                <w:lang w:val="ru-RU"/>
              </w:rPr>
            </w:pPr>
            <w:r w:rsidRPr="00D6392F">
              <w:rPr>
                <w:rStyle w:val="a7"/>
                <w:i w:val="0"/>
              </w:rPr>
              <w:t>09.06.2020</w:t>
            </w:r>
          </w:p>
        </w:tc>
        <w:tc>
          <w:tcPr>
            <w:tcW w:w="2160" w:type="dxa"/>
            <w:vAlign w:val="center"/>
          </w:tcPr>
          <w:p w:rsidR="003E2F80" w:rsidRPr="00D6392F" w:rsidRDefault="00753478" w:rsidP="00D6392F">
            <w:pPr>
              <w:jc w:val="center"/>
              <w:rPr>
                <w:rStyle w:val="a7"/>
                <w:i w:val="0"/>
              </w:rPr>
            </w:pPr>
            <w:hyperlink r:id="rId35" w:history="1">
              <w:r w:rsidR="00140AC9" w:rsidRPr="00D6392F">
                <w:rPr>
                  <w:rStyle w:val="a7"/>
                  <w:i w:val="0"/>
                </w:rPr>
                <w:t>https://cutt.ly/WuTTHaq</w:t>
              </w:r>
            </w:hyperlink>
          </w:p>
          <w:p w:rsidR="00140AC9" w:rsidRPr="00D6392F" w:rsidRDefault="00140AC9" w:rsidP="00D6392F">
            <w:pPr>
              <w:jc w:val="center"/>
              <w:rPr>
                <w:rStyle w:val="a7"/>
                <w:i w:val="0"/>
              </w:rPr>
            </w:pPr>
          </w:p>
          <w:p w:rsidR="00140AC9" w:rsidRPr="00D6392F" w:rsidRDefault="00140AC9" w:rsidP="00D6392F">
            <w:pPr>
              <w:jc w:val="center"/>
              <w:rPr>
                <w:rStyle w:val="a7"/>
                <w:i w:val="0"/>
              </w:rPr>
            </w:pPr>
          </w:p>
          <w:p w:rsidR="00140AC9" w:rsidRPr="00D6392F" w:rsidRDefault="00753478" w:rsidP="00D6392F">
            <w:pPr>
              <w:jc w:val="center"/>
              <w:rPr>
                <w:rStyle w:val="a7"/>
                <w:i w:val="0"/>
              </w:rPr>
            </w:pPr>
            <w:hyperlink r:id="rId36" w:history="1">
              <w:r w:rsidR="00140AC9" w:rsidRPr="00D6392F">
                <w:rPr>
                  <w:rStyle w:val="a7"/>
                  <w:i w:val="0"/>
                </w:rPr>
                <w:t>https://cutt.ly/suTYsWG</w:t>
              </w:r>
            </w:hyperlink>
          </w:p>
          <w:p w:rsidR="00140AC9" w:rsidRPr="00D6392F" w:rsidRDefault="00140AC9" w:rsidP="00D6392F">
            <w:pPr>
              <w:jc w:val="center"/>
              <w:rPr>
                <w:rStyle w:val="a7"/>
                <w:i w:val="0"/>
              </w:rPr>
            </w:pPr>
          </w:p>
          <w:p w:rsidR="00140AC9" w:rsidRPr="00D6392F" w:rsidRDefault="00140AC9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https://cutt.ly/huTYbsY</w:t>
            </w:r>
          </w:p>
        </w:tc>
        <w:tc>
          <w:tcPr>
            <w:tcW w:w="2160" w:type="dxa"/>
            <w:vAlign w:val="center"/>
          </w:tcPr>
          <w:p w:rsidR="00391BFF" w:rsidRPr="00D6392F" w:rsidRDefault="00140AC9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-</w:t>
            </w:r>
          </w:p>
        </w:tc>
        <w:tc>
          <w:tcPr>
            <w:tcW w:w="1533" w:type="dxa"/>
            <w:vAlign w:val="center"/>
          </w:tcPr>
          <w:p w:rsidR="003E2F80" w:rsidRPr="00D6392F" w:rsidRDefault="00855BD5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 xml:space="preserve">Відвідувачі суду, офіційного сайту та користувачі </w:t>
            </w:r>
            <w:proofErr w:type="spellStart"/>
            <w:r w:rsidRPr="00D6392F">
              <w:rPr>
                <w:rStyle w:val="a7"/>
                <w:i w:val="0"/>
              </w:rPr>
              <w:t>акаунтів</w:t>
            </w:r>
            <w:proofErr w:type="spellEnd"/>
            <w:r w:rsidRPr="00D6392F">
              <w:rPr>
                <w:rStyle w:val="a7"/>
                <w:i w:val="0"/>
              </w:rPr>
              <w:t xml:space="preserve"> у соціальній мережі</w:t>
            </w:r>
          </w:p>
        </w:tc>
        <w:tc>
          <w:tcPr>
            <w:tcW w:w="1601" w:type="dxa"/>
            <w:vAlign w:val="center"/>
          </w:tcPr>
          <w:p w:rsidR="003E2F80" w:rsidRPr="00D6392F" w:rsidRDefault="00140AC9" w:rsidP="00D6392F">
            <w:pPr>
              <w:jc w:val="center"/>
              <w:rPr>
                <w:rStyle w:val="a7"/>
                <w:i w:val="0"/>
              </w:rPr>
            </w:pPr>
            <w:proofErr w:type="spellStart"/>
            <w:r w:rsidRPr="00D6392F">
              <w:rPr>
                <w:rStyle w:val="a7"/>
                <w:i w:val="0"/>
              </w:rPr>
              <w:t>В.о</w:t>
            </w:r>
            <w:proofErr w:type="spellEnd"/>
            <w:r w:rsidRPr="00D6392F">
              <w:rPr>
                <w:rStyle w:val="a7"/>
                <w:i w:val="0"/>
              </w:rPr>
              <w:t>. керівника апарату (головний спеціаліст суду)</w:t>
            </w:r>
          </w:p>
        </w:tc>
        <w:tc>
          <w:tcPr>
            <w:tcW w:w="1273" w:type="dxa"/>
            <w:vAlign w:val="center"/>
          </w:tcPr>
          <w:p w:rsidR="003E2F80" w:rsidRPr="00D6392F" w:rsidRDefault="00140AC9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-</w:t>
            </w:r>
          </w:p>
        </w:tc>
      </w:tr>
    </w:tbl>
    <w:p w:rsidR="00B83033" w:rsidRPr="00D6392F" w:rsidRDefault="00B83033" w:rsidP="00D6392F">
      <w:pPr>
        <w:jc w:val="center"/>
        <w:rPr>
          <w:rStyle w:val="a7"/>
          <w:i w:val="0"/>
        </w:rPr>
      </w:pPr>
    </w:p>
    <w:p w:rsidR="007736ED" w:rsidRPr="00D6392F" w:rsidRDefault="007736ED" w:rsidP="00D6392F">
      <w:pPr>
        <w:jc w:val="center"/>
        <w:rPr>
          <w:rStyle w:val="a7"/>
          <w:i w:val="0"/>
        </w:rPr>
      </w:pPr>
    </w:p>
    <w:p w:rsidR="00A8609A" w:rsidRPr="00DF207C" w:rsidRDefault="00CC34AE" w:rsidP="00D6392F">
      <w:pPr>
        <w:jc w:val="center"/>
        <w:rPr>
          <w:rStyle w:val="a7"/>
          <w:i w:val="0"/>
          <w:sz w:val="28"/>
          <w:szCs w:val="28"/>
          <w:lang w:val="ru-RU"/>
        </w:rPr>
      </w:pPr>
      <w:proofErr w:type="spellStart"/>
      <w:r w:rsidRPr="00DF207C">
        <w:rPr>
          <w:rStyle w:val="a7"/>
          <w:i w:val="0"/>
          <w:sz w:val="28"/>
          <w:szCs w:val="28"/>
        </w:rPr>
        <w:t>В.о</w:t>
      </w:r>
      <w:proofErr w:type="spellEnd"/>
      <w:r w:rsidRPr="00DF207C">
        <w:rPr>
          <w:rStyle w:val="a7"/>
          <w:i w:val="0"/>
          <w:sz w:val="28"/>
          <w:szCs w:val="28"/>
        </w:rPr>
        <w:t>. к</w:t>
      </w:r>
      <w:r w:rsidR="00576EBE" w:rsidRPr="00DF207C">
        <w:rPr>
          <w:rStyle w:val="a7"/>
          <w:i w:val="0"/>
          <w:sz w:val="28"/>
          <w:szCs w:val="28"/>
        </w:rPr>
        <w:t>ерівник</w:t>
      </w:r>
      <w:r w:rsidRPr="00DF207C">
        <w:rPr>
          <w:rStyle w:val="a7"/>
          <w:i w:val="0"/>
          <w:sz w:val="28"/>
          <w:szCs w:val="28"/>
        </w:rPr>
        <w:t>а</w:t>
      </w:r>
      <w:r w:rsidR="00576EBE" w:rsidRPr="00DF207C">
        <w:rPr>
          <w:rStyle w:val="a7"/>
          <w:i w:val="0"/>
          <w:sz w:val="28"/>
          <w:szCs w:val="28"/>
        </w:rPr>
        <w:t xml:space="preserve"> апарату суду</w:t>
      </w:r>
      <w:r w:rsidR="00576EBE" w:rsidRPr="00DF207C">
        <w:rPr>
          <w:rStyle w:val="a7"/>
          <w:i w:val="0"/>
          <w:sz w:val="28"/>
          <w:szCs w:val="28"/>
        </w:rPr>
        <w:tab/>
      </w:r>
      <w:r w:rsidR="006043B9" w:rsidRPr="00DF207C">
        <w:rPr>
          <w:rStyle w:val="a7"/>
          <w:i w:val="0"/>
          <w:sz w:val="28"/>
          <w:szCs w:val="28"/>
        </w:rPr>
        <w:t xml:space="preserve"> </w:t>
      </w:r>
      <w:r w:rsidR="00576EBE" w:rsidRPr="00DF207C">
        <w:rPr>
          <w:rStyle w:val="a7"/>
          <w:i w:val="0"/>
          <w:sz w:val="28"/>
          <w:szCs w:val="28"/>
        </w:rPr>
        <w:tab/>
      </w:r>
      <w:r w:rsidR="00576EBE" w:rsidRPr="00DF207C">
        <w:rPr>
          <w:rStyle w:val="a7"/>
          <w:i w:val="0"/>
          <w:sz w:val="28"/>
          <w:szCs w:val="28"/>
        </w:rPr>
        <w:tab/>
      </w:r>
      <w:r w:rsidR="00576EBE" w:rsidRPr="00DF207C">
        <w:rPr>
          <w:rStyle w:val="a7"/>
          <w:i w:val="0"/>
          <w:sz w:val="28"/>
          <w:szCs w:val="28"/>
        </w:rPr>
        <w:tab/>
      </w:r>
      <w:r w:rsidR="00576EBE" w:rsidRPr="00DF207C">
        <w:rPr>
          <w:rStyle w:val="a7"/>
          <w:i w:val="0"/>
          <w:sz w:val="28"/>
          <w:szCs w:val="28"/>
        </w:rPr>
        <w:tab/>
      </w:r>
      <w:r w:rsidR="00576EBE" w:rsidRPr="00DF207C">
        <w:rPr>
          <w:rStyle w:val="a7"/>
          <w:i w:val="0"/>
          <w:sz w:val="28"/>
          <w:szCs w:val="28"/>
        </w:rPr>
        <w:tab/>
      </w:r>
      <w:r w:rsidR="00576EBE" w:rsidRPr="00DF207C">
        <w:rPr>
          <w:rStyle w:val="a7"/>
          <w:i w:val="0"/>
          <w:sz w:val="28"/>
          <w:szCs w:val="28"/>
        </w:rPr>
        <w:tab/>
      </w:r>
      <w:r w:rsidR="00576EBE" w:rsidRPr="00DF207C">
        <w:rPr>
          <w:rStyle w:val="a7"/>
          <w:i w:val="0"/>
          <w:sz w:val="28"/>
          <w:szCs w:val="28"/>
        </w:rPr>
        <w:tab/>
      </w:r>
      <w:r w:rsidR="00576EBE" w:rsidRPr="00DF207C">
        <w:rPr>
          <w:rStyle w:val="a7"/>
          <w:i w:val="0"/>
          <w:sz w:val="28"/>
          <w:szCs w:val="28"/>
        </w:rPr>
        <w:tab/>
      </w:r>
      <w:r w:rsidR="00A8609A" w:rsidRPr="00DF207C">
        <w:rPr>
          <w:rStyle w:val="a7"/>
          <w:i w:val="0"/>
          <w:sz w:val="28"/>
          <w:szCs w:val="28"/>
        </w:rPr>
        <w:t xml:space="preserve">          </w:t>
      </w:r>
      <w:r w:rsidR="00A8609A" w:rsidRPr="00DF207C">
        <w:rPr>
          <w:rStyle w:val="a7"/>
          <w:i w:val="0"/>
          <w:sz w:val="28"/>
          <w:szCs w:val="28"/>
        </w:rPr>
        <w:tab/>
      </w:r>
      <w:r w:rsidR="00A8609A" w:rsidRPr="00DF207C">
        <w:rPr>
          <w:rStyle w:val="a7"/>
          <w:i w:val="0"/>
          <w:sz w:val="28"/>
          <w:szCs w:val="28"/>
        </w:rPr>
        <w:tab/>
      </w:r>
      <w:r w:rsidR="00A8609A" w:rsidRPr="00DF207C">
        <w:rPr>
          <w:rStyle w:val="a7"/>
          <w:i w:val="0"/>
          <w:sz w:val="28"/>
          <w:szCs w:val="28"/>
        </w:rPr>
        <w:tab/>
      </w:r>
      <w:r w:rsidR="00576EBE" w:rsidRPr="00DF207C">
        <w:rPr>
          <w:rStyle w:val="a7"/>
          <w:i w:val="0"/>
          <w:sz w:val="28"/>
          <w:szCs w:val="28"/>
        </w:rPr>
        <w:tab/>
      </w:r>
      <w:r w:rsidRPr="00DF207C">
        <w:rPr>
          <w:rStyle w:val="a7"/>
          <w:i w:val="0"/>
          <w:sz w:val="28"/>
          <w:szCs w:val="28"/>
        </w:rPr>
        <w:t>А</w:t>
      </w:r>
      <w:r w:rsidR="00576EBE" w:rsidRPr="00DF207C">
        <w:rPr>
          <w:rStyle w:val="a7"/>
          <w:i w:val="0"/>
          <w:sz w:val="28"/>
          <w:szCs w:val="28"/>
        </w:rPr>
        <w:t>.В. К</w:t>
      </w:r>
      <w:r w:rsidRPr="00DF207C">
        <w:rPr>
          <w:rStyle w:val="a7"/>
          <w:i w:val="0"/>
          <w:sz w:val="28"/>
          <w:szCs w:val="28"/>
        </w:rPr>
        <w:t>іракосян</w:t>
      </w:r>
    </w:p>
    <w:p w:rsidR="00A8609A" w:rsidRPr="00D6392F" w:rsidRDefault="00A8609A" w:rsidP="00D6392F">
      <w:pPr>
        <w:jc w:val="center"/>
        <w:rPr>
          <w:rStyle w:val="a7"/>
          <w:i w:val="0"/>
        </w:rPr>
      </w:pPr>
    </w:p>
    <w:p w:rsidR="007736ED" w:rsidRPr="00D6392F" w:rsidRDefault="007736ED" w:rsidP="00D6392F">
      <w:pPr>
        <w:jc w:val="center"/>
        <w:rPr>
          <w:rStyle w:val="a7"/>
          <w:i w:val="0"/>
        </w:rPr>
      </w:pPr>
    </w:p>
    <w:p w:rsidR="007736ED" w:rsidRPr="00DF207C" w:rsidRDefault="00211288" w:rsidP="00DF207C">
      <w:pPr>
        <w:rPr>
          <w:rStyle w:val="a7"/>
          <w:i w:val="0"/>
          <w:sz w:val="20"/>
          <w:szCs w:val="20"/>
        </w:rPr>
      </w:pPr>
      <w:r w:rsidRPr="00DF207C">
        <w:rPr>
          <w:rStyle w:val="a7"/>
          <w:i w:val="0"/>
          <w:sz w:val="20"/>
          <w:szCs w:val="20"/>
        </w:rPr>
        <w:t>Виконавець:</w:t>
      </w:r>
    </w:p>
    <w:p w:rsidR="00211288" w:rsidRPr="00DF207C" w:rsidRDefault="00211288" w:rsidP="00DF207C">
      <w:pPr>
        <w:rPr>
          <w:rStyle w:val="a7"/>
          <w:i w:val="0"/>
          <w:sz w:val="20"/>
          <w:szCs w:val="20"/>
        </w:rPr>
      </w:pPr>
      <w:r w:rsidRPr="00DF207C">
        <w:rPr>
          <w:rStyle w:val="a7"/>
          <w:i w:val="0"/>
          <w:sz w:val="20"/>
          <w:szCs w:val="20"/>
        </w:rPr>
        <w:t>А</w:t>
      </w:r>
      <w:r w:rsidR="00CC34AE" w:rsidRPr="00DF207C">
        <w:rPr>
          <w:rStyle w:val="a7"/>
          <w:i w:val="0"/>
          <w:sz w:val="20"/>
          <w:szCs w:val="20"/>
        </w:rPr>
        <w:t>ліна</w:t>
      </w:r>
      <w:r w:rsidRPr="00DF207C">
        <w:rPr>
          <w:rStyle w:val="a7"/>
          <w:i w:val="0"/>
          <w:sz w:val="20"/>
          <w:szCs w:val="20"/>
        </w:rPr>
        <w:t xml:space="preserve"> Кіракосян</w:t>
      </w:r>
    </w:p>
    <w:p w:rsidR="00211288" w:rsidRPr="00DF207C" w:rsidRDefault="00211288" w:rsidP="00DF207C">
      <w:pPr>
        <w:rPr>
          <w:rStyle w:val="a7"/>
          <w:i w:val="0"/>
          <w:sz w:val="20"/>
          <w:szCs w:val="20"/>
        </w:rPr>
      </w:pPr>
    </w:p>
    <w:sectPr w:rsidR="00211288" w:rsidRPr="00DF207C" w:rsidSect="00926524">
      <w:pgSz w:w="16838" w:h="11906" w:orient="landscape"/>
      <w:pgMar w:top="851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652312"/>
    <w:multiLevelType w:val="multilevel"/>
    <w:tmpl w:val="2F6C8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hyphenationZone w:val="425"/>
  <w:characterSpacingControl w:val="doNotCompress"/>
  <w:compat/>
  <w:rsids>
    <w:rsidRoot w:val="00926524"/>
    <w:rsid w:val="00005FF4"/>
    <w:rsid w:val="00017C5D"/>
    <w:rsid w:val="00024C94"/>
    <w:rsid w:val="00035DB2"/>
    <w:rsid w:val="00035DDF"/>
    <w:rsid w:val="00037FF5"/>
    <w:rsid w:val="0005100C"/>
    <w:rsid w:val="00054CED"/>
    <w:rsid w:val="00064BC5"/>
    <w:rsid w:val="00065721"/>
    <w:rsid w:val="00067B20"/>
    <w:rsid w:val="00067D4B"/>
    <w:rsid w:val="000700C4"/>
    <w:rsid w:val="00080F3E"/>
    <w:rsid w:val="000A390B"/>
    <w:rsid w:val="000A4BB3"/>
    <w:rsid w:val="000B0CE4"/>
    <w:rsid w:val="000C7B6F"/>
    <w:rsid w:val="000D08C2"/>
    <w:rsid w:val="000D2E00"/>
    <w:rsid w:val="000E0A88"/>
    <w:rsid w:val="000F6706"/>
    <w:rsid w:val="0011681A"/>
    <w:rsid w:val="00116CBD"/>
    <w:rsid w:val="00140AC9"/>
    <w:rsid w:val="00142380"/>
    <w:rsid w:val="00143D95"/>
    <w:rsid w:val="00151C8C"/>
    <w:rsid w:val="0016518F"/>
    <w:rsid w:val="001716BF"/>
    <w:rsid w:val="00177F2A"/>
    <w:rsid w:val="00183EE5"/>
    <w:rsid w:val="00190C16"/>
    <w:rsid w:val="001953EB"/>
    <w:rsid w:val="001A0CF7"/>
    <w:rsid w:val="001B208F"/>
    <w:rsid w:val="001C56BF"/>
    <w:rsid w:val="001C5B1B"/>
    <w:rsid w:val="001D3964"/>
    <w:rsid w:val="001D4622"/>
    <w:rsid w:val="001F7F4F"/>
    <w:rsid w:val="00200242"/>
    <w:rsid w:val="00210E7E"/>
    <w:rsid w:val="00211288"/>
    <w:rsid w:val="00226C5E"/>
    <w:rsid w:val="00233CCB"/>
    <w:rsid w:val="00235358"/>
    <w:rsid w:val="00240576"/>
    <w:rsid w:val="00250DA1"/>
    <w:rsid w:val="002519B9"/>
    <w:rsid w:val="002538F2"/>
    <w:rsid w:val="00263E63"/>
    <w:rsid w:val="00280AF8"/>
    <w:rsid w:val="0029708F"/>
    <w:rsid w:val="002A0C0E"/>
    <w:rsid w:val="002A677E"/>
    <w:rsid w:val="002B4851"/>
    <w:rsid w:val="002B65AE"/>
    <w:rsid w:val="002C278E"/>
    <w:rsid w:val="003065D7"/>
    <w:rsid w:val="00307102"/>
    <w:rsid w:val="0031028D"/>
    <w:rsid w:val="0031141B"/>
    <w:rsid w:val="00321A50"/>
    <w:rsid w:val="00332BF5"/>
    <w:rsid w:val="003526FA"/>
    <w:rsid w:val="003614B7"/>
    <w:rsid w:val="00364F9E"/>
    <w:rsid w:val="00377DED"/>
    <w:rsid w:val="003846EF"/>
    <w:rsid w:val="00385BA5"/>
    <w:rsid w:val="00391BFF"/>
    <w:rsid w:val="003A6F7D"/>
    <w:rsid w:val="003B6F5B"/>
    <w:rsid w:val="003D3AE6"/>
    <w:rsid w:val="003E09AE"/>
    <w:rsid w:val="003E2F80"/>
    <w:rsid w:val="004105F2"/>
    <w:rsid w:val="00430DF6"/>
    <w:rsid w:val="00437AE8"/>
    <w:rsid w:val="00441638"/>
    <w:rsid w:val="004418A7"/>
    <w:rsid w:val="004500F8"/>
    <w:rsid w:val="00453912"/>
    <w:rsid w:val="00456D38"/>
    <w:rsid w:val="0046069F"/>
    <w:rsid w:val="00462F81"/>
    <w:rsid w:val="00483EF7"/>
    <w:rsid w:val="0049075A"/>
    <w:rsid w:val="00491F01"/>
    <w:rsid w:val="00493519"/>
    <w:rsid w:val="004A6518"/>
    <w:rsid w:val="004B0AB3"/>
    <w:rsid w:val="004D488B"/>
    <w:rsid w:val="004E1FD1"/>
    <w:rsid w:val="004E39AB"/>
    <w:rsid w:val="004F71EC"/>
    <w:rsid w:val="0050321C"/>
    <w:rsid w:val="00531DC2"/>
    <w:rsid w:val="005325A2"/>
    <w:rsid w:val="0053380A"/>
    <w:rsid w:val="005424C4"/>
    <w:rsid w:val="0055581C"/>
    <w:rsid w:val="00570C39"/>
    <w:rsid w:val="00574440"/>
    <w:rsid w:val="00576EBE"/>
    <w:rsid w:val="005A7852"/>
    <w:rsid w:val="005C1D2D"/>
    <w:rsid w:val="005D2AD2"/>
    <w:rsid w:val="005E0C4C"/>
    <w:rsid w:val="006043B9"/>
    <w:rsid w:val="00607939"/>
    <w:rsid w:val="0063041D"/>
    <w:rsid w:val="0063165A"/>
    <w:rsid w:val="006334EF"/>
    <w:rsid w:val="00650F27"/>
    <w:rsid w:val="0065351A"/>
    <w:rsid w:val="00660DE2"/>
    <w:rsid w:val="00677865"/>
    <w:rsid w:val="006812DB"/>
    <w:rsid w:val="00681E4C"/>
    <w:rsid w:val="006929EF"/>
    <w:rsid w:val="006A4F3D"/>
    <w:rsid w:val="006B32F6"/>
    <w:rsid w:val="006D1305"/>
    <w:rsid w:val="006D2552"/>
    <w:rsid w:val="006D7A0E"/>
    <w:rsid w:val="006E7955"/>
    <w:rsid w:val="006E7D3B"/>
    <w:rsid w:val="006F1F2D"/>
    <w:rsid w:val="00702174"/>
    <w:rsid w:val="00723CFC"/>
    <w:rsid w:val="007328A6"/>
    <w:rsid w:val="00742686"/>
    <w:rsid w:val="0074435B"/>
    <w:rsid w:val="007464BE"/>
    <w:rsid w:val="00750474"/>
    <w:rsid w:val="00751FD8"/>
    <w:rsid w:val="007520EA"/>
    <w:rsid w:val="00753478"/>
    <w:rsid w:val="007553D0"/>
    <w:rsid w:val="00771C3F"/>
    <w:rsid w:val="007736ED"/>
    <w:rsid w:val="007857D7"/>
    <w:rsid w:val="007B257A"/>
    <w:rsid w:val="007C3564"/>
    <w:rsid w:val="007D4FE1"/>
    <w:rsid w:val="007D674C"/>
    <w:rsid w:val="007E18D3"/>
    <w:rsid w:val="007F34FB"/>
    <w:rsid w:val="008309CA"/>
    <w:rsid w:val="00832237"/>
    <w:rsid w:val="008452A1"/>
    <w:rsid w:val="008521BB"/>
    <w:rsid w:val="00855BD5"/>
    <w:rsid w:val="00860EE4"/>
    <w:rsid w:val="00876D30"/>
    <w:rsid w:val="00886F2F"/>
    <w:rsid w:val="00897478"/>
    <w:rsid w:val="008B38F0"/>
    <w:rsid w:val="008C3F02"/>
    <w:rsid w:val="008C5188"/>
    <w:rsid w:val="008D5891"/>
    <w:rsid w:val="008F0EFA"/>
    <w:rsid w:val="008F3906"/>
    <w:rsid w:val="009145C5"/>
    <w:rsid w:val="00915DF5"/>
    <w:rsid w:val="00926524"/>
    <w:rsid w:val="00931795"/>
    <w:rsid w:val="0094103B"/>
    <w:rsid w:val="00951F0F"/>
    <w:rsid w:val="00963AEB"/>
    <w:rsid w:val="00965D8F"/>
    <w:rsid w:val="009719C9"/>
    <w:rsid w:val="00977B48"/>
    <w:rsid w:val="00994A10"/>
    <w:rsid w:val="009A3D09"/>
    <w:rsid w:val="009B3600"/>
    <w:rsid w:val="009B74DD"/>
    <w:rsid w:val="009D7290"/>
    <w:rsid w:val="009E5398"/>
    <w:rsid w:val="009F615D"/>
    <w:rsid w:val="00A207D8"/>
    <w:rsid w:val="00A32748"/>
    <w:rsid w:val="00A517E8"/>
    <w:rsid w:val="00A76FD4"/>
    <w:rsid w:val="00A8609A"/>
    <w:rsid w:val="00A95187"/>
    <w:rsid w:val="00AA4FAE"/>
    <w:rsid w:val="00AA7B9A"/>
    <w:rsid w:val="00AB0953"/>
    <w:rsid w:val="00AB4CEC"/>
    <w:rsid w:val="00AB5369"/>
    <w:rsid w:val="00AB6F71"/>
    <w:rsid w:val="00AC010B"/>
    <w:rsid w:val="00AC32F9"/>
    <w:rsid w:val="00AD6045"/>
    <w:rsid w:val="00AF2A1E"/>
    <w:rsid w:val="00AF44D5"/>
    <w:rsid w:val="00B3239D"/>
    <w:rsid w:val="00B32E09"/>
    <w:rsid w:val="00B345DB"/>
    <w:rsid w:val="00B34E31"/>
    <w:rsid w:val="00B35C15"/>
    <w:rsid w:val="00B40BDA"/>
    <w:rsid w:val="00B47E8A"/>
    <w:rsid w:val="00B53CBB"/>
    <w:rsid w:val="00B53F53"/>
    <w:rsid w:val="00B55E10"/>
    <w:rsid w:val="00B7232A"/>
    <w:rsid w:val="00B81AC1"/>
    <w:rsid w:val="00B83033"/>
    <w:rsid w:val="00B96E3B"/>
    <w:rsid w:val="00BA4FE3"/>
    <w:rsid w:val="00BB08AA"/>
    <w:rsid w:val="00BB2882"/>
    <w:rsid w:val="00BD4B4E"/>
    <w:rsid w:val="00BD5E78"/>
    <w:rsid w:val="00BD7B74"/>
    <w:rsid w:val="00BE00AC"/>
    <w:rsid w:val="00BE4DB8"/>
    <w:rsid w:val="00BF3062"/>
    <w:rsid w:val="00BF57F9"/>
    <w:rsid w:val="00C052C4"/>
    <w:rsid w:val="00C12492"/>
    <w:rsid w:val="00C153F9"/>
    <w:rsid w:val="00C15B6A"/>
    <w:rsid w:val="00C267D5"/>
    <w:rsid w:val="00C267F0"/>
    <w:rsid w:val="00C26DDD"/>
    <w:rsid w:val="00C303DD"/>
    <w:rsid w:val="00C31217"/>
    <w:rsid w:val="00C314C6"/>
    <w:rsid w:val="00C31963"/>
    <w:rsid w:val="00C536C6"/>
    <w:rsid w:val="00C616E8"/>
    <w:rsid w:val="00C63DF1"/>
    <w:rsid w:val="00C717FF"/>
    <w:rsid w:val="00C825D2"/>
    <w:rsid w:val="00C852DF"/>
    <w:rsid w:val="00C865D5"/>
    <w:rsid w:val="00C86A39"/>
    <w:rsid w:val="00C93D8D"/>
    <w:rsid w:val="00C9468A"/>
    <w:rsid w:val="00CC34AE"/>
    <w:rsid w:val="00CE025E"/>
    <w:rsid w:val="00CF1E61"/>
    <w:rsid w:val="00CF2F98"/>
    <w:rsid w:val="00CF5859"/>
    <w:rsid w:val="00D1514B"/>
    <w:rsid w:val="00D17621"/>
    <w:rsid w:val="00D23F6C"/>
    <w:rsid w:val="00D42FA0"/>
    <w:rsid w:val="00D506AD"/>
    <w:rsid w:val="00D6392F"/>
    <w:rsid w:val="00D701C8"/>
    <w:rsid w:val="00D70FC1"/>
    <w:rsid w:val="00D713D3"/>
    <w:rsid w:val="00D72F63"/>
    <w:rsid w:val="00D80847"/>
    <w:rsid w:val="00D92E0F"/>
    <w:rsid w:val="00D97985"/>
    <w:rsid w:val="00DA0A50"/>
    <w:rsid w:val="00DB1DD5"/>
    <w:rsid w:val="00DB62E8"/>
    <w:rsid w:val="00DB788F"/>
    <w:rsid w:val="00DC633F"/>
    <w:rsid w:val="00DD5E41"/>
    <w:rsid w:val="00DF207C"/>
    <w:rsid w:val="00E0267D"/>
    <w:rsid w:val="00E132E1"/>
    <w:rsid w:val="00E160BF"/>
    <w:rsid w:val="00E342E6"/>
    <w:rsid w:val="00E44540"/>
    <w:rsid w:val="00E62D93"/>
    <w:rsid w:val="00E7640E"/>
    <w:rsid w:val="00E837D6"/>
    <w:rsid w:val="00E928DB"/>
    <w:rsid w:val="00E93AE5"/>
    <w:rsid w:val="00E95E9F"/>
    <w:rsid w:val="00EA229D"/>
    <w:rsid w:val="00EC7385"/>
    <w:rsid w:val="00ED2840"/>
    <w:rsid w:val="00EE2026"/>
    <w:rsid w:val="00EF0E59"/>
    <w:rsid w:val="00F019A6"/>
    <w:rsid w:val="00F0351F"/>
    <w:rsid w:val="00F163DF"/>
    <w:rsid w:val="00F25CA1"/>
    <w:rsid w:val="00F4614F"/>
    <w:rsid w:val="00F46F42"/>
    <w:rsid w:val="00F518EC"/>
    <w:rsid w:val="00F5239A"/>
    <w:rsid w:val="00F60F86"/>
    <w:rsid w:val="00F671A7"/>
    <w:rsid w:val="00F67A0A"/>
    <w:rsid w:val="00F85142"/>
    <w:rsid w:val="00F97074"/>
    <w:rsid w:val="00FC67AB"/>
    <w:rsid w:val="00FD2F4A"/>
    <w:rsid w:val="00FD4268"/>
    <w:rsid w:val="00FD7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7B74"/>
    <w:rPr>
      <w:sz w:val="24"/>
      <w:szCs w:val="24"/>
      <w:lang w:val="uk-UA" w:eastAsia="uk-UA"/>
    </w:rPr>
  </w:style>
  <w:style w:type="paragraph" w:styleId="1">
    <w:name w:val="heading 1"/>
    <w:basedOn w:val="a"/>
    <w:link w:val="10"/>
    <w:uiPriority w:val="9"/>
    <w:qFormat/>
    <w:rsid w:val="00437AE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BB08A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6D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857D7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183EE5"/>
    <w:rPr>
      <w:color w:val="0000FF"/>
      <w:u w:val="single"/>
    </w:rPr>
  </w:style>
  <w:style w:type="paragraph" w:customStyle="1" w:styleId="a6">
    <w:name w:val="Знак Знак"/>
    <w:basedOn w:val="a"/>
    <w:rsid w:val="00F67A0A"/>
    <w:rPr>
      <w:rFonts w:ascii="Verdana" w:hAnsi="Verdana" w:cs="Verdana"/>
      <w:sz w:val="20"/>
      <w:szCs w:val="20"/>
      <w:lang w:val="en-US" w:eastAsia="en-US"/>
    </w:rPr>
  </w:style>
  <w:style w:type="character" w:styleId="a7">
    <w:name w:val="Emphasis"/>
    <w:basedOn w:val="a0"/>
    <w:qFormat/>
    <w:rsid w:val="005325A2"/>
    <w:rPr>
      <w:i/>
      <w:iCs/>
    </w:rPr>
  </w:style>
  <w:style w:type="paragraph" w:styleId="a8">
    <w:name w:val="Normal (Web)"/>
    <w:basedOn w:val="a"/>
    <w:uiPriority w:val="99"/>
    <w:rsid w:val="00CF5859"/>
    <w:pPr>
      <w:spacing w:before="100" w:beforeAutospacing="1" w:after="100" w:afterAutospacing="1"/>
    </w:pPr>
  </w:style>
  <w:style w:type="character" w:styleId="a9">
    <w:name w:val="Strong"/>
    <w:basedOn w:val="a0"/>
    <w:uiPriority w:val="22"/>
    <w:qFormat/>
    <w:rsid w:val="008C518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B5369"/>
    <w:rPr>
      <w:b/>
      <w:bCs/>
      <w:kern w:val="36"/>
      <w:sz w:val="48"/>
      <w:szCs w:val="48"/>
      <w:lang w:val="uk-UA" w:eastAsia="uk-UA"/>
    </w:rPr>
  </w:style>
  <w:style w:type="character" w:customStyle="1" w:styleId="20">
    <w:name w:val="Заголовок 2 Знак"/>
    <w:basedOn w:val="a0"/>
    <w:link w:val="2"/>
    <w:semiHidden/>
    <w:rsid w:val="00BB08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uk-UA"/>
    </w:rPr>
  </w:style>
  <w:style w:type="paragraph" w:styleId="aa">
    <w:name w:val="No Spacing"/>
    <w:uiPriority w:val="1"/>
    <w:qFormat/>
    <w:rsid w:val="00BB08AA"/>
    <w:rPr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43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4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7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16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8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3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9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2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9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g.dp.court.gov.ua/sud0416/pres-centr/news/851721/" TargetMode="External"/><Relationship Id="rId13" Type="http://schemas.openxmlformats.org/officeDocument/2006/relationships/hyperlink" Target="https://ing.dp.court.gov.ua/sud0416/pres-centr/news/911986/" TargetMode="External"/><Relationship Id="rId18" Type="http://schemas.openxmlformats.org/officeDocument/2006/relationships/hyperlink" Target="https://www.facebook.com/hashtag/ukraine?__eep__=6&amp;__cft__%5b0%5d=AZV6PdTuu8ghDeSmgKrQKhisoBzvqMrn8PRTFT2Bs2CHPjzA7y4MCzz9mAKkvueBWQVm7OZN62ue325LAe8c6efDdFcpiFr9wyjj83UJz2dhDeuDXfMp4it5LdMPIy1kg-Z59ZvbRA1EE2eXaUEX94C5I0QdMn9ajfRABaP9-TBskKn_CFyZfyOXL2HkjWrplqQ&amp;__tn__=*NK-R" TargetMode="External"/><Relationship Id="rId26" Type="http://schemas.openxmlformats.org/officeDocument/2006/relationships/hyperlink" Target="https://www.facebook.com/hashtag/inguletsky_distric_court?__eep__=6&amp;__cft__%5b0%5d=AZV6PdTuu8ghDeSmgKrQKhisoBzvqMrn8PRTFT2Bs2CHPjzA7y4MCzz9mAKkvueBWQVm7OZN62ue325LAe8c6efDdFcpiFr9wyjj83UJz2dhDeuDXfMp4it5LdMPIy1kg-Z59ZvbRA1EE2eXaUEX94C5I0QdMn9ajfRABaP9-TBskKn_CFyZfyOXL2HkjWrplqQ&amp;__tn__=*NK-R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facebook.com/hashtag/%D1%83%D0%BA%D1%80%D0%B0%D1%97%D0%BD%D0%B0?__eep__=6&amp;__cft__%5b0%5d=AZV6PdTuu8ghDeSmgKrQKhisoBzvqMrn8PRTFT2Bs2CHPjzA7y4MCzz9mAKkvueBWQVm7OZN62ue325LAe8c6efDdFcpiFr9wyjj83UJz2dhDeuDXfMp4it5LdMPIy1kg-Z59ZvbRA1EE2eXaUEX94C5I0QdMn9ajfRABaP9-TBskKn_CFyZfyOXL2HkjWrplqQ&amp;__tn__=*NK-R" TargetMode="External"/><Relationship Id="rId34" Type="http://schemas.openxmlformats.org/officeDocument/2006/relationships/hyperlink" Target="https://cutt.ly/HyXFPNQ" TargetMode="External"/><Relationship Id="rId7" Type="http://schemas.openxmlformats.org/officeDocument/2006/relationships/hyperlink" Target="https://www.facebook.com/groups/Ingulets.District.Court/permalink/519322415294119/" TargetMode="External"/><Relationship Id="rId12" Type="http://schemas.openxmlformats.org/officeDocument/2006/relationships/hyperlink" Target="https://www.facebook.com/1651566188459968/posts/2568792466737331/" TargetMode="External"/><Relationship Id="rId17" Type="http://schemas.openxmlformats.org/officeDocument/2006/relationships/hyperlink" Target="https://www.facebook.com/hashtag/%D1%84%D0%B5%D0%BC%D1%96%D0%B4%D0%B0%D0%BE%D0%B4%D1%8F%D0%B3%D0%B0%D1%94%D0%B2%D0%B8%D1%88%D0%B8%D0%B2%D0%B0%D0%BD%D0%BA%D1%83?__eep__=6&amp;__cft__%5b0%5d=AZV6PdTuu8ghDeSmgKrQKhisoBzvqMrn8PRTFT2Bs2CHPjzA7y4MCzz9mAKkvueBWQVm7OZN62ue325LAe8c6efDdFcpiFr9wyjj83UJz2dhDeuDXfMp4it5LdMPIy1kg-Z59ZvbRA1EE2eXaUEX94C5I0QdMn9ajfRABaP9-TBskKn_CFyZfyOXL2HkjWrplqQ&amp;__tn__=*NK-R" TargetMode="External"/><Relationship Id="rId25" Type="http://schemas.openxmlformats.org/officeDocument/2006/relationships/hyperlink" Target="https://www.facebook.com/hashtag/%D0%B3%D0%B5%D0%BD%D0%B5%D1%82%D0%B8%D1%87%D0%BD%D0%B8%D0%B9_%D0%BA%D0%BE%D0%B4_%D0%BD%D0%B0%D1%86%D1%96%D1%97?__eep__=6&amp;__cft__%5b0%5d=AZV6PdTuu8ghDeSmgKrQKhisoBzvqMrn8PRTFT2Bs2CHPjzA7y4MCzz9mAKkvueBWQVm7OZN62ue325LAe8c6efDdFcpiFr9wyjj83UJz2dhDeuDXfMp4it5LdMPIy1kg-Z59ZvbRA1EE2eXaUEX94C5I0QdMn9ajfRABaP9-TBskKn_CFyZfyOXL2HkjWrplqQ&amp;__tn__=*NK-R" TargetMode="External"/><Relationship Id="rId33" Type="http://schemas.openxmlformats.org/officeDocument/2006/relationships/hyperlink" Target="https://cutt.ly/RyXFO3w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facebook.com/hashtag/%D0%B2%D0%B8%D1%88%D0%B8%D0%B2%D0%B0%D0%BD%D0%BA%D0%B0?__eep__=6&amp;__cft__%5b0%5d=AZV6PdTuu8ghDeSmgKrQKhisoBzvqMrn8PRTFT2Bs2CHPjzA7y4MCzz9mAKkvueBWQVm7OZN62ue325LAe8c6efDdFcpiFr9wyjj83UJz2dhDeuDXfMp4it5LdMPIy1kg-Z59ZvbRA1EE2eXaUEX94C5I0QdMn9ajfRABaP9-TBskKn_CFyZfyOXL2HkjWrplqQ&amp;__tn__=*NK-R" TargetMode="External"/><Relationship Id="rId20" Type="http://schemas.openxmlformats.org/officeDocument/2006/relationships/hyperlink" Target="https://www.facebook.com/hashtag/%D1%96%D0%BD%D0%B3%D1%83%D0%BB%D0%B5%D1%86%D1%8C%D0%BA%D0%B8%D0%B9_%D1%80%D0%B0%D0%B9%D0%BE%D0%BD%D0%BD%D0%B8%D0%B9_%D1%81%D1%83%D0%B4_%D0%BC%D1%96%D1%81%D1%82%D0%B0_%D0%BA%D1%80%D0%B8%D0%B2%D0%BE%D0%B3%D0%BE_%D1%80%D0%BE%D0%B3%D1%83_%D0%B4%D0%BD%D1%96%D0%BF%D1%80%D0%BE%D0%BF%D0%B5%D1%82%D1%80%D0%BE%D0%B2%D1%81%D1%8C%D0%BA%D0%BE%D1%97_%D0%BE%D0%B1%D0%BB%D0%B0%D1%81%D1%82%D1%96?__eep__=6&amp;__cft__%5b0%5d=AZV6PdTuu8ghDeSmgKrQKhisoBzvqMrn8PRTFT2Bs2CHPjzA7y4MCzz9mAKkvueBWQVm7OZN62ue325LAe8c6efDdFcpiFr9wyjj83UJz2dhDeuDXfMp4it5LdMPIy1kg-Z59ZvbRA1EE2eXaUEX94C5I0QdMn9ajfRABaP9-TBskKn_CFyZfyOXL2HkjWrplqQ&amp;__tn__=*NK-R" TargetMode="External"/><Relationship Id="rId29" Type="http://schemas.openxmlformats.org/officeDocument/2006/relationships/hyperlink" Target="https://cutt.ly/GyXFT3K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ng.dp.court.gov.ua/sud0416/pres-centr/news/774517/" TargetMode="External"/><Relationship Id="rId11" Type="http://schemas.openxmlformats.org/officeDocument/2006/relationships/hyperlink" Target="https://www.facebook.com/Inguletsky.distric.court/posts/838354640013703" TargetMode="External"/><Relationship Id="rId24" Type="http://schemas.openxmlformats.org/officeDocument/2006/relationships/hyperlink" Target="https://www.facebook.com/hashtag/%D0%B2%D0%B8%D1%88%D0%B8%D0%B2%D0%B0%D0%BD%D0%BA%D0%B0%D1%94%D0%B4%D0%BD%D0%B0%D1%94%D1%81%D0%B2%D1%96%D1%82?__eep__=6&amp;__cft__%5b0%5d=AZV6PdTuu8ghDeSmgKrQKhisoBzvqMrn8PRTFT2Bs2CHPjzA7y4MCzz9mAKkvueBWQVm7OZN62ue325LAe8c6efDdFcpiFr9wyjj83UJz2dhDeuDXfMp4it5LdMPIy1kg-Z59ZvbRA1EE2eXaUEX94C5I0QdMn9ajfRABaP9-TBskKn_CFyZfyOXL2HkjWrplqQ&amp;__tn__=*NK-R" TargetMode="External"/><Relationship Id="rId32" Type="http://schemas.openxmlformats.org/officeDocument/2006/relationships/hyperlink" Target="https://cutt.ly/1yXFI2Z" TargetMode="External"/><Relationship Id="rId37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goo-gl.su/DuPED" TargetMode="External"/><Relationship Id="rId23" Type="http://schemas.openxmlformats.org/officeDocument/2006/relationships/hyperlink" Target="https://www.facebook.com/hashtag/%D1%81%D1%83%D0%B4%D0%BE%D0%B2%D0%B0%D0%B2%D0%BB%D0%B0%D0%B4%D0%B0?__eep__=6&amp;__cft__%5b0%5d=AZV6PdTuu8ghDeSmgKrQKhisoBzvqMrn8PRTFT2Bs2CHPjzA7y4MCzz9mAKkvueBWQVm7OZN62ue325LAe8c6efDdFcpiFr9wyjj83UJz2dhDeuDXfMp4it5LdMPIy1kg-Z59ZvbRA1EE2eXaUEX94C5I0QdMn9ajfRABaP9-TBskKn_CFyZfyOXL2HkjWrplqQ&amp;__tn__=*NK-R" TargetMode="External"/><Relationship Id="rId28" Type="http://schemas.openxmlformats.org/officeDocument/2006/relationships/hyperlink" Target="https://cutt.ly/huT146u" TargetMode="External"/><Relationship Id="rId36" Type="http://schemas.openxmlformats.org/officeDocument/2006/relationships/hyperlink" Target="https://cutt.ly/suTYsWG" TargetMode="External"/><Relationship Id="rId10" Type="http://schemas.openxmlformats.org/officeDocument/2006/relationships/hyperlink" Target="https://ing.dp.court.gov.ua/sud0416/pres-centr/news/910753/" TargetMode="External"/><Relationship Id="rId19" Type="http://schemas.openxmlformats.org/officeDocument/2006/relationships/hyperlink" Target="https://www.facebook.com/hashtag/madeinukraine?__eep__=6&amp;__cft__%5b0%5d=AZV6PdTuu8ghDeSmgKrQKhisoBzvqMrn8PRTFT2Bs2CHPjzA7y4MCzz9mAKkvueBWQVm7OZN62ue325LAe8c6efDdFcpiFr9wyjj83UJz2dhDeuDXfMp4it5LdMPIy1kg-Z59ZvbRA1EE2eXaUEX94C5I0QdMn9ajfRABaP9-TBskKn_CFyZfyOXL2HkjWrplqQ&amp;__tn__=*NK-R" TargetMode="External"/><Relationship Id="rId31" Type="http://schemas.openxmlformats.org/officeDocument/2006/relationships/hyperlink" Target="https://cutt.ly/uyXFJu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Inguletsky.distric.court/photos/a.414350995747405/768825763633258" TargetMode="External"/><Relationship Id="rId14" Type="http://schemas.openxmlformats.org/officeDocument/2006/relationships/hyperlink" Target="https://goo-gl.su/DuPED" TargetMode="External"/><Relationship Id="rId22" Type="http://schemas.openxmlformats.org/officeDocument/2006/relationships/hyperlink" Target="https://www.facebook.com/hashtag/ethnostyle?__eep__=6&amp;__cft__%5b0%5d=AZV6PdTuu8ghDeSmgKrQKhisoBzvqMrn8PRTFT2Bs2CHPjzA7y4MCzz9mAKkvueBWQVm7OZN62ue325LAe8c6efDdFcpiFr9wyjj83UJz2dhDeuDXfMp4it5LdMPIy1kg-Z59ZvbRA1EE2eXaUEX94C5I0QdMn9ajfRABaP9-TBskKn_CFyZfyOXL2HkjWrplqQ&amp;__tn__=*NK-R" TargetMode="External"/><Relationship Id="rId27" Type="http://schemas.openxmlformats.org/officeDocument/2006/relationships/hyperlink" Target="https://cutt.ly/PuTVLjD" TargetMode="External"/><Relationship Id="rId30" Type="http://schemas.openxmlformats.org/officeDocument/2006/relationships/hyperlink" Target="https://cutt.ly/oyXFGVN" TargetMode="External"/><Relationship Id="rId35" Type="http://schemas.openxmlformats.org/officeDocument/2006/relationships/hyperlink" Target="https://cutt.ly/WuTTHa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1722</Words>
  <Characters>9821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Звіт</vt:lpstr>
    </vt:vector>
  </TitlesOfParts>
  <Company>Інгулецький районний суд м.Кривого Рогу</Company>
  <LinksUpToDate>false</LinksUpToDate>
  <CharactersWithSpaces>11520</CharactersWithSpaces>
  <SharedDoc>false</SharedDoc>
  <HLinks>
    <vt:vector size="192" baseType="variant">
      <vt:variant>
        <vt:i4>2359387</vt:i4>
      </vt:variant>
      <vt:variant>
        <vt:i4>93</vt:i4>
      </vt:variant>
      <vt:variant>
        <vt:i4>0</vt:i4>
      </vt:variant>
      <vt:variant>
        <vt:i4>5</vt:i4>
      </vt:variant>
      <vt:variant>
        <vt:lpwstr>http://kzimc.at.ua/publ/robota_z_obdarovanoju_moloddju/vitaemo_peremozhciv_konkursu_maljunkiv_sud_ochima_ditini/14-1-0-4955</vt:lpwstr>
      </vt:variant>
      <vt:variant>
        <vt:lpwstr/>
      </vt:variant>
      <vt:variant>
        <vt:i4>7864440</vt:i4>
      </vt:variant>
      <vt:variant>
        <vt:i4>90</vt:i4>
      </vt:variant>
      <vt:variant>
        <vt:i4>0</vt:i4>
      </vt:variant>
      <vt:variant>
        <vt:i4>5</vt:i4>
      </vt:variant>
      <vt:variant>
        <vt:lpwstr>https://www.veskr.com.ua/krivorozhskie-gorodskie-novosti/34215-inguletskij-rajonnij-sud-v-krivomu-rozi-nazvav-peremozhtsiv-konkursu-sud-ochima-ditini.html</vt:lpwstr>
      </vt:variant>
      <vt:variant>
        <vt:lpwstr/>
      </vt:variant>
      <vt:variant>
        <vt:i4>393310</vt:i4>
      </vt:variant>
      <vt:variant>
        <vt:i4>87</vt:i4>
      </vt:variant>
      <vt:variant>
        <vt:i4>0</vt:i4>
      </vt:variant>
      <vt:variant>
        <vt:i4>5</vt:i4>
      </vt:variant>
      <vt:variant>
        <vt:lpwstr>https://zib.com.ua/ua/140648-diti_namalyuvali_sud_tak_yak_voni_yogo_bachat_i_otrimali_pod.html</vt:lpwstr>
      </vt:variant>
      <vt:variant>
        <vt:lpwstr/>
      </vt:variant>
      <vt:variant>
        <vt:i4>7471111</vt:i4>
      </vt:variant>
      <vt:variant>
        <vt:i4>84</vt:i4>
      </vt:variant>
      <vt:variant>
        <vt:i4>0</vt:i4>
      </vt:variant>
      <vt:variant>
        <vt:i4>5</vt:i4>
      </vt:variant>
      <vt:variant>
        <vt:lpwstr>https://ing.dp.court.gov.ua/sud0416/pres-centr/pres_releases/854466/</vt:lpwstr>
      </vt:variant>
      <vt:variant>
        <vt:lpwstr/>
      </vt:variant>
      <vt:variant>
        <vt:i4>8323190</vt:i4>
      </vt:variant>
      <vt:variant>
        <vt:i4>81</vt:i4>
      </vt:variant>
      <vt:variant>
        <vt:i4>0</vt:i4>
      </vt:variant>
      <vt:variant>
        <vt:i4>5</vt:i4>
      </vt:variant>
      <vt:variant>
        <vt:lpwstr>https://www.facebook.com/Inguletsky.distric.court/posts/769759233539911</vt:lpwstr>
      </vt:variant>
      <vt:variant>
        <vt:lpwstr/>
      </vt:variant>
      <vt:variant>
        <vt:i4>8060940</vt:i4>
      </vt:variant>
      <vt:variant>
        <vt:i4>78</vt:i4>
      </vt:variant>
      <vt:variant>
        <vt:i4>0</vt:i4>
      </vt:variant>
      <vt:variant>
        <vt:i4>5</vt:i4>
      </vt:variant>
      <vt:variant>
        <vt:lpwstr>https://ing.dp.court.gov.ua/sud0416/pres-centr/pres_releases/852990/</vt:lpwstr>
      </vt:variant>
      <vt:variant>
        <vt:lpwstr/>
      </vt:variant>
      <vt:variant>
        <vt:i4>8257662</vt:i4>
      </vt:variant>
      <vt:variant>
        <vt:i4>75</vt:i4>
      </vt:variant>
      <vt:variant>
        <vt:i4>0</vt:i4>
      </vt:variant>
      <vt:variant>
        <vt:i4>5</vt:i4>
      </vt:variant>
      <vt:variant>
        <vt:lpwstr>https://www.facebook.com/karishok.pogorelaya/posts/1377622972416419</vt:lpwstr>
      </vt:variant>
      <vt:variant>
        <vt:lpwstr/>
      </vt:variant>
      <vt:variant>
        <vt:i4>7995511</vt:i4>
      </vt:variant>
      <vt:variant>
        <vt:i4>72</vt:i4>
      </vt:variant>
      <vt:variant>
        <vt:i4>0</vt:i4>
      </vt:variant>
      <vt:variant>
        <vt:i4>5</vt:i4>
      </vt:variant>
      <vt:variant>
        <vt:lpwstr>https://www.facebook.com/Inguletsky.distric.court/posts/762731004242734</vt:lpwstr>
      </vt:variant>
      <vt:variant>
        <vt:lpwstr/>
      </vt:variant>
      <vt:variant>
        <vt:i4>7405568</vt:i4>
      </vt:variant>
      <vt:variant>
        <vt:i4>69</vt:i4>
      </vt:variant>
      <vt:variant>
        <vt:i4>0</vt:i4>
      </vt:variant>
      <vt:variant>
        <vt:i4>5</vt:i4>
      </vt:variant>
      <vt:variant>
        <vt:lpwstr>https://ing.dp.court.gov.ua/sud0416/pres-centr/pres_releases/846470/</vt:lpwstr>
      </vt:variant>
      <vt:variant>
        <vt:lpwstr/>
      </vt:variant>
      <vt:variant>
        <vt:i4>8192001</vt:i4>
      </vt:variant>
      <vt:variant>
        <vt:i4>66</vt:i4>
      </vt:variant>
      <vt:variant>
        <vt:i4>0</vt:i4>
      </vt:variant>
      <vt:variant>
        <vt:i4>5</vt:i4>
      </vt:variant>
      <vt:variant>
        <vt:lpwstr>https://ing.dp.court.gov.ua/sud0416/pres-centr/pres_releases/845386/</vt:lpwstr>
      </vt:variant>
      <vt:variant>
        <vt:lpwstr/>
      </vt:variant>
      <vt:variant>
        <vt:i4>4522002</vt:i4>
      </vt:variant>
      <vt:variant>
        <vt:i4>63</vt:i4>
      </vt:variant>
      <vt:variant>
        <vt:i4>0</vt:i4>
      </vt:variant>
      <vt:variant>
        <vt:i4>5</vt:i4>
      </vt:variant>
      <vt:variant>
        <vt:lpwstr>https://www.facebook.com/648117012190562</vt:lpwstr>
      </vt:variant>
      <vt:variant>
        <vt:lpwstr/>
      </vt:variant>
      <vt:variant>
        <vt:i4>4849755</vt:i4>
      </vt:variant>
      <vt:variant>
        <vt:i4>60</vt:i4>
      </vt:variant>
      <vt:variant>
        <vt:i4>0</vt:i4>
      </vt:variant>
      <vt:variant>
        <vt:i4>5</vt:i4>
      </vt:variant>
      <vt:variant>
        <vt:lpwstr>https://newsmir.info/1910249</vt:lpwstr>
      </vt:variant>
      <vt:variant>
        <vt:lpwstr/>
      </vt:variant>
      <vt:variant>
        <vt:i4>1310737</vt:i4>
      </vt:variant>
      <vt:variant>
        <vt:i4>57</vt:i4>
      </vt:variant>
      <vt:variant>
        <vt:i4>0</vt:i4>
      </vt:variant>
      <vt:variant>
        <vt:i4>5</vt:i4>
      </vt:variant>
      <vt:variant>
        <vt:lpwstr>https://kr.informator.ua/2019/12/05/v-ingyletskom-sude-krivogo-roga-proveli-den-otkrytyh-dverej-dlya-shkolnikov/</vt:lpwstr>
      </vt:variant>
      <vt:variant>
        <vt:lpwstr/>
      </vt:variant>
      <vt:variant>
        <vt:i4>7995508</vt:i4>
      </vt:variant>
      <vt:variant>
        <vt:i4>54</vt:i4>
      </vt:variant>
      <vt:variant>
        <vt:i4>0</vt:i4>
      </vt:variant>
      <vt:variant>
        <vt:i4>5</vt:i4>
      </vt:variant>
      <vt:variant>
        <vt:lpwstr>https://www.facebook.com/Inguletsky.distric.court/posts/756556238193544</vt:lpwstr>
      </vt:variant>
      <vt:variant>
        <vt:lpwstr/>
      </vt:variant>
      <vt:variant>
        <vt:i4>5701693</vt:i4>
      </vt:variant>
      <vt:variant>
        <vt:i4>51</vt:i4>
      </vt:variant>
      <vt:variant>
        <vt:i4>0</vt:i4>
      </vt:variant>
      <vt:variant>
        <vt:i4>5</vt:i4>
      </vt:variant>
      <vt:variant>
        <vt:lpwstr>https://ing.dp.court.gov.ua/sud0416/pres-centr/pres_releases/840987</vt:lpwstr>
      </vt:variant>
      <vt:variant>
        <vt:lpwstr/>
      </vt:variant>
      <vt:variant>
        <vt:i4>7864368</vt:i4>
      </vt:variant>
      <vt:variant>
        <vt:i4>48</vt:i4>
      </vt:variant>
      <vt:variant>
        <vt:i4>0</vt:i4>
      </vt:variant>
      <vt:variant>
        <vt:i4>5</vt:i4>
      </vt:variant>
      <vt:variant>
        <vt:lpwstr>https://www.facebook.com/Inguletsky.distric.court/photos/a.414350995747405/755474534968381/?type=3&amp;theater</vt:lpwstr>
      </vt:variant>
      <vt:variant>
        <vt:lpwstr/>
      </vt:variant>
      <vt:variant>
        <vt:i4>3014690</vt:i4>
      </vt:variant>
      <vt:variant>
        <vt:i4>45</vt:i4>
      </vt:variant>
      <vt:variant>
        <vt:i4>0</vt:i4>
      </vt:variant>
      <vt:variant>
        <vt:i4>5</vt:i4>
      </vt:variant>
      <vt:variant>
        <vt:lpwstr>https://ing.dp.court.gov.ua/sud0416/pres-centr/news/839214/</vt:lpwstr>
      </vt:variant>
      <vt:variant>
        <vt:lpwstr/>
      </vt:variant>
      <vt:variant>
        <vt:i4>7471226</vt:i4>
      </vt:variant>
      <vt:variant>
        <vt:i4>42</vt:i4>
      </vt:variant>
      <vt:variant>
        <vt:i4>0</vt:i4>
      </vt:variant>
      <vt:variant>
        <vt:i4>5</vt:i4>
      </vt:variant>
      <vt:variant>
        <vt:lpwstr>https://www.facebook.com/Inguletsky.distric.court/posts/755471891635312</vt:lpwstr>
      </vt:variant>
      <vt:variant>
        <vt:lpwstr/>
      </vt:variant>
      <vt:variant>
        <vt:i4>7471226</vt:i4>
      </vt:variant>
      <vt:variant>
        <vt:i4>39</vt:i4>
      </vt:variant>
      <vt:variant>
        <vt:i4>0</vt:i4>
      </vt:variant>
      <vt:variant>
        <vt:i4>5</vt:i4>
      </vt:variant>
      <vt:variant>
        <vt:lpwstr>https://www.facebook.com/Inguletsky.distric.court/posts/755471891635312</vt:lpwstr>
      </vt:variant>
      <vt:variant>
        <vt:lpwstr/>
      </vt:variant>
      <vt:variant>
        <vt:i4>5636146</vt:i4>
      </vt:variant>
      <vt:variant>
        <vt:i4>36</vt:i4>
      </vt:variant>
      <vt:variant>
        <vt:i4>0</vt:i4>
      </vt:variant>
      <vt:variant>
        <vt:i4>5</vt:i4>
      </vt:variant>
      <vt:variant>
        <vt:lpwstr>https://ing.dp.court.gov.ua/sud0416/pres-centr/pres_releases/839106</vt:lpwstr>
      </vt:variant>
      <vt:variant>
        <vt:lpwstr/>
      </vt:variant>
      <vt:variant>
        <vt:i4>4653147</vt:i4>
      </vt:variant>
      <vt:variant>
        <vt:i4>33</vt:i4>
      </vt:variant>
      <vt:variant>
        <vt:i4>0</vt:i4>
      </vt:variant>
      <vt:variant>
        <vt:i4>5</vt:i4>
      </vt:variant>
      <vt:variant>
        <vt:lpwstr>https://ing.dp.court.gov.ua/sud0416/pres-centr/events/835092/</vt:lpwstr>
      </vt:variant>
      <vt:variant>
        <vt:lpwstr/>
      </vt:variant>
      <vt:variant>
        <vt:i4>7340137</vt:i4>
      </vt:variant>
      <vt:variant>
        <vt:i4>30</vt:i4>
      </vt:variant>
      <vt:variant>
        <vt:i4>0</vt:i4>
      </vt:variant>
      <vt:variant>
        <vt:i4>5</vt:i4>
      </vt:variant>
      <vt:variant>
        <vt:lpwstr>https://www.facebook.com/Inguletsky.distric.court/photos/a.414350995747405/748617492320752</vt:lpwstr>
      </vt:variant>
      <vt:variant>
        <vt:lpwstr/>
      </vt:variant>
      <vt:variant>
        <vt:i4>4522077</vt:i4>
      </vt:variant>
      <vt:variant>
        <vt:i4>27</vt:i4>
      </vt:variant>
      <vt:variant>
        <vt:i4>0</vt:i4>
      </vt:variant>
      <vt:variant>
        <vt:i4>5</vt:i4>
      </vt:variant>
      <vt:variant>
        <vt:lpwstr>https://ing.dp.court.gov.ua/sud0416/pres-centr/events/832484/</vt:lpwstr>
      </vt:variant>
      <vt:variant>
        <vt:lpwstr/>
      </vt:variant>
      <vt:variant>
        <vt:i4>1900614</vt:i4>
      </vt:variant>
      <vt:variant>
        <vt:i4>24</vt:i4>
      </vt:variant>
      <vt:variant>
        <vt:i4>0</vt:i4>
      </vt:variant>
      <vt:variant>
        <vt:i4>5</vt:i4>
      </vt:variant>
      <vt:variant>
        <vt:lpwstr>https://www.facebook.com/hrvector.org/posts/2536495706434294</vt:lpwstr>
      </vt:variant>
      <vt:variant>
        <vt:lpwstr/>
      </vt:variant>
      <vt:variant>
        <vt:i4>1769536</vt:i4>
      </vt:variant>
      <vt:variant>
        <vt:i4>21</vt:i4>
      </vt:variant>
      <vt:variant>
        <vt:i4>0</vt:i4>
      </vt:variant>
      <vt:variant>
        <vt:i4>5</vt:i4>
      </vt:variant>
      <vt:variant>
        <vt:lpwstr>https://www.instagram.com/p/B47UyFUhnn-/</vt:lpwstr>
      </vt:variant>
      <vt:variant>
        <vt:lpwstr/>
      </vt:variant>
      <vt:variant>
        <vt:i4>2621554</vt:i4>
      </vt:variant>
      <vt:variant>
        <vt:i4>18</vt:i4>
      </vt:variant>
      <vt:variant>
        <vt:i4>0</vt:i4>
      </vt:variant>
      <vt:variant>
        <vt:i4>5</vt:i4>
      </vt:variant>
      <vt:variant>
        <vt:lpwstr>http://hrvector.org/podiyi/19-11-18-training-14-15</vt:lpwstr>
      </vt:variant>
      <vt:variant>
        <vt:lpwstr/>
      </vt:variant>
      <vt:variant>
        <vt:i4>7471109</vt:i4>
      </vt:variant>
      <vt:variant>
        <vt:i4>15</vt:i4>
      </vt:variant>
      <vt:variant>
        <vt:i4>0</vt:i4>
      </vt:variant>
      <vt:variant>
        <vt:i4>5</vt:i4>
      </vt:variant>
      <vt:variant>
        <vt:lpwstr>https://ing.dp.court.gov.ua/sud0416/pres-centr/pres_releases/835274/</vt:lpwstr>
      </vt:variant>
      <vt:variant>
        <vt:lpwstr/>
      </vt:variant>
      <vt:variant>
        <vt:i4>4849753</vt:i4>
      </vt:variant>
      <vt:variant>
        <vt:i4>12</vt:i4>
      </vt:variant>
      <vt:variant>
        <vt:i4>0</vt:i4>
      </vt:variant>
      <vt:variant>
        <vt:i4>5</vt:i4>
      </vt:variant>
      <vt:variant>
        <vt:lpwstr>https://www.facebook.com/DutchEmbassyUkraine/</vt:lpwstr>
      </vt:variant>
      <vt:variant>
        <vt:lpwstr/>
      </vt:variant>
      <vt:variant>
        <vt:i4>8323182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https://www.facebook.com/Inguletsky.distric.court/photos/a.414350995747405/768825763633258</vt:lpwstr>
      </vt:variant>
      <vt:variant>
        <vt:lpwstr/>
      </vt:variant>
      <vt:variant>
        <vt:i4>2621481</vt:i4>
      </vt:variant>
      <vt:variant>
        <vt:i4>6</vt:i4>
      </vt:variant>
      <vt:variant>
        <vt:i4>0</vt:i4>
      </vt:variant>
      <vt:variant>
        <vt:i4>5</vt:i4>
      </vt:variant>
      <vt:variant>
        <vt:lpwstr>https://ing.dp.court.gov.ua/sud0416/pres-centr/news/851721/</vt:lpwstr>
      </vt:variant>
      <vt:variant>
        <vt:lpwstr/>
      </vt:variant>
      <vt:variant>
        <vt:i4>3801191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https://www.facebook.com/groups/Ingulets.District.Court/permalink/519322415294119/</vt:lpwstr>
      </vt:variant>
      <vt:variant>
        <vt:lpwstr/>
      </vt:variant>
      <vt:variant>
        <vt:i4>3014688</vt:i4>
      </vt:variant>
      <vt:variant>
        <vt:i4>0</vt:i4>
      </vt:variant>
      <vt:variant>
        <vt:i4>0</vt:i4>
      </vt:variant>
      <vt:variant>
        <vt:i4>5</vt:i4>
      </vt:variant>
      <vt:variant>
        <vt:lpwstr>https://ing.dp.court.gov.ua/sud0416/pres-centr/news/774517/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</dc:title>
  <dc:creator>user</dc:creator>
  <cp:lastModifiedBy>Alina</cp:lastModifiedBy>
  <cp:revision>3</cp:revision>
  <cp:lastPrinted>2020-06-18T12:36:00Z</cp:lastPrinted>
  <dcterms:created xsi:type="dcterms:W3CDTF">2020-06-18T12:54:00Z</dcterms:created>
  <dcterms:modified xsi:type="dcterms:W3CDTF">2021-03-30T13:14:00Z</dcterms:modified>
</cp:coreProperties>
</file>