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2F" w:rsidRPr="00B86A2F" w:rsidRDefault="00B86A2F" w:rsidP="00B86A2F">
      <w:pPr>
        <w:ind w:left="5664" w:firstLine="708"/>
        <w:rPr>
          <w:b/>
          <w:lang w:val="uk-UA"/>
        </w:rPr>
      </w:pPr>
      <w:r w:rsidRPr="00B86A2F">
        <w:rPr>
          <w:b/>
          <w:lang w:val="uk-UA"/>
        </w:rPr>
        <w:t>Додаток №2</w:t>
      </w:r>
    </w:p>
    <w:p w:rsidR="00B86A2F" w:rsidRPr="00B86A2F" w:rsidRDefault="00B86A2F" w:rsidP="00B86A2F">
      <w:pPr>
        <w:rPr>
          <w:b/>
          <w:lang w:val="uk-UA"/>
        </w:rPr>
      </w:pP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  <w:t>до наказ</w:t>
      </w:r>
      <w:r w:rsidR="009A4E70">
        <w:rPr>
          <w:b/>
          <w:lang w:val="uk-UA"/>
        </w:rPr>
        <w:t xml:space="preserve">у  </w:t>
      </w:r>
      <w:r>
        <w:rPr>
          <w:b/>
          <w:lang w:val="uk-UA"/>
        </w:rPr>
        <w:t>керівника апарату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 w:rsidRPr="00B86A2F">
        <w:rPr>
          <w:b/>
          <w:lang w:val="uk-UA"/>
        </w:rPr>
        <w:t>Октябрського</w:t>
      </w:r>
      <w:proofErr w:type="spellEnd"/>
      <w:r w:rsidRPr="00B86A2F">
        <w:rPr>
          <w:b/>
          <w:lang w:val="uk-UA"/>
        </w:rPr>
        <w:t xml:space="preserve"> районного суду</w:t>
      </w:r>
    </w:p>
    <w:p w:rsidR="00B86A2F" w:rsidRPr="00B86A2F" w:rsidRDefault="00B86A2F" w:rsidP="00B86A2F">
      <w:pPr>
        <w:rPr>
          <w:b/>
          <w:lang w:val="uk-UA"/>
        </w:rPr>
      </w:pP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proofErr w:type="spellStart"/>
      <w:r w:rsidRPr="00B86A2F">
        <w:rPr>
          <w:b/>
          <w:lang w:val="uk-UA"/>
        </w:rPr>
        <w:t>м.Полтави</w:t>
      </w:r>
      <w:proofErr w:type="spellEnd"/>
      <w:r w:rsidRPr="00B86A2F">
        <w:rPr>
          <w:b/>
          <w:lang w:val="uk-UA"/>
        </w:rPr>
        <w:t xml:space="preserve"> </w:t>
      </w:r>
    </w:p>
    <w:p w:rsidR="00EB2369" w:rsidRPr="006D492C" w:rsidRDefault="00B86A2F" w:rsidP="006D492C">
      <w:pPr>
        <w:ind w:left="5664" w:firstLine="708"/>
        <w:rPr>
          <w:b/>
          <w:lang w:val="uk-UA"/>
        </w:rPr>
      </w:pPr>
      <w:r w:rsidRPr="00B86A2F">
        <w:rPr>
          <w:b/>
          <w:lang w:val="uk-UA"/>
        </w:rPr>
        <w:t xml:space="preserve">від </w:t>
      </w:r>
      <w:r w:rsidR="00106235">
        <w:rPr>
          <w:b/>
          <w:lang w:val="uk-UA"/>
        </w:rPr>
        <w:t>13.02.2018</w:t>
      </w:r>
      <w:r w:rsidRPr="00B86A2F">
        <w:rPr>
          <w:b/>
          <w:lang w:val="uk-UA"/>
        </w:rPr>
        <w:t xml:space="preserve"> року  №</w:t>
      </w:r>
      <w:r w:rsidR="00106235">
        <w:rPr>
          <w:b/>
          <w:lang w:val="uk-UA"/>
        </w:rPr>
        <w:t>12</w:t>
      </w:r>
      <w:r w:rsidRPr="00B86A2F">
        <w:rPr>
          <w:b/>
          <w:lang w:val="uk-UA"/>
        </w:rPr>
        <w:t>/</w:t>
      </w:r>
      <w:proofErr w:type="spellStart"/>
      <w:r w:rsidRPr="00B86A2F">
        <w:rPr>
          <w:b/>
          <w:lang w:val="uk-UA"/>
        </w:rPr>
        <w:t>од.а</w:t>
      </w:r>
      <w:proofErr w:type="spellEnd"/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</w:p>
    <w:p w:rsidR="00EB2369" w:rsidRPr="008A321A" w:rsidRDefault="00B86A2F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proofErr w:type="spellStart"/>
      <w:r>
        <w:rPr>
          <w:rFonts w:eastAsia="Times New Roman"/>
          <w:b/>
          <w:sz w:val="22"/>
          <w:szCs w:val="22"/>
          <w:lang w:val="uk-UA" w:eastAsia="uk-UA"/>
        </w:rPr>
        <w:t>Октябрський</w:t>
      </w:r>
      <w:proofErr w:type="spellEnd"/>
      <w:r>
        <w:rPr>
          <w:rFonts w:eastAsia="Times New Roman"/>
          <w:b/>
          <w:sz w:val="22"/>
          <w:szCs w:val="22"/>
          <w:lang w:val="uk-UA" w:eastAsia="uk-UA"/>
        </w:rPr>
        <w:t xml:space="preserve"> районний суд м. Полтави </w:t>
      </w:r>
    </w:p>
    <w:p w:rsidR="00EB2369" w:rsidRPr="008A321A" w:rsidRDefault="00B86A2F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>
        <w:rPr>
          <w:rFonts w:eastAsia="Times New Roman"/>
          <w:b/>
          <w:color w:val="000000"/>
          <w:sz w:val="22"/>
          <w:szCs w:val="22"/>
          <w:lang w:val="uk-UA" w:eastAsia="uk-UA"/>
        </w:rPr>
        <w:t xml:space="preserve">36002, </w:t>
      </w:r>
      <w:proofErr w:type="spellStart"/>
      <w:r>
        <w:rPr>
          <w:rFonts w:eastAsia="Times New Roman"/>
          <w:b/>
          <w:color w:val="000000"/>
          <w:sz w:val="22"/>
          <w:szCs w:val="22"/>
          <w:lang w:val="uk-UA" w:eastAsia="uk-UA"/>
        </w:rPr>
        <w:t>м.Полтава</w:t>
      </w:r>
      <w:proofErr w:type="spellEnd"/>
      <w:r>
        <w:rPr>
          <w:rFonts w:eastAsia="Times New Roman"/>
          <w:b/>
          <w:color w:val="000000"/>
          <w:sz w:val="22"/>
          <w:szCs w:val="22"/>
          <w:lang w:val="uk-UA" w:eastAsia="uk-UA"/>
        </w:rPr>
        <w:t xml:space="preserve">, </w:t>
      </w:r>
      <w:proofErr w:type="spellStart"/>
      <w:r>
        <w:rPr>
          <w:rFonts w:eastAsia="Times New Roman"/>
          <w:b/>
          <w:color w:val="000000"/>
          <w:sz w:val="22"/>
          <w:szCs w:val="22"/>
          <w:lang w:val="uk-UA" w:eastAsia="uk-UA"/>
        </w:rPr>
        <w:t>вул.Навроцького</w:t>
      </w:r>
      <w:proofErr w:type="spellEnd"/>
      <w:r>
        <w:rPr>
          <w:rFonts w:eastAsia="Times New Roman"/>
          <w:b/>
          <w:color w:val="000000"/>
          <w:sz w:val="22"/>
          <w:szCs w:val="22"/>
          <w:lang w:val="uk-UA" w:eastAsia="uk-UA"/>
        </w:rPr>
        <w:t>,5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A27362">
        <w:rPr>
          <w:rFonts w:eastAsia="Times New Roman"/>
          <w:b/>
          <w:sz w:val="22"/>
          <w:szCs w:val="22"/>
          <w:lang w:val="uk-UA" w:eastAsia="uk-UA"/>
        </w:rPr>
        <w:t xml:space="preserve">секретаря </w:t>
      </w: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proofErr w:type="spellStart"/>
      <w:r w:rsidR="00B86A2F">
        <w:rPr>
          <w:rFonts w:eastAsia="Times New Roman"/>
          <w:b/>
          <w:sz w:val="22"/>
          <w:szCs w:val="22"/>
          <w:lang w:val="uk-UA" w:eastAsia="uk-UA"/>
        </w:rPr>
        <w:t>Октябрського</w:t>
      </w:r>
      <w:proofErr w:type="spellEnd"/>
      <w:r w:rsidR="00B86A2F">
        <w:rPr>
          <w:rFonts w:eastAsia="Times New Roman"/>
          <w:b/>
          <w:sz w:val="22"/>
          <w:szCs w:val="22"/>
          <w:lang w:val="uk-UA" w:eastAsia="uk-UA"/>
        </w:rPr>
        <w:t xml:space="preserve"> районного суду </w:t>
      </w:r>
      <w:proofErr w:type="spellStart"/>
      <w:r w:rsidR="00B86A2F">
        <w:rPr>
          <w:rFonts w:eastAsia="Times New Roman"/>
          <w:b/>
          <w:sz w:val="22"/>
          <w:szCs w:val="22"/>
          <w:lang w:val="uk-UA" w:eastAsia="uk-UA"/>
        </w:rPr>
        <w:t>м.Полтави</w:t>
      </w:r>
      <w:proofErr w:type="spellEnd"/>
      <w:r w:rsidR="00B86A2F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  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(посад - </w:t>
      </w:r>
      <w:r w:rsidR="00A27362">
        <w:rPr>
          <w:rFonts w:eastAsia="Times New Roman"/>
          <w:b/>
          <w:sz w:val="22"/>
          <w:szCs w:val="22"/>
          <w:lang w:val="uk-UA" w:eastAsia="uk-UA"/>
        </w:rPr>
        <w:t>1</w:t>
      </w:r>
      <w:r w:rsidRPr="008A321A">
        <w:rPr>
          <w:rFonts w:eastAsia="Times New Roman"/>
          <w:b/>
          <w:sz w:val="22"/>
          <w:szCs w:val="22"/>
          <w:lang w:val="uk-UA" w:eastAsia="uk-UA"/>
        </w:rPr>
        <w:t>)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99"/>
        <w:gridCol w:w="3244"/>
        <w:gridCol w:w="6110"/>
      </w:tblGrid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4C5526" w:rsidRDefault="00EB2369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0" w:name="n196"/>
            <w:bookmarkEnd w:id="0"/>
            <w:r w:rsidRPr="004C5526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A27362" w:rsidRPr="00B86A2F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7362" w:rsidRDefault="00A27362" w:rsidP="00297F6F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297F6F" w:rsidRPr="008A321A" w:rsidRDefault="00297F6F" w:rsidP="00297F6F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A8D" w:rsidRDefault="00B91A8D" w:rsidP="00197BA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A27362" w:rsidRDefault="00A27362" w:rsidP="00197BA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 </w:t>
            </w:r>
            <w:proofErr w:type="spellStart"/>
            <w:r>
              <w:rPr>
                <w:color w:val="000000"/>
              </w:rPr>
              <w:t>Ве</w:t>
            </w:r>
            <w:r>
              <w:rPr>
                <w:color w:val="000000"/>
                <w:lang w:val="uk-UA"/>
              </w:rPr>
              <w:t>сти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первинний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облік</w:t>
            </w:r>
            <w:proofErr w:type="spellEnd"/>
            <w:r w:rsidRPr="00BE4E3B">
              <w:rPr>
                <w:color w:val="000000"/>
              </w:rPr>
              <w:t xml:space="preserve"> справ </w:t>
            </w:r>
            <w:proofErr w:type="spellStart"/>
            <w:r w:rsidRPr="00BE4E3B">
              <w:rPr>
                <w:color w:val="000000"/>
              </w:rPr>
              <w:t>і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матеріалів</w:t>
            </w:r>
            <w:proofErr w:type="spellEnd"/>
            <w:r w:rsidRPr="00BE4E3B">
              <w:rPr>
                <w:color w:val="000000"/>
              </w:rPr>
              <w:t xml:space="preserve">, </w:t>
            </w:r>
            <w:proofErr w:type="spellStart"/>
            <w:r w:rsidRPr="00BE4E3B">
              <w:rPr>
                <w:color w:val="000000"/>
              </w:rPr>
              <w:t>розгляд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яких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A27362" w:rsidRDefault="00A27362" w:rsidP="00197BA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передбачено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процесуальним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законодавством</w:t>
            </w:r>
            <w:proofErr w:type="spellEnd"/>
            <w:r w:rsidRPr="00BE4E3B">
              <w:rPr>
                <w:color w:val="000000"/>
              </w:rPr>
              <w:t xml:space="preserve">, </w:t>
            </w:r>
            <w:r w:rsidRPr="00BE4E3B">
              <w:rPr>
                <w:color w:val="000000"/>
                <w:lang w:val="uk-UA"/>
              </w:rPr>
              <w:t xml:space="preserve">              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A27362" w:rsidRDefault="00A27362" w:rsidP="00197BA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BE4E3B">
              <w:rPr>
                <w:color w:val="000000"/>
                <w:lang w:val="uk-UA"/>
              </w:rPr>
              <w:t>з</w:t>
            </w:r>
            <w:proofErr w:type="spellStart"/>
            <w:r w:rsidRPr="00BE4E3B">
              <w:rPr>
                <w:color w:val="000000"/>
              </w:rPr>
              <w:t>абезпечу</w:t>
            </w:r>
            <w:proofErr w:type="spellEnd"/>
            <w:r w:rsidRPr="00BE4E3B"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заповнення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обліково-статистичних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карток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</w:rPr>
              <w:t xml:space="preserve">в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A27362" w:rsidRPr="00BE4E3B" w:rsidRDefault="00A27362" w:rsidP="00197BA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електронному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вигляді</w:t>
            </w:r>
            <w:proofErr w:type="spellEnd"/>
            <w:r w:rsidRPr="00BE4E3B">
              <w:rPr>
                <w:color w:val="000000"/>
              </w:rPr>
              <w:t xml:space="preserve">. </w:t>
            </w:r>
            <w:r w:rsidRPr="00BE4E3B">
              <w:rPr>
                <w:color w:val="000000"/>
                <w:lang w:val="uk-UA"/>
              </w:rPr>
              <w:t xml:space="preserve">                                        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>
              <w:rPr>
                <w:color w:val="000000"/>
                <w:lang w:val="uk-UA"/>
              </w:rPr>
              <w:t xml:space="preserve">  </w:t>
            </w:r>
            <w:proofErr w:type="spellStart"/>
            <w:r w:rsidRPr="00BE4E3B">
              <w:rPr>
                <w:color w:val="000000"/>
              </w:rPr>
              <w:t>Забезпечу</w:t>
            </w:r>
            <w:proofErr w:type="spellEnd"/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зберігання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справ та </w:t>
            </w:r>
            <w:proofErr w:type="spellStart"/>
            <w:r w:rsidRPr="00BE4E3B">
              <w:rPr>
                <w:color w:val="000000"/>
              </w:rPr>
              <w:t>інших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матеріалів.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 </w:t>
            </w:r>
            <w:r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  <w:lang w:val="uk-UA"/>
              </w:rPr>
              <w:t>Ве</w:t>
            </w:r>
            <w:r>
              <w:rPr>
                <w:color w:val="000000"/>
                <w:lang w:val="uk-UA"/>
              </w:rPr>
              <w:t xml:space="preserve">сти </w:t>
            </w:r>
            <w:r w:rsidRPr="00BE4E3B">
              <w:rPr>
                <w:color w:val="000000"/>
                <w:lang w:val="uk-UA"/>
              </w:rPr>
              <w:t xml:space="preserve"> номенклатурні справи суду.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 xml:space="preserve">   З</w:t>
            </w:r>
            <w:proofErr w:type="spellStart"/>
            <w:r w:rsidRPr="00BE4E3B">
              <w:rPr>
                <w:color w:val="000000"/>
              </w:rPr>
              <w:t>дійсню</w:t>
            </w:r>
            <w:proofErr w:type="spellEnd"/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підготовку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справ </w:t>
            </w:r>
            <w:proofErr w:type="spellStart"/>
            <w:r w:rsidRPr="00BE4E3B">
              <w:rPr>
                <w:color w:val="000000"/>
              </w:rPr>
              <w:t>із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скаргами</w:t>
            </w:r>
            <w:proofErr w:type="spellEnd"/>
            <w:r w:rsidRPr="00BE4E3B">
              <w:rPr>
                <w:color w:val="000000"/>
              </w:rPr>
              <w:t xml:space="preserve">,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BE4E3B">
              <w:rPr>
                <w:color w:val="000000"/>
              </w:rPr>
              <w:t>поданнями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gramStart"/>
            <w:r w:rsidRPr="00BE4E3B">
              <w:rPr>
                <w:color w:val="000000"/>
              </w:rPr>
              <w:t>для</w:t>
            </w:r>
            <w:proofErr w:type="gram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надіслання</w:t>
            </w:r>
            <w:proofErr w:type="spellEnd"/>
            <w:r w:rsidRPr="00BE4E3B">
              <w:rPr>
                <w:color w:val="000000"/>
              </w:rPr>
              <w:t xml:space="preserve"> до </w:t>
            </w:r>
            <w:proofErr w:type="spellStart"/>
            <w:r w:rsidRPr="00BE4E3B">
              <w:rPr>
                <w:color w:val="000000"/>
              </w:rPr>
              <w:t>судів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вищих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інстанцій</w:t>
            </w:r>
            <w:proofErr w:type="spellEnd"/>
            <w:r w:rsidRPr="00BE4E3B">
              <w:rPr>
                <w:color w:val="000000"/>
              </w:rPr>
              <w:t xml:space="preserve">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 </w:t>
            </w:r>
            <w:r w:rsidRPr="00BE4E3B">
              <w:rPr>
                <w:color w:val="000000"/>
              </w:rPr>
              <w:t>Проводит</w:t>
            </w:r>
            <w:r>
              <w:rPr>
                <w:color w:val="000000"/>
                <w:lang w:val="uk-UA"/>
              </w:rPr>
              <w:t>и</w:t>
            </w:r>
            <w:r w:rsidRPr="00BE4E3B">
              <w:rPr>
                <w:color w:val="000000"/>
              </w:rPr>
              <w:t xml:space="preserve"> роботу </w:t>
            </w:r>
            <w:proofErr w:type="spellStart"/>
            <w:r w:rsidRPr="00BE4E3B">
              <w:rPr>
                <w:color w:val="000000"/>
              </w:rPr>
              <w:t>з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оформлення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звернення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рішень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BE4E3B">
              <w:rPr>
                <w:color w:val="000000"/>
              </w:rPr>
              <w:t xml:space="preserve">до </w:t>
            </w:r>
            <w:proofErr w:type="spellStart"/>
            <w:r w:rsidRPr="00BE4E3B">
              <w:rPr>
                <w:color w:val="000000"/>
              </w:rPr>
              <w:t>виконання</w:t>
            </w:r>
            <w:proofErr w:type="spellEnd"/>
            <w:r w:rsidRPr="00BE4E3B">
              <w:rPr>
                <w:color w:val="000000"/>
              </w:rPr>
              <w:t>, контролю</w:t>
            </w:r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одержанняповідомлень</w:t>
            </w:r>
            <w:proofErr w:type="spellEnd"/>
            <w:r w:rsidRPr="00BE4E3B">
              <w:rPr>
                <w:color w:val="000000"/>
              </w:rPr>
              <w:t xml:space="preserve"> про </w:t>
            </w:r>
            <w:proofErr w:type="spellStart"/>
            <w:r w:rsidRPr="00BE4E3B">
              <w:rPr>
                <w:color w:val="000000"/>
              </w:rPr>
              <w:t>їх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виконання</w:t>
            </w:r>
            <w:proofErr w:type="spellEnd"/>
            <w:r w:rsidRPr="00BE4E3B">
              <w:rPr>
                <w:color w:val="000000"/>
              </w:rPr>
              <w:t xml:space="preserve"> та </w:t>
            </w:r>
            <w:proofErr w:type="spellStart"/>
            <w:r w:rsidRPr="00BE4E3B">
              <w:rPr>
                <w:color w:val="000000"/>
              </w:rPr>
              <w:t>забезпечу</w:t>
            </w:r>
            <w:proofErr w:type="spellEnd"/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своєчасне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приєднання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gramStart"/>
            <w:r w:rsidRPr="00BE4E3B">
              <w:rPr>
                <w:color w:val="000000"/>
              </w:rPr>
              <w:t>до</w:t>
            </w:r>
            <w:proofErr w:type="gramEnd"/>
            <w:r w:rsidRPr="00BE4E3B">
              <w:rPr>
                <w:color w:val="000000"/>
              </w:rPr>
              <w:t xml:space="preserve">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справ.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Здійсню</w:t>
            </w:r>
            <w:proofErr w:type="spellEnd"/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облік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виконавчих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документів</w:t>
            </w:r>
            <w:proofErr w:type="spellEnd"/>
            <w:r w:rsidRPr="00BE4E3B">
              <w:rPr>
                <w:color w:val="000000"/>
              </w:rPr>
              <w:t xml:space="preserve">, </w:t>
            </w:r>
            <w:proofErr w:type="spellStart"/>
            <w:r w:rsidRPr="00BE4E3B">
              <w:rPr>
                <w:color w:val="000000"/>
              </w:rPr>
              <w:t>які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передаються</w:t>
            </w:r>
            <w:proofErr w:type="spellEnd"/>
            <w:r w:rsidRPr="00BE4E3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Pr="00BE4E3B">
              <w:rPr>
                <w:color w:val="000000"/>
              </w:rPr>
              <w:t xml:space="preserve">для </w:t>
            </w:r>
            <w:proofErr w:type="spellStart"/>
            <w:r w:rsidRPr="00BE4E3B">
              <w:rPr>
                <w:color w:val="000000"/>
              </w:rPr>
              <w:t>виконання</w:t>
            </w:r>
            <w:proofErr w:type="spellEnd"/>
            <w:r w:rsidRPr="00BE4E3B">
              <w:rPr>
                <w:color w:val="000000"/>
              </w:rPr>
              <w:t xml:space="preserve"> до </w:t>
            </w:r>
            <w:proofErr w:type="spellStart"/>
            <w:r w:rsidRPr="00BE4E3B">
              <w:rPr>
                <w:color w:val="000000"/>
              </w:rPr>
              <w:t>державної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виконавчої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служби</w:t>
            </w:r>
            <w:proofErr w:type="spellEnd"/>
            <w:r w:rsidRPr="00BE4E3B">
              <w:rPr>
                <w:color w:val="000000"/>
              </w:rPr>
              <w:t xml:space="preserve">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>
              <w:rPr>
                <w:color w:val="000000"/>
                <w:lang w:val="uk-UA"/>
              </w:rPr>
              <w:t xml:space="preserve">  </w:t>
            </w:r>
            <w:r w:rsidRPr="00BE4E3B">
              <w:rPr>
                <w:color w:val="000000"/>
              </w:rPr>
              <w:t>Проводит</w:t>
            </w:r>
            <w:r>
              <w:rPr>
                <w:color w:val="000000"/>
                <w:lang w:val="uk-UA"/>
              </w:rPr>
              <w:t>и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перевірку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відповідності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документів</w:t>
            </w:r>
            <w:proofErr w:type="spellEnd"/>
            <w:r w:rsidRPr="00BE4E3B">
              <w:rPr>
                <w:color w:val="000000"/>
              </w:rPr>
              <w:t xml:space="preserve"> у </w:t>
            </w:r>
            <w:r w:rsidRPr="00BE4E3B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gramStart"/>
            <w:r w:rsidRPr="00BE4E3B">
              <w:rPr>
                <w:color w:val="000000"/>
              </w:rPr>
              <w:t>справах</w:t>
            </w:r>
            <w:proofErr w:type="gram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опису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справи</w:t>
            </w:r>
            <w:proofErr w:type="spellEnd"/>
            <w:r w:rsidRPr="00BE4E3B">
              <w:rPr>
                <w:color w:val="000000"/>
              </w:rPr>
              <w:t xml:space="preserve">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 w:rsidRPr="00BE4E3B">
              <w:rPr>
                <w:color w:val="000000"/>
              </w:rPr>
              <w:t xml:space="preserve"> Склада</w:t>
            </w:r>
            <w:r>
              <w:rPr>
                <w:color w:val="000000"/>
                <w:lang w:val="uk-UA"/>
              </w:rPr>
              <w:t xml:space="preserve">ти </w:t>
            </w:r>
            <w:r w:rsidRPr="00BE4E3B">
              <w:rPr>
                <w:color w:val="000000"/>
              </w:rPr>
              <w:t xml:space="preserve"> за </w:t>
            </w:r>
            <w:proofErr w:type="spellStart"/>
            <w:r w:rsidRPr="00BE4E3B">
              <w:rPr>
                <w:color w:val="000000"/>
              </w:rPr>
              <w:t>встановленими</w:t>
            </w:r>
            <w:proofErr w:type="spellEnd"/>
            <w:r w:rsidRPr="00BE4E3B">
              <w:rPr>
                <w:color w:val="000000"/>
              </w:rPr>
              <w:t xml:space="preserve"> формами </w:t>
            </w:r>
            <w:proofErr w:type="spellStart"/>
            <w:r w:rsidRPr="00BE4E3B">
              <w:rPr>
                <w:color w:val="000000"/>
              </w:rPr>
              <w:t>статистичні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звіти</w:t>
            </w:r>
            <w:proofErr w:type="spellEnd"/>
            <w:r w:rsidRPr="00BE4E3B">
              <w:rPr>
                <w:color w:val="000000"/>
              </w:rPr>
              <w:t xml:space="preserve"> про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BE4E3B">
              <w:rPr>
                <w:color w:val="000000"/>
              </w:rPr>
              <w:t>результати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розгляду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справ.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  </w:t>
            </w:r>
            <w:proofErr w:type="spellStart"/>
            <w:r w:rsidRPr="00BE4E3B">
              <w:rPr>
                <w:color w:val="000000"/>
              </w:rPr>
              <w:t>Нада</w:t>
            </w:r>
            <w:proofErr w:type="spellEnd"/>
            <w:r>
              <w:rPr>
                <w:color w:val="000000"/>
                <w:lang w:val="uk-UA"/>
              </w:rPr>
              <w:t>вати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пропозиції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щодо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складання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номенклатури</w:t>
            </w:r>
            <w:proofErr w:type="spellEnd"/>
            <w:r w:rsidRPr="00BE4E3B">
              <w:rPr>
                <w:color w:val="000000"/>
              </w:rPr>
              <w:t xml:space="preserve"> справ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BE4E3B">
              <w:rPr>
                <w:color w:val="000000"/>
              </w:rPr>
              <w:t xml:space="preserve">суду.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Здійсню</w:t>
            </w:r>
            <w:proofErr w:type="spellEnd"/>
            <w:r>
              <w:rPr>
                <w:color w:val="000000"/>
                <w:lang w:val="uk-UA"/>
              </w:rPr>
              <w:t xml:space="preserve">вати </w:t>
            </w:r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підготовку</w:t>
            </w:r>
            <w:proofErr w:type="spellEnd"/>
            <w:r w:rsidRPr="00BE4E3B">
              <w:rPr>
                <w:color w:val="000000"/>
              </w:rPr>
              <w:t xml:space="preserve"> та передачу до </w:t>
            </w:r>
            <w:proofErr w:type="spellStart"/>
            <w:r w:rsidRPr="00BE4E3B">
              <w:rPr>
                <w:color w:val="000000"/>
              </w:rPr>
              <w:t>архіву</w:t>
            </w:r>
            <w:proofErr w:type="spellEnd"/>
            <w:r w:rsidRPr="00BE4E3B">
              <w:rPr>
                <w:color w:val="000000"/>
              </w:rPr>
              <w:t xml:space="preserve"> суду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Pr="00BE4E3B">
              <w:rPr>
                <w:color w:val="000000"/>
              </w:rPr>
              <w:t xml:space="preserve">справ </w:t>
            </w:r>
            <w:proofErr w:type="gramStart"/>
            <w:r w:rsidRPr="00BE4E3B">
              <w:rPr>
                <w:color w:val="000000"/>
              </w:rPr>
              <w:t xml:space="preserve">за </w:t>
            </w:r>
            <w:proofErr w:type="spellStart"/>
            <w:r w:rsidRPr="00BE4E3B">
              <w:rPr>
                <w:color w:val="000000"/>
              </w:rPr>
              <w:t>минул</w:t>
            </w:r>
            <w:proofErr w:type="gramEnd"/>
            <w:r w:rsidRPr="00BE4E3B">
              <w:rPr>
                <w:color w:val="000000"/>
              </w:rPr>
              <w:t>і</w:t>
            </w:r>
            <w:proofErr w:type="spellEnd"/>
            <w:r w:rsidRPr="00BE4E3B">
              <w:rPr>
                <w:color w:val="000000"/>
              </w:rPr>
              <w:t xml:space="preserve"> роки, </w:t>
            </w:r>
            <w:proofErr w:type="spellStart"/>
            <w:r w:rsidRPr="00BE4E3B">
              <w:rPr>
                <w:color w:val="000000"/>
              </w:rPr>
              <w:t>провадження</w:t>
            </w:r>
            <w:proofErr w:type="spellEnd"/>
            <w:r w:rsidRPr="00BE4E3B">
              <w:rPr>
                <w:color w:val="000000"/>
              </w:rPr>
              <w:t xml:space="preserve"> у </w:t>
            </w:r>
            <w:proofErr w:type="spellStart"/>
            <w:r w:rsidRPr="00BE4E3B">
              <w:rPr>
                <w:color w:val="000000"/>
              </w:rPr>
              <w:t>яких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закінчено</w:t>
            </w:r>
            <w:proofErr w:type="spellEnd"/>
            <w:r w:rsidRPr="00BE4E3B">
              <w:rPr>
                <w:color w:val="000000"/>
              </w:rPr>
              <w:t xml:space="preserve">, а </w:t>
            </w:r>
            <w:proofErr w:type="spellStart"/>
            <w:r w:rsidRPr="00BE4E3B">
              <w:rPr>
                <w:color w:val="000000"/>
              </w:rPr>
              <w:t>також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BE4E3B">
              <w:rPr>
                <w:color w:val="000000"/>
              </w:rPr>
              <w:t>іншу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документацію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канцелярії</w:t>
            </w:r>
            <w:proofErr w:type="spellEnd"/>
            <w:r w:rsidRPr="00BE4E3B"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</w:rPr>
              <w:t xml:space="preserve">суду </w:t>
            </w:r>
            <w:proofErr w:type="gramStart"/>
            <w:r w:rsidRPr="00BE4E3B">
              <w:rPr>
                <w:color w:val="000000"/>
              </w:rPr>
              <w:t xml:space="preserve">за </w:t>
            </w:r>
            <w:proofErr w:type="spellStart"/>
            <w:r w:rsidRPr="00BE4E3B">
              <w:rPr>
                <w:color w:val="000000"/>
              </w:rPr>
              <w:t>минул</w:t>
            </w:r>
            <w:proofErr w:type="gramEnd"/>
            <w:r w:rsidRPr="00BE4E3B">
              <w:rPr>
                <w:color w:val="000000"/>
              </w:rPr>
              <w:t>і</w:t>
            </w:r>
            <w:proofErr w:type="spellEnd"/>
            <w:r w:rsidRPr="00BE4E3B">
              <w:rPr>
                <w:color w:val="000000"/>
              </w:rPr>
              <w:t xml:space="preserve"> роки.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 </w:t>
            </w:r>
            <w:r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Здійснює прийом громадян, видачу копій судових  рішень,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Pr="00BE4E3B">
              <w:rPr>
                <w:color w:val="000000"/>
                <w:lang w:val="uk-UA"/>
              </w:rPr>
              <w:t xml:space="preserve">інших документів, які зберігаються </w:t>
            </w:r>
            <w:r>
              <w:rPr>
                <w:color w:val="000000"/>
                <w:lang w:val="uk-UA"/>
              </w:rPr>
              <w:t>в</w:t>
            </w:r>
            <w:r w:rsidRPr="00BE4E3B"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канцелярії</w:t>
            </w:r>
            <w:proofErr w:type="spellEnd"/>
            <w:r w:rsidRPr="00BE4E3B">
              <w:rPr>
                <w:color w:val="000000"/>
              </w:rPr>
              <w:t xml:space="preserve"> суду, та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BE4E3B">
              <w:rPr>
                <w:color w:val="000000"/>
              </w:rPr>
              <w:t>судових</w:t>
            </w:r>
            <w:proofErr w:type="spellEnd"/>
            <w:r w:rsidRPr="00BE4E3B">
              <w:rPr>
                <w:color w:val="000000"/>
              </w:rPr>
              <w:t xml:space="preserve"> справ для </w:t>
            </w:r>
            <w:proofErr w:type="spellStart"/>
            <w:r w:rsidRPr="00BE4E3B">
              <w:rPr>
                <w:color w:val="000000"/>
              </w:rPr>
              <w:t>ознайомлення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учасникам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gramStart"/>
            <w:r w:rsidRPr="00BE4E3B">
              <w:rPr>
                <w:color w:val="000000"/>
              </w:rPr>
              <w:t>судового</w:t>
            </w:r>
            <w:proofErr w:type="gram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BE4E3B">
              <w:rPr>
                <w:color w:val="000000"/>
              </w:rPr>
              <w:t>розгляду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відповідно</w:t>
            </w:r>
            <w:proofErr w:type="spellEnd"/>
            <w:r w:rsidRPr="00BE4E3B">
              <w:rPr>
                <w:color w:val="000000"/>
              </w:rPr>
              <w:t xml:space="preserve"> до </w:t>
            </w:r>
            <w:r w:rsidRPr="00BE4E3B"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встановленого</w:t>
            </w:r>
            <w:proofErr w:type="spellEnd"/>
            <w:r w:rsidRPr="00BE4E3B">
              <w:rPr>
                <w:color w:val="000000"/>
              </w:rPr>
              <w:t xml:space="preserve"> порядку.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</w:rPr>
              <w:t xml:space="preserve">На час </w:t>
            </w:r>
            <w:proofErr w:type="spellStart"/>
            <w:r w:rsidRPr="00BE4E3B">
              <w:rPr>
                <w:color w:val="000000"/>
              </w:rPr>
              <w:t>тимчасової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відсутності</w:t>
            </w:r>
            <w:proofErr w:type="spellEnd"/>
            <w:r w:rsidRPr="00BE4E3B">
              <w:rPr>
                <w:color w:val="000000"/>
              </w:rPr>
              <w:t xml:space="preserve"> старшого секретаря </w:t>
            </w:r>
            <w:r w:rsidRPr="00BE4E3B">
              <w:rPr>
                <w:color w:val="000000"/>
                <w:lang w:val="uk-UA"/>
              </w:rPr>
              <w:t xml:space="preserve"> </w:t>
            </w:r>
            <w:r w:rsidRPr="00BE4E3B">
              <w:rPr>
                <w:color w:val="000000"/>
              </w:rPr>
              <w:t xml:space="preserve">суду за </w:t>
            </w:r>
          </w:p>
          <w:p w:rsidR="00A27362" w:rsidRPr="00365EC9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Pr="00BE4E3B">
              <w:rPr>
                <w:color w:val="000000"/>
              </w:rPr>
              <w:t xml:space="preserve">наказом </w:t>
            </w:r>
            <w:r>
              <w:rPr>
                <w:color w:val="000000"/>
                <w:lang w:val="uk-UA"/>
              </w:rPr>
              <w:t xml:space="preserve">керівника апарату </w:t>
            </w:r>
            <w:r w:rsidRPr="00BE4E3B">
              <w:rPr>
                <w:color w:val="000000"/>
              </w:rPr>
              <w:t xml:space="preserve">суду </w:t>
            </w:r>
            <w:proofErr w:type="spellStart"/>
            <w:r w:rsidRPr="00BE4E3B">
              <w:rPr>
                <w:color w:val="000000"/>
              </w:rPr>
              <w:t>виконує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його</w:t>
            </w:r>
            <w:proofErr w:type="spellEnd"/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обов'язки</w:t>
            </w:r>
            <w:proofErr w:type="spellEnd"/>
            <w:r w:rsidRPr="00BE4E3B">
              <w:rPr>
                <w:color w:val="000000"/>
              </w:rPr>
              <w:t xml:space="preserve">. </w:t>
            </w:r>
          </w:p>
          <w:p w:rsidR="00A27362" w:rsidRPr="00BE4E3B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 w:rsidRPr="00BE4E3B">
              <w:rPr>
                <w:color w:val="000000"/>
                <w:lang w:val="uk-UA"/>
              </w:rPr>
              <w:t xml:space="preserve">- </w:t>
            </w:r>
            <w:r w:rsidRPr="00BE4E3B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Виконує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доручення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голови</w:t>
            </w:r>
            <w:proofErr w:type="spellEnd"/>
            <w:r w:rsidRPr="00BE4E3B">
              <w:rPr>
                <w:color w:val="000000"/>
              </w:rPr>
              <w:t xml:space="preserve"> суду, </w:t>
            </w:r>
            <w:proofErr w:type="spellStart"/>
            <w:r w:rsidRPr="00BE4E3B">
              <w:rPr>
                <w:color w:val="000000"/>
              </w:rPr>
              <w:t>керівника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апарату</w:t>
            </w:r>
            <w:proofErr w:type="spellEnd"/>
            <w:r w:rsidRPr="00BE4E3B">
              <w:rPr>
                <w:color w:val="000000"/>
              </w:rPr>
              <w:t xml:space="preserve"> суду </w:t>
            </w:r>
            <w:r w:rsidRPr="00BE4E3B">
              <w:rPr>
                <w:color w:val="000000"/>
                <w:lang w:val="uk-UA"/>
              </w:rPr>
              <w:t xml:space="preserve">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r w:rsidRPr="00BE4E3B">
              <w:rPr>
                <w:color w:val="000000"/>
              </w:rPr>
              <w:t xml:space="preserve">та </w:t>
            </w:r>
            <w:proofErr w:type="gramStart"/>
            <w:r w:rsidRPr="00BE4E3B">
              <w:rPr>
                <w:color w:val="000000"/>
              </w:rPr>
              <w:t>старшого</w:t>
            </w:r>
            <w:proofErr w:type="gramEnd"/>
            <w:r w:rsidRPr="00BE4E3B">
              <w:rPr>
                <w:color w:val="000000"/>
              </w:rPr>
              <w:t xml:space="preserve"> секретаря суду </w:t>
            </w:r>
            <w:proofErr w:type="spellStart"/>
            <w:r w:rsidRPr="00BE4E3B">
              <w:rPr>
                <w:color w:val="000000"/>
              </w:rPr>
              <w:t>щодо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організації</w:t>
            </w:r>
            <w:proofErr w:type="spellEnd"/>
            <w:r w:rsidRPr="00BE4E3B">
              <w:rPr>
                <w:color w:val="000000"/>
              </w:rPr>
              <w:t xml:space="preserve"> </w:t>
            </w:r>
            <w:proofErr w:type="spellStart"/>
            <w:r w:rsidRPr="00BE4E3B">
              <w:rPr>
                <w:color w:val="000000"/>
              </w:rPr>
              <w:t>роботи</w:t>
            </w:r>
            <w:proofErr w:type="spellEnd"/>
            <w:r w:rsidRPr="00BE4E3B">
              <w:rPr>
                <w:color w:val="000000"/>
              </w:rPr>
              <w:t xml:space="preserve"> </w:t>
            </w:r>
            <w:r w:rsidRPr="00BE4E3B">
              <w:rPr>
                <w:color w:val="000000"/>
                <w:lang w:val="uk-UA"/>
              </w:rPr>
              <w:t xml:space="preserve">  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A27362" w:rsidRDefault="00A27362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</w:t>
            </w:r>
            <w:proofErr w:type="spellStart"/>
            <w:r w:rsidRPr="00365EC9">
              <w:rPr>
                <w:color w:val="000000"/>
              </w:rPr>
              <w:t>канцелярії</w:t>
            </w:r>
            <w:proofErr w:type="spellEnd"/>
            <w:r w:rsidRPr="00365EC9">
              <w:rPr>
                <w:color w:val="000000"/>
              </w:rPr>
              <w:t xml:space="preserve"> суду.</w:t>
            </w:r>
          </w:p>
          <w:p w:rsidR="00B91A8D" w:rsidRPr="00B91A8D" w:rsidRDefault="00B91A8D" w:rsidP="00197BAA">
            <w:pPr>
              <w:pStyle w:val="a7"/>
              <w:spacing w:after="0" w:line="240" w:lineRule="auto"/>
              <w:rPr>
                <w:color w:val="000000"/>
                <w:lang w:val="uk-UA"/>
              </w:rPr>
            </w:pP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365EC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EB2369"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</w:t>
            </w:r>
            <w:r w:rsidR="00365EC9">
              <w:rPr>
                <w:rFonts w:eastAsia="Times New Roman"/>
                <w:sz w:val="22"/>
                <w:szCs w:val="22"/>
                <w:lang w:val="uk-UA" w:eastAsia="uk-UA"/>
              </w:rPr>
              <w:t xml:space="preserve"> секретаря судового засідання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– </w:t>
            </w:r>
            <w:r w:rsidR="00A27362">
              <w:rPr>
                <w:rFonts w:eastAsia="Times New Roman"/>
                <w:sz w:val="22"/>
                <w:szCs w:val="22"/>
                <w:lang w:val="uk-UA" w:eastAsia="uk-UA"/>
              </w:rPr>
              <w:t>2</w:t>
            </w:r>
            <w:r w:rsidR="00106235">
              <w:rPr>
                <w:rFonts w:eastAsia="Times New Roman"/>
                <w:sz w:val="22"/>
                <w:szCs w:val="22"/>
                <w:lang w:val="uk-UA" w:eastAsia="uk-UA"/>
              </w:rPr>
              <w:t>643</w:t>
            </w:r>
            <w:r w:rsidR="00A27362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</w:t>
            </w:r>
          </w:p>
          <w:p w:rsidR="00EB2369" w:rsidRPr="005A2468" w:rsidRDefault="00315A3C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надбавка до посадового окладу за ранг державного службовця відповідно до постанови Кабінету Міністрів України </w:t>
            </w:r>
            <w:r w:rsidR="003E5E17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                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від </w:t>
            </w:r>
            <w:r w:rsidR="003E5E17">
              <w:rPr>
                <w:rFonts w:eastAsia="Times New Roman"/>
                <w:sz w:val="22"/>
                <w:szCs w:val="22"/>
                <w:lang w:val="uk-UA" w:eastAsia="uk-UA"/>
              </w:rPr>
              <w:t>18.01.2017 року №15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, </w:t>
            </w:r>
          </w:p>
          <w:p w:rsidR="00EB2369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3) надбавка та до</w:t>
            </w:r>
            <w:r w:rsidR="00B77F4B">
              <w:rPr>
                <w:rFonts w:eastAsia="Times New Roman"/>
                <w:sz w:val="22"/>
                <w:szCs w:val="22"/>
                <w:lang w:val="uk-UA" w:eastAsia="uk-UA"/>
              </w:rPr>
              <w:t>плати (відповідно до с</w:t>
            </w:r>
            <w:r w:rsidR="00365EC9">
              <w:rPr>
                <w:rFonts w:eastAsia="Times New Roman"/>
                <w:sz w:val="22"/>
                <w:szCs w:val="22"/>
                <w:lang w:val="uk-UA" w:eastAsia="uk-UA"/>
              </w:rPr>
              <w:t xml:space="preserve">татті  52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Закону </w:t>
            </w:r>
            <w:r w:rsidR="00365EC9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України «Про державну службу»).</w:t>
            </w:r>
          </w:p>
          <w:p w:rsidR="00AE5783" w:rsidRPr="005A2468" w:rsidRDefault="00AE5783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8344AA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Постійна </w:t>
            </w:r>
          </w:p>
          <w:p w:rsidR="00EB2369" w:rsidRPr="005A2468" w:rsidRDefault="00EB2369" w:rsidP="00B77F4B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1) Копія паспорта громадянина України.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Письмова заява про участь у конкурсі із зазначенням основних мотивів щодо зайняття посади державної служби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, до якої додається резюме у довільній формі.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3)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</w:t>
            </w:r>
            <w:r w:rsidR="00B77F4B">
              <w:rPr>
                <w:rFonts w:eastAsia="Times New Roman"/>
                <w:sz w:val="22"/>
                <w:szCs w:val="22"/>
                <w:lang w:val="uk-UA" w:eastAsia="uk-UA"/>
              </w:rPr>
              <w:t xml:space="preserve"> або копію довідки  встановленої форми  про результати такої перевірки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4) Копі</w:t>
            </w:r>
            <w:r w:rsidR="00B77F4B">
              <w:rPr>
                <w:rFonts w:eastAsia="Times New Roman"/>
                <w:sz w:val="22"/>
                <w:szCs w:val="22"/>
                <w:lang w:val="uk-UA" w:eastAsia="uk-UA"/>
              </w:rPr>
              <w:t>ю (копії)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 документа (документів) про освіту.</w:t>
            </w:r>
          </w:p>
          <w:p w:rsidR="00170F16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5)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257202">
              <w:rPr>
                <w:rFonts w:eastAsia="Times New Roman"/>
                <w:sz w:val="22"/>
                <w:szCs w:val="22"/>
                <w:lang w:val="uk-UA" w:eastAsia="uk-UA"/>
              </w:rPr>
              <w:t>Оригінал п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 xml:space="preserve">освідчення атестації щодо вільного  володіння державною мовою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EB2369" w:rsidRPr="005A2468" w:rsidRDefault="00170F16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6)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>Заповнена особова картка встановленого зразка.</w:t>
            </w:r>
          </w:p>
          <w:p w:rsidR="00EB2369" w:rsidRPr="005A2468" w:rsidRDefault="00170F16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7)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>Декларація особи, уповноваженої на виконання функцій держави або місцевого самоврядування,  за 201</w:t>
            </w:r>
            <w:r w:rsidR="008344AA">
              <w:rPr>
                <w:rFonts w:eastAsia="Times New Roman"/>
                <w:sz w:val="22"/>
                <w:szCs w:val="22"/>
                <w:lang w:val="uk-UA" w:eastAsia="uk-UA"/>
              </w:rPr>
              <w:t>7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рік.</w:t>
            </w:r>
          </w:p>
          <w:p w:rsidR="00EB2369" w:rsidRPr="00590D51" w:rsidRDefault="0094176B" w:rsidP="00106235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Строк подання документів</w:t>
            </w:r>
            <w:r w:rsidR="00B77F4B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: 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>15</w:t>
            </w:r>
            <w:r w:rsidRPr="0094176B">
              <w:rPr>
                <w:rFonts w:eastAsia="Times New Roman"/>
                <w:sz w:val="22"/>
                <w:szCs w:val="22"/>
                <w:lang w:val="uk-UA" w:eastAsia="uk-UA"/>
              </w:rPr>
              <w:t xml:space="preserve"> календарних днів  з дня  оприлюднення  інформації про проведення конкурсу на офіційному сайті Національного агентства  з питань державної служби</w:t>
            </w:r>
            <w:r w:rsidR="00384B07">
              <w:rPr>
                <w:rFonts w:eastAsia="Times New Roman"/>
                <w:sz w:val="22"/>
                <w:szCs w:val="22"/>
                <w:lang w:val="uk-UA" w:eastAsia="uk-UA"/>
              </w:rPr>
              <w:t>,</w:t>
            </w:r>
            <w:r w:rsidR="00A27362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384B07">
              <w:rPr>
                <w:rFonts w:eastAsia="Times New Roman"/>
                <w:sz w:val="22"/>
                <w:szCs w:val="22"/>
                <w:lang w:val="uk-UA" w:eastAsia="uk-UA"/>
              </w:rPr>
              <w:t xml:space="preserve"> до</w:t>
            </w:r>
            <w:r w:rsidR="00635DFA">
              <w:rPr>
                <w:rFonts w:eastAsia="Times New Roman"/>
                <w:sz w:val="22"/>
                <w:szCs w:val="22"/>
                <w:lang w:val="uk-UA" w:eastAsia="uk-UA"/>
              </w:rPr>
              <w:t xml:space="preserve"> 17:15 </w:t>
            </w:r>
            <w:r w:rsidR="00384B07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492C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106235">
              <w:rPr>
                <w:rFonts w:eastAsia="Times New Roman"/>
                <w:sz w:val="22"/>
                <w:szCs w:val="22"/>
                <w:lang w:val="uk-UA" w:eastAsia="uk-UA"/>
              </w:rPr>
              <w:t xml:space="preserve">28 лютого 2018 </w:t>
            </w:r>
            <w:r w:rsidR="00635DFA">
              <w:rPr>
                <w:rFonts w:eastAsia="Times New Roman"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  <w:tr w:rsidR="00EB2369" w:rsidRPr="004C5526" w:rsidTr="00BE4E3B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Місце, час та дата початку </w:t>
            </w:r>
            <w:r w:rsidR="00EB2369"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1926C2" w:rsidRDefault="001926C2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>Октябрський</w:t>
            </w:r>
            <w:proofErr w:type="spellEnd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 районний суд </w:t>
            </w:r>
            <w:proofErr w:type="spellStart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>м.Полтави</w:t>
            </w:r>
            <w:proofErr w:type="spellEnd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1926C2" w:rsidRPr="001926C2" w:rsidRDefault="001926C2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1926C2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</w:p>
          <w:p w:rsidR="00EB2369" w:rsidRPr="005A2468" w:rsidRDefault="00B91A8D" w:rsidP="00B91A8D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о 09:00 годині</w:t>
            </w:r>
            <w:r w:rsidR="001926C2"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06 березня 2018 </w:t>
            </w:r>
            <w:r w:rsidR="00EB2369"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  <w:tr w:rsidR="00EB2369" w:rsidRPr="004124D0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3DFD" w:rsidRDefault="00483DFD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uk-UA" w:eastAsia="uk-UA"/>
              </w:rPr>
              <w:t>Черняєва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Тетяна Михайлівна </w:t>
            </w:r>
          </w:p>
          <w:p w:rsidR="00042A7D" w:rsidRDefault="00AE5783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AE5783" w:rsidRPr="005A2468" w:rsidRDefault="00042A7D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  <w:r w:rsidR="00AE5783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т. (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>053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) 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>53-14-98</w:t>
            </w:r>
          </w:p>
          <w:p w:rsidR="00483DFD" w:rsidRPr="00483DFD" w:rsidRDefault="00824D9A" w:rsidP="00483DFD">
            <w:pPr>
              <w:jc w:val="both"/>
              <w:rPr>
                <w:sz w:val="20"/>
                <w:szCs w:val="20"/>
                <w:lang w:val="uk-UA"/>
              </w:rPr>
            </w:pPr>
            <w:hyperlink r:id="rId6" w:history="1">
              <w:r w:rsidR="00483DFD" w:rsidRPr="00E50F56">
                <w:rPr>
                  <w:rStyle w:val="a6"/>
                  <w:sz w:val="20"/>
                  <w:szCs w:val="20"/>
                </w:rPr>
                <w:t>inbox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@</w:t>
              </w:r>
              <w:r w:rsidR="00483DFD" w:rsidRPr="00E50F56">
                <w:rPr>
                  <w:rStyle w:val="a6"/>
                  <w:sz w:val="20"/>
                  <w:szCs w:val="20"/>
                </w:rPr>
                <w:t>ok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pl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court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gov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proofErr w:type="spellStart"/>
              <w:r w:rsidR="00483DFD" w:rsidRPr="00E50F56">
                <w:rPr>
                  <w:rStyle w:val="a6"/>
                  <w:sz w:val="20"/>
                  <w:szCs w:val="20"/>
                </w:rPr>
                <w:t>ua</w:t>
              </w:r>
              <w:proofErr w:type="spellEnd"/>
            </w:hyperlink>
          </w:p>
          <w:p w:rsidR="00EB2369" w:rsidRPr="00483DFD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1926C2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1926C2" w:rsidP="001926C2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Вища, 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не нижче 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 xml:space="preserve">ступеня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>молодшого бакалавра або бакалавра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EB2369" w:rsidP="000742B8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не потребує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EB2369" w:rsidP="000742B8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8344AA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</w:t>
            </w:r>
            <w:r w:rsidR="001926C2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F1098A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8A321A" w:rsidRDefault="00F1098A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F1098A" w:rsidRDefault="00F1098A" w:rsidP="004E1CD9">
            <w:pPr>
              <w:pStyle w:val="rvps14"/>
              <w:rPr>
                <w:b/>
                <w:lang w:val="uk-UA"/>
              </w:rPr>
            </w:pPr>
            <w:r w:rsidRPr="00F1098A">
              <w:rPr>
                <w:b/>
                <w:lang w:val="uk-UA"/>
              </w:rPr>
              <w:t>Якісне виконання поставлених завдань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1) вміння працювати з інформацією;</w:t>
            </w:r>
          </w:p>
          <w:p w:rsidR="00F1098A" w:rsidRDefault="00B91A8D" w:rsidP="00B91A8D">
            <w:pPr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F1098A">
              <w:rPr>
                <w:lang w:val="uk-UA"/>
              </w:rPr>
              <w:t>орієнтація на досягнення кінцевих результатів;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3) вміння вирішувати комплексні завдання;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4) вміння надавати пропозиції, їх аргументувати та презентувати.</w:t>
            </w:r>
          </w:p>
        </w:tc>
      </w:tr>
      <w:tr w:rsidR="00F1098A" w:rsidRPr="00297F6F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8A321A" w:rsidRDefault="00F1098A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F1098A" w:rsidRDefault="00F1098A" w:rsidP="004E1CD9">
            <w:pPr>
              <w:pStyle w:val="rvps14"/>
              <w:rPr>
                <w:b/>
                <w:shd w:val="clear" w:color="auto" w:fill="FFFFFF"/>
                <w:lang w:val="uk-UA"/>
              </w:rPr>
            </w:pPr>
            <w:r w:rsidRPr="00F1098A">
              <w:rPr>
                <w:b/>
                <w:color w:val="000000"/>
                <w:shd w:val="clear" w:color="auto" w:fill="FFFFFF"/>
                <w:lang w:val="uk-UA"/>
              </w:rPr>
              <w:t>Командна робота та взаємодія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098A" w:rsidRPr="00B91A8D" w:rsidRDefault="00F1098A" w:rsidP="004E1CD9">
            <w:pPr>
              <w:pStyle w:val="rvps14"/>
              <w:spacing w:before="0" w:after="0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B91A8D">
              <w:rPr>
                <w:sz w:val="24"/>
                <w:szCs w:val="24"/>
                <w:shd w:val="clear" w:color="auto" w:fill="FFFFFF"/>
                <w:lang w:val="uk-UA"/>
              </w:rPr>
              <w:t>1) вміння працювати в команді;</w:t>
            </w:r>
          </w:p>
          <w:p w:rsidR="00F1098A" w:rsidRPr="00B91A8D" w:rsidRDefault="00F1098A" w:rsidP="004E1CD9">
            <w:pPr>
              <w:pStyle w:val="rvps14"/>
              <w:spacing w:before="0" w:after="0"/>
              <w:jc w:val="both"/>
              <w:rPr>
                <w:sz w:val="24"/>
                <w:szCs w:val="24"/>
                <w:lang w:val="uk-UA"/>
              </w:rPr>
            </w:pPr>
            <w:r w:rsidRPr="00B91A8D">
              <w:rPr>
                <w:sz w:val="24"/>
                <w:szCs w:val="24"/>
                <w:shd w:val="clear" w:color="auto" w:fill="FFFFFF"/>
                <w:lang w:val="uk-UA"/>
              </w:rPr>
              <w:t xml:space="preserve">2) вміння надавати зворотний </w:t>
            </w:r>
            <w:proofErr w:type="spellStart"/>
            <w:r w:rsidRPr="00B91A8D">
              <w:rPr>
                <w:sz w:val="24"/>
                <w:szCs w:val="24"/>
                <w:shd w:val="clear" w:color="auto" w:fill="FFFFFF"/>
                <w:lang w:val="uk-UA"/>
              </w:rPr>
              <w:t>зв</w:t>
            </w:r>
            <w:proofErr w:type="spellEnd"/>
            <w:r w:rsidRPr="00B91A8D">
              <w:rPr>
                <w:sz w:val="24"/>
                <w:szCs w:val="24"/>
                <w:shd w:val="clear" w:color="auto" w:fill="FFFFFF"/>
              </w:rPr>
              <w:t>`</w:t>
            </w:r>
            <w:proofErr w:type="spellStart"/>
            <w:r w:rsidRPr="00B91A8D">
              <w:rPr>
                <w:sz w:val="24"/>
                <w:szCs w:val="24"/>
                <w:shd w:val="clear" w:color="auto" w:fill="FFFFFF"/>
                <w:lang w:val="uk-UA"/>
              </w:rPr>
              <w:t>язок</w:t>
            </w:r>
            <w:proofErr w:type="spellEnd"/>
            <w:r w:rsidRPr="00B91A8D">
              <w:rPr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F1098A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8A321A" w:rsidRDefault="00F1098A" w:rsidP="00B91A8D">
            <w:pPr>
              <w:suppressAutoHyphens/>
              <w:autoSpaceDN w:val="0"/>
              <w:spacing w:before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A8D" w:rsidRPr="00B91A8D" w:rsidRDefault="00F1098A" w:rsidP="00B91A8D">
            <w:pPr>
              <w:pStyle w:val="rvps14"/>
              <w:spacing w:after="0"/>
              <w:rPr>
                <w:b/>
                <w:lang w:val="uk-UA"/>
              </w:rPr>
            </w:pPr>
            <w:r w:rsidRPr="00F1098A">
              <w:rPr>
                <w:b/>
                <w:lang w:val="uk-UA"/>
              </w:rPr>
              <w:t>Сприйняття змі</w:t>
            </w:r>
            <w:r w:rsidR="00B91A8D">
              <w:rPr>
                <w:b/>
                <w:lang w:val="uk-UA"/>
              </w:rPr>
              <w:t>н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098A" w:rsidRDefault="00F1098A" w:rsidP="00B91A8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1) виконання плану змін та покращень;</w:t>
            </w:r>
          </w:p>
          <w:p w:rsidR="00B91A8D" w:rsidRDefault="00F1098A" w:rsidP="00B91A8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2) здатність приймати зміни та змінюватись.</w:t>
            </w:r>
          </w:p>
          <w:p w:rsidR="00B91A8D" w:rsidRPr="00B91A8D" w:rsidRDefault="00B91A8D" w:rsidP="00B91A8D">
            <w:pPr>
              <w:jc w:val="both"/>
              <w:rPr>
                <w:color w:val="000000"/>
                <w:lang w:val="uk-UA"/>
              </w:rPr>
            </w:pPr>
          </w:p>
        </w:tc>
      </w:tr>
      <w:tr w:rsidR="00F1098A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8A321A" w:rsidRDefault="00F1098A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F1098A" w:rsidRDefault="00F1098A" w:rsidP="004E1CD9">
            <w:pPr>
              <w:pStyle w:val="rvps14"/>
              <w:rPr>
                <w:b/>
                <w:lang w:val="uk-UA"/>
              </w:rPr>
            </w:pPr>
            <w:r w:rsidRPr="00F1098A">
              <w:rPr>
                <w:b/>
                <w:lang w:val="uk-UA"/>
              </w:rPr>
              <w:t xml:space="preserve">Технічні вміння 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Вміння використовувати </w:t>
            </w:r>
            <w:proofErr w:type="spellStart"/>
            <w:r>
              <w:rPr>
                <w:lang w:val="uk-UA"/>
              </w:rPr>
              <w:t>комп</w:t>
            </w:r>
            <w:proofErr w:type="spellEnd"/>
            <w:r w:rsidRPr="00473BCD">
              <w:t>`</w:t>
            </w:r>
            <w:proofErr w:type="spellStart"/>
            <w:r>
              <w:rPr>
                <w:lang w:val="uk-UA"/>
              </w:rPr>
              <w:t>ютерне</w:t>
            </w:r>
            <w:proofErr w:type="spellEnd"/>
            <w:r>
              <w:rPr>
                <w:lang w:val="uk-UA"/>
              </w:rPr>
              <w:t xml:space="preserve"> обладнання та програмне забезпечення, використовувати офісну техніку</w:t>
            </w:r>
          </w:p>
        </w:tc>
      </w:tr>
      <w:tr w:rsidR="00F1098A" w:rsidRPr="004C5526" w:rsidTr="00B91A8D">
        <w:trPr>
          <w:trHeight w:val="166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8A321A" w:rsidRDefault="00F1098A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098A" w:rsidRPr="00F1098A" w:rsidRDefault="00F1098A" w:rsidP="004E1CD9">
            <w:pPr>
              <w:pStyle w:val="rvps14"/>
              <w:rPr>
                <w:b/>
                <w:lang w:val="uk-UA"/>
              </w:rPr>
            </w:pPr>
            <w:r w:rsidRPr="00F1098A">
              <w:rPr>
                <w:b/>
                <w:lang w:val="uk-UA"/>
              </w:rPr>
              <w:t>Особистісні компетенції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1) відповідальність;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2) системність і самостійність в роботі;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3) уважність до деталей;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4) наполегливість;</w:t>
            </w:r>
          </w:p>
          <w:p w:rsidR="00F1098A" w:rsidRDefault="00F1098A" w:rsidP="004E1C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5) орієнтація на саморозвиток;</w:t>
            </w:r>
          </w:p>
          <w:p w:rsidR="00F1098A" w:rsidRDefault="00F1098A" w:rsidP="004E1CD9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6) вміння працювати в стресових ситуаціях.</w:t>
            </w:r>
          </w:p>
        </w:tc>
      </w:tr>
      <w:tr w:rsidR="001926C2" w:rsidRPr="004C5526" w:rsidTr="00F1169C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Default="001926C2" w:rsidP="001926C2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1926C2" w:rsidRDefault="001926C2" w:rsidP="001926C2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1926C2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1926C2" w:rsidRPr="001926C2" w:rsidRDefault="001926C2" w:rsidP="001926C2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1926C2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Знання законодавства 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B91A8D" w:rsidRDefault="001926C2" w:rsidP="00B91A8D">
            <w:pPr>
              <w:pStyle w:val="rvps14"/>
              <w:spacing w:before="0" w:after="0"/>
              <w:rPr>
                <w:sz w:val="24"/>
                <w:szCs w:val="24"/>
              </w:rPr>
            </w:pPr>
            <w:r w:rsidRPr="00B91A8D">
              <w:rPr>
                <w:sz w:val="24"/>
                <w:szCs w:val="24"/>
                <w:lang w:val="uk-UA"/>
              </w:rPr>
              <w:t xml:space="preserve">   </w:t>
            </w:r>
            <w:r w:rsidRPr="00B91A8D">
              <w:rPr>
                <w:sz w:val="24"/>
                <w:szCs w:val="24"/>
              </w:rPr>
              <w:t xml:space="preserve">- </w:t>
            </w:r>
            <w:r w:rsidRPr="00B91A8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1A8D">
              <w:rPr>
                <w:sz w:val="24"/>
                <w:szCs w:val="24"/>
              </w:rPr>
              <w:t>Конституція</w:t>
            </w:r>
            <w:proofErr w:type="spellEnd"/>
            <w:r w:rsidRPr="00B91A8D">
              <w:rPr>
                <w:sz w:val="24"/>
                <w:szCs w:val="24"/>
              </w:rPr>
              <w:t xml:space="preserve"> </w:t>
            </w:r>
            <w:proofErr w:type="spellStart"/>
            <w:r w:rsidRPr="00B91A8D">
              <w:rPr>
                <w:sz w:val="24"/>
                <w:szCs w:val="24"/>
              </w:rPr>
              <w:t>України</w:t>
            </w:r>
            <w:proofErr w:type="spellEnd"/>
            <w:r w:rsidRPr="00B91A8D">
              <w:rPr>
                <w:sz w:val="24"/>
                <w:szCs w:val="24"/>
              </w:rPr>
              <w:t xml:space="preserve">; </w:t>
            </w:r>
          </w:p>
          <w:p w:rsidR="001926C2" w:rsidRPr="00B91A8D" w:rsidRDefault="001926C2" w:rsidP="00B91A8D">
            <w:pPr>
              <w:pStyle w:val="rvps14"/>
              <w:spacing w:before="0" w:after="0"/>
              <w:rPr>
                <w:sz w:val="24"/>
                <w:szCs w:val="24"/>
              </w:rPr>
            </w:pPr>
            <w:r w:rsidRPr="00B91A8D">
              <w:rPr>
                <w:sz w:val="24"/>
                <w:szCs w:val="24"/>
                <w:lang w:val="uk-UA"/>
              </w:rPr>
              <w:t xml:space="preserve">  </w:t>
            </w:r>
            <w:r w:rsidRPr="00B91A8D">
              <w:rPr>
                <w:sz w:val="24"/>
                <w:szCs w:val="24"/>
              </w:rPr>
              <w:t xml:space="preserve"> - </w:t>
            </w:r>
            <w:r w:rsidRPr="00B91A8D">
              <w:rPr>
                <w:sz w:val="24"/>
                <w:szCs w:val="24"/>
                <w:lang w:val="uk-UA"/>
              </w:rPr>
              <w:t xml:space="preserve"> </w:t>
            </w:r>
            <w:r w:rsidRPr="00B91A8D">
              <w:rPr>
                <w:sz w:val="24"/>
                <w:szCs w:val="24"/>
              </w:rPr>
              <w:t>З</w:t>
            </w:r>
            <w:proofErr w:type="spellStart"/>
            <w:r w:rsidRPr="00B91A8D">
              <w:rPr>
                <w:sz w:val="24"/>
                <w:szCs w:val="24"/>
                <w:lang w:val="uk-UA"/>
              </w:rPr>
              <w:t>акон</w:t>
            </w:r>
            <w:proofErr w:type="spellEnd"/>
            <w:r w:rsidRPr="00B91A8D">
              <w:rPr>
                <w:sz w:val="24"/>
                <w:szCs w:val="24"/>
                <w:lang w:val="uk-UA"/>
              </w:rPr>
              <w:t xml:space="preserve"> </w:t>
            </w:r>
            <w:r w:rsidRPr="00B91A8D">
              <w:rPr>
                <w:sz w:val="24"/>
                <w:szCs w:val="24"/>
              </w:rPr>
              <w:t>У</w:t>
            </w:r>
            <w:r w:rsidRPr="00B91A8D">
              <w:rPr>
                <w:sz w:val="24"/>
                <w:szCs w:val="24"/>
                <w:lang w:val="uk-UA"/>
              </w:rPr>
              <w:t>країни</w:t>
            </w:r>
            <w:r w:rsidRPr="00B91A8D">
              <w:rPr>
                <w:sz w:val="24"/>
                <w:szCs w:val="24"/>
              </w:rPr>
              <w:t xml:space="preserve"> “Про </w:t>
            </w:r>
            <w:proofErr w:type="spellStart"/>
            <w:r w:rsidRPr="00B91A8D">
              <w:rPr>
                <w:sz w:val="24"/>
                <w:szCs w:val="24"/>
              </w:rPr>
              <w:t>державну</w:t>
            </w:r>
            <w:proofErr w:type="spellEnd"/>
            <w:r w:rsidRPr="00B91A8D">
              <w:rPr>
                <w:sz w:val="24"/>
                <w:szCs w:val="24"/>
              </w:rPr>
              <w:t xml:space="preserve"> службу”;</w:t>
            </w:r>
          </w:p>
          <w:p w:rsidR="001926C2" w:rsidRPr="00B91A8D" w:rsidRDefault="001926C2" w:rsidP="00B91A8D">
            <w:pPr>
              <w:suppressAutoHyphens/>
              <w:autoSpaceDN w:val="0"/>
              <w:textAlignment w:val="baseline"/>
              <w:rPr>
                <w:rFonts w:eastAsia="Times New Roman"/>
                <w:lang w:val="uk-UA" w:eastAsia="uk-UA"/>
              </w:rPr>
            </w:pPr>
            <w:r w:rsidRPr="00B91A8D">
              <w:rPr>
                <w:lang w:val="uk-UA"/>
              </w:rPr>
              <w:t xml:space="preserve">  </w:t>
            </w:r>
            <w:r w:rsidRPr="00B91A8D">
              <w:t xml:space="preserve"> - </w:t>
            </w:r>
            <w:r w:rsidRPr="00B91A8D">
              <w:rPr>
                <w:lang w:val="uk-UA"/>
              </w:rPr>
              <w:t xml:space="preserve"> </w:t>
            </w:r>
            <w:r w:rsidRPr="00B91A8D">
              <w:t xml:space="preserve">Закон </w:t>
            </w:r>
            <w:proofErr w:type="spellStart"/>
            <w:r w:rsidRPr="00B91A8D">
              <w:t>Укра</w:t>
            </w:r>
            <w:proofErr w:type="spellEnd"/>
            <w:r w:rsidRPr="00B91A8D">
              <w:rPr>
                <w:lang w:val="uk-UA"/>
              </w:rPr>
              <w:t>ї</w:t>
            </w:r>
            <w:r w:rsidRPr="00B91A8D">
              <w:t xml:space="preserve">ни “Про </w:t>
            </w:r>
            <w:proofErr w:type="spellStart"/>
            <w:r w:rsidRPr="00B91A8D">
              <w:t>запобігання</w:t>
            </w:r>
            <w:proofErr w:type="spellEnd"/>
            <w:r w:rsidRPr="00B91A8D">
              <w:t xml:space="preserve"> </w:t>
            </w:r>
            <w:proofErr w:type="spellStart"/>
            <w:r w:rsidRPr="00B91A8D">
              <w:t>корупції</w:t>
            </w:r>
            <w:proofErr w:type="spellEnd"/>
            <w:r w:rsidRPr="00B91A8D">
              <w:t>”</w:t>
            </w:r>
          </w:p>
        </w:tc>
      </w:tr>
      <w:tr w:rsidR="001926C2" w:rsidRPr="008344AA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1926C2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1926C2">
              <w:rPr>
                <w:b/>
                <w:lang w:val="uk-UA"/>
              </w:rPr>
              <w:t xml:space="preserve">Знання спеціального законодавства, що </w:t>
            </w:r>
            <w:proofErr w:type="spellStart"/>
            <w:r w:rsidRPr="001926C2">
              <w:rPr>
                <w:b/>
                <w:lang w:val="uk-UA"/>
              </w:rPr>
              <w:t>пов</w:t>
            </w:r>
            <w:proofErr w:type="spellEnd"/>
            <w:r w:rsidRPr="001926C2">
              <w:rPr>
                <w:b/>
              </w:rPr>
              <w:t>`</w:t>
            </w:r>
            <w:proofErr w:type="spellStart"/>
            <w:r w:rsidRPr="001926C2">
              <w:rPr>
                <w:b/>
                <w:lang w:val="uk-UA"/>
              </w:rPr>
              <w:t>язане</w:t>
            </w:r>
            <w:proofErr w:type="spellEnd"/>
            <w:r w:rsidRPr="001926C2">
              <w:rPr>
                <w:b/>
                <w:lang w:val="uk-UA"/>
              </w:rPr>
              <w:t xml:space="preserve">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B91A8D" w:rsidRDefault="001926C2" w:rsidP="00B91A8D">
            <w:pPr>
              <w:pStyle w:val="a5"/>
              <w:numPr>
                <w:ilvl w:val="0"/>
                <w:numId w:val="1"/>
              </w:numPr>
              <w:suppressAutoHyphens/>
              <w:autoSpaceDN w:val="0"/>
              <w:ind w:left="190"/>
              <w:textAlignment w:val="baseline"/>
              <w:rPr>
                <w:lang w:val="uk-UA" w:eastAsia="uk-UA"/>
              </w:rPr>
            </w:pPr>
            <w:r w:rsidRPr="00B91A8D">
              <w:rPr>
                <w:color w:val="000000"/>
                <w:lang w:val="uk-UA" w:eastAsia="uk-UA"/>
              </w:rPr>
              <w:t>-  Закон України</w:t>
            </w:r>
            <w:r w:rsidRPr="00B91A8D">
              <w:rPr>
                <w:lang w:val="uk-UA" w:eastAsia="uk-UA"/>
              </w:rPr>
              <w:t xml:space="preserve"> </w:t>
            </w:r>
            <w:r w:rsidRPr="00B91A8D">
              <w:t>“</w:t>
            </w:r>
            <w:r w:rsidRPr="00B91A8D">
              <w:rPr>
                <w:lang w:val="uk-UA" w:eastAsia="uk-UA"/>
              </w:rPr>
              <w:t>Про судоустрій і статус суддів</w:t>
            </w:r>
            <w:r w:rsidRPr="00B91A8D">
              <w:t>”</w:t>
            </w:r>
            <w:r w:rsidRPr="00B91A8D">
              <w:rPr>
                <w:lang w:val="uk-UA" w:eastAsia="uk-UA"/>
              </w:rPr>
              <w:t>;</w:t>
            </w:r>
          </w:p>
          <w:p w:rsidR="001926C2" w:rsidRPr="00B91A8D" w:rsidRDefault="001926C2" w:rsidP="00B91A8D">
            <w:pPr>
              <w:pStyle w:val="a5"/>
              <w:numPr>
                <w:ilvl w:val="0"/>
                <w:numId w:val="1"/>
              </w:numPr>
              <w:suppressAutoHyphens/>
              <w:autoSpaceDN w:val="0"/>
              <w:ind w:left="190"/>
              <w:textAlignment w:val="baseline"/>
              <w:rPr>
                <w:lang w:val="uk-UA" w:eastAsia="uk-UA"/>
              </w:rPr>
            </w:pPr>
            <w:r w:rsidRPr="00B91A8D">
              <w:rPr>
                <w:lang w:val="uk-UA" w:eastAsia="uk-UA"/>
              </w:rPr>
              <w:t>-  Цивільний процесуальний кодекс України;</w:t>
            </w:r>
          </w:p>
          <w:p w:rsidR="001926C2" w:rsidRPr="00B91A8D" w:rsidRDefault="001926C2" w:rsidP="00B91A8D">
            <w:pPr>
              <w:pStyle w:val="a5"/>
              <w:numPr>
                <w:ilvl w:val="0"/>
                <w:numId w:val="1"/>
              </w:numPr>
              <w:suppressAutoHyphens/>
              <w:autoSpaceDN w:val="0"/>
              <w:ind w:left="190"/>
              <w:textAlignment w:val="baseline"/>
              <w:rPr>
                <w:lang w:val="uk-UA"/>
              </w:rPr>
            </w:pPr>
            <w:r w:rsidRPr="00B91A8D">
              <w:rPr>
                <w:color w:val="000000"/>
                <w:lang w:val="uk-UA" w:eastAsia="uk-UA"/>
              </w:rPr>
              <w:t xml:space="preserve">-  Кримінальний </w:t>
            </w:r>
            <w:r w:rsidRPr="00B91A8D">
              <w:rPr>
                <w:lang w:val="uk-UA" w:eastAsia="uk-UA"/>
              </w:rPr>
              <w:t xml:space="preserve">процесуальний кодекс України;                           </w:t>
            </w:r>
          </w:p>
          <w:p w:rsidR="001926C2" w:rsidRPr="00B91A8D" w:rsidRDefault="001926C2" w:rsidP="00B91A8D">
            <w:pPr>
              <w:pStyle w:val="a5"/>
              <w:numPr>
                <w:ilvl w:val="0"/>
                <w:numId w:val="1"/>
              </w:numPr>
              <w:suppressAutoHyphens/>
              <w:autoSpaceDN w:val="0"/>
              <w:ind w:left="190"/>
              <w:textAlignment w:val="baseline"/>
              <w:rPr>
                <w:lang w:val="uk-UA"/>
              </w:rPr>
            </w:pPr>
            <w:r w:rsidRPr="00B91A8D">
              <w:rPr>
                <w:lang w:val="uk-UA"/>
              </w:rPr>
              <w:t xml:space="preserve">- </w:t>
            </w:r>
            <w:hyperlink r:id="rId7" w:tgtFrame="_top" w:history="1">
              <w:proofErr w:type="spellStart"/>
              <w:r w:rsidRPr="00B91A8D">
                <w:t>Інструкція</w:t>
              </w:r>
              <w:proofErr w:type="spellEnd"/>
              <w:r w:rsidRPr="00B91A8D">
                <w:t xml:space="preserve"> про порядок </w:t>
              </w:r>
              <w:proofErr w:type="spellStart"/>
              <w:r w:rsidRPr="00B91A8D">
                <w:t>роботи</w:t>
              </w:r>
              <w:proofErr w:type="spellEnd"/>
              <w:r w:rsidRPr="00B91A8D">
                <w:t xml:space="preserve"> </w:t>
              </w:r>
              <w:proofErr w:type="spellStart"/>
              <w:r w:rsidRPr="00B91A8D">
                <w:t>з</w:t>
              </w:r>
              <w:proofErr w:type="spellEnd"/>
              <w:r w:rsidRPr="00B91A8D">
                <w:t xml:space="preserve"> </w:t>
              </w:r>
              <w:proofErr w:type="spellStart"/>
              <w:r w:rsidRPr="00B91A8D">
                <w:t>технічними</w:t>
              </w:r>
              <w:proofErr w:type="spellEnd"/>
              <w:r w:rsidRPr="00B91A8D">
                <w:t xml:space="preserve"> </w:t>
              </w:r>
              <w:proofErr w:type="spellStart"/>
              <w:r w:rsidRPr="00B91A8D">
                <w:t>засобами</w:t>
              </w:r>
              <w:proofErr w:type="spellEnd"/>
              <w:r w:rsidRPr="00B91A8D">
                <w:t xml:space="preserve"> </w:t>
              </w:r>
              <w:proofErr w:type="spellStart"/>
              <w:r w:rsidRPr="00B91A8D">
                <w:t>фіксування</w:t>
              </w:r>
              <w:proofErr w:type="spellEnd"/>
              <w:r w:rsidRPr="00B91A8D">
                <w:t xml:space="preserve"> судового </w:t>
              </w:r>
              <w:proofErr w:type="spellStart"/>
              <w:r w:rsidRPr="00B91A8D">
                <w:t>засідання</w:t>
              </w:r>
              <w:proofErr w:type="spellEnd"/>
            </w:hyperlink>
            <w:r w:rsidRPr="00B91A8D">
              <w:rPr>
                <w:lang w:val="uk-UA"/>
              </w:rPr>
              <w:t>;</w:t>
            </w:r>
          </w:p>
          <w:p w:rsidR="001926C2" w:rsidRPr="00B91A8D" w:rsidRDefault="001926C2" w:rsidP="00B91A8D">
            <w:pPr>
              <w:pStyle w:val="a5"/>
              <w:numPr>
                <w:ilvl w:val="0"/>
                <w:numId w:val="1"/>
              </w:numPr>
              <w:suppressAutoHyphens/>
              <w:autoSpaceDN w:val="0"/>
              <w:ind w:left="190"/>
              <w:textAlignment w:val="baseline"/>
              <w:rPr>
                <w:lang w:val="uk-UA" w:eastAsia="uk-UA"/>
              </w:rPr>
            </w:pPr>
            <w:r w:rsidRPr="00B91A8D">
              <w:rPr>
                <w:rStyle w:val="rvts23"/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-  Інструкція </w:t>
            </w:r>
            <w:r w:rsidRPr="00B91A8D">
              <w:rPr>
                <w:rStyle w:val="apple-converted-space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B91A8D">
              <w:rPr>
                <w:rStyle w:val="rvts23"/>
                <w:bCs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з діловодства у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</w:t>
            </w:r>
          </w:p>
          <w:p w:rsidR="001926C2" w:rsidRPr="00B91A8D" w:rsidRDefault="001926C2" w:rsidP="00B91A8D">
            <w:pPr>
              <w:suppressAutoHyphens/>
              <w:autoSpaceDN w:val="0"/>
              <w:textAlignment w:val="baseline"/>
              <w:rPr>
                <w:rFonts w:eastAsia="Times New Roman"/>
                <w:lang w:val="uk-UA" w:eastAsia="uk-UA"/>
              </w:rPr>
            </w:pPr>
          </w:p>
        </w:tc>
      </w:tr>
    </w:tbl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672D8" w:rsidRPr="00EB2369" w:rsidRDefault="00E672D8">
      <w:pPr>
        <w:rPr>
          <w:lang w:val="uk-UA"/>
        </w:rPr>
      </w:pPr>
      <w:bookmarkStart w:id="1" w:name="_GoBack"/>
      <w:bookmarkEnd w:id="1"/>
    </w:p>
    <w:sectPr w:rsidR="00E672D8" w:rsidRPr="00EB2369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A70B0"/>
    <w:rsid w:val="00042A7D"/>
    <w:rsid w:val="00096895"/>
    <w:rsid w:val="000F2521"/>
    <w:rsid w:val="00106235"/>
    <w:rsid w:val="001243BE"/>
    <w:rsid w:val="00126DBC"/>
    <w:rsid w:val="00170F16"/>
    <w:rsid w:val="001926C2"/>
    <w:rsid w:val="00257202"/>
    <w:rsid w:val="00297F6F"/>
    <w:rsid w:val="00315A3C"/>
    <w:rsid w:val="00344F2A"/>
    <w:rsid w:val="00362A94"/>
    <w:rsid w:val="00365EC9"/>
    <w:rsid w:val="00384B07"/>
    <w:rsid w:val="003A70B0"/>
    <w:rsid w:val="003E5E17"/>
    <w:rsid w:val="003F0CC9"/>
    <w:rsid w:val="004124D0"/>
    <w:rsid w:val="004177BB"/>
    <w:rsid w:val="0046062E"/>
    <w:rsid w:val="00465056"/>
    <w:rsid w:val="00483DFD"/>
    <w:rsid w:val="00552130"/>
    <w:rsid w:val="005E690A"/>
    <w:rsid w:val="00635DFA"/>
    <w:rsid w:val="00663D45"/>
    <w:rsid w:val="00676FBC"/>
    <w:rsid w:val="00691611"/>
    <w:rsid w:val="006D492C"/>
    <w:rsid w:val="00824D9A"/>
    <w:rsid w:val="008344AA"/>
    <w:rsid w:val="00860D88"/>
    <w:rsid w:val="00930634"/>
    <w:rsid w:val="0094176B"/>
    <w:rsid w:val="009A4E70"/>
    <w:rsid w:val="00A272BB"/>
    <w:rsid w:val="00A27362"/>
    <w:rsid w:val="00AE5783"/>
    <w:rsid w:val="00B77F4B"/>
    <w:rsid w:val="00B86A2F"/>
    <w:rsid w:val="00B91A8D"/>
    <w:rsid w:val="00BE4E3B"/>
    <w:rsid w:val="00C30C53"/>
    <w:rsid w:val="00C377A3"/>
    <w:rsid w:val="00C378FD"/>
    <w:rsid w:val="00CC2BFA"/>
    <w:rsid w:val="00D703EF"/>
    <w:rsid w:val="00D75D31"/>
    <w:rsid w:val="00E22C54"/>
    <w:rsid w:val="00E672D8"/>
    <w:rsid w:val="00EB2369"/>
    <w:rsid w:val="00F10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SA1205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box@ok.pl.court.gov.ua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3</cp:revision>
  <cp:lastPrinted>2018-02-14T08:03:00Z</cp:lastPrinted>
  <dcterms:created xsi:type="dcterms:W3CDTF">2018-02-13T09:33:00Z</dcterms:created>
  <dcterms:modified xsi:type="dcterms:W3CDTF">2018-02-14T08:05:00Z</dcterms:modified>
</cp:coreProperties>
</file>