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475" w:rsidRPr="009A04E3" w:rsidRDefault="00083475" w:rsidP="00290758">
      <w:pPr>
        <w:pStyle w:val="a3"/>
        <w:jc w:val="right"/>
        <w:rPr>
          <w:b/>
        </w:rPr>
      </w:pPr>
      <w:r w:rsidRPr="009A04E3">
        <w:rPr>
          <w:b/>
        </w:rPr>
        <w:t>Додаток 1</w:t>
      </w:r>
    </w:p>
    <w:p w:rsidR="00083475" w:rsidRPr="009A04E3" w:rsidRDefault="00083475" w:rsidP="00290758">
      <w:pPr>
        <w:pStyle w:val="a3"/>
        <w:jc w:val="right"/>
        <w:rPr>
          <w:b/>
        </w:rPr>
      </w:pPr>
    </w:p>
    <w:p w:rsidR="009A04E3" w:rsidRPr="009A04E3" w:rsidRDefault="009A04E3" w:rsidP="00290758">
      <w:pPr>
        <w:ind w:left="5664" w:firstLine="708"/>
        <w:rPr>
          <w:lang w:eastAsia="uk-UA"/>
        </w:rPr>
      </w:pPr>
      <w:r w:rsidRPr="009A04E3">
        <w:rPr>
          <w:b/>
          <w:bCs/>
          <w:color w:val="000000"/>
          <w:lang w:eastAsia="uk-UA"/>
        </w:rPr>
        <w:t>ЗАТВЕРДЖЕНО</w:t>
      </w:r>
    </w:p>
    <w:p w:rsidR="009A04E3" w:rsidRPr="009A04E3" w:rsidRDefault="009A04E3" w:rsidP="00290758">
      <w:pPr>
        <w:ind w:left="6372" w:firstLine="3"/>
        <w:rPr>
          <w:lang w:eastAsia="uk-UA"/>
        </w:rPr>
      </w:pPr>
      <w:r w:rsidRPr="009A04E3">
        <w:rPr>
          <w:b/>
          <w:bCs/>
          <w:color w:val="000000"/>
          <w:lang w:eastAsia="uk-UA"/>
        </w:rPr>
        <w:t xml:space="preserve">Наказом керівника апарату </w:t>
      </w:r>
      <w:r>
        <w:rPr>
          <w:b/>
          <w:bCs/>
          <w:color w:val="000000"/>
          <w:lang w:eastAsia="uk-UA"/>
        </w:rPr>
        <w:t>Вінницького районного</w:t>
      </w:r>
      <w:r w:rsidRPr="009A04E3">
        <w:rPr>
          <w:b/>
          <w:bCs/>
          <w:color w:val="000000"/>
          <w:lang w:eastAsia="uk-UA"/>
        </w:rPr>
        <w:t xml:space="preserve"> суду Вінницької області від </w:t>
      </w:r>
      <w:r>
        <w:rPr>
          <w:b/>
          <w:bCs/>
          <w:color w:val="000000"/>
          <w:lang w:eastAsia="uk-UA"/>
        </w:rPr>
        <w:t>20.06</w:t>
      </w:r>
      <w:r w:rsidRPr="009A04E3">
        <w:rPr>
          <w:b/>
          <w:bCs/>
          <w:color w:val="000000"/>
          <w:lang w:eastAsia="uk-UA"/>
        </w:rPr>
        <w:t>.2018 № </w:t>
      </w:r>
      <w:r w:rsidR="00C92652">
        <w:rPr>
          <w:b/>
          <w:bCs/>
          <w:color w:val="000000"/>
          <w:lang w:eastAsia="uk-UA"/>
        </w:rPr>
        <w:t>7</w:t>
      </w:r>
      <w:r w:rsidR="0099328E">
        <w:rPr>
          <w:b/>
          <w:bCs/>
          <w:color w:val="000000"/>
          <w:lang w:eastAsia="uk-UA"/>
        </w:rPr>
        <w:t>1</w:t>
      </w:r>
      <w:r w:rsidR="00C92652">
        <w:rPr>
          <w:b/>
          <w:bCs/>
          <w:color w:val="000000"/>
          <w:lang w:eastAsia="uk-UA"/>
        </w:rPr>
        <w:t>-осн/к</w:t>
      </w:r>
    </w:p>
    <w:p w:rsidR="00C92652" w:rsidRPr="00F12E63" w:rsidRDefault="00C92652" w:rsidP="00290758">
      <w:pPr>
        <w:shd w:val="clear" w:color="auto" w:fill="FFFFFF"/>
        <w:jc w:val="center"/>
        <w:rPr>
          <w:color w:val="000000"/>
          <w:sz w:val="27"/>
          <w:szCs w:val="27"/>
        </w:rPr>
      </w:pPr>
      <w:r w:rsidRPr="00F12E63">
        <w:rPr>
          <w:b/>
          <w:bCs/>
          <w:color w:val="000000"/>
        </w:rPr>
        <w:t>УМОВИ</w:t>
      </w:r>
    </w:p>
    <w:p w:rsidR="00C92652" w:rsidRPr="00F12E63" w:rsidRDefault="00C92652" w:rsidP="00290758">
      <w:pPr>
        <w:shd w:val="clear" w:color="auto" w:fill="FFFFFF"/>
        <w:ind w:hanging="426"/>
        <w:jc w:val="center"/>
        <w:rPr>
          <w:color w:val="000000"/>
          <w:sz w:val="27"/>
          <w:szCs w:val="27"/>
        </w:rPr>
      </w:pPr>
      <w:r w:rsidRPr="00F12E63">
        <w:rPr>
          <w:b/>
          <w:bCs/>
          <w:color w:val="000000"/>
        </w:rPr>
        <w:t>проведення конкурсу</w:t>
      </w:r>
      <w:r w:rsidRPr="00F12E63">
        <w:rPr>
          <w:color w:val="000000"/>
          <w:sz w:val="27"/>
          <w:szCs w:val="27"/>
        </w:rPr>
        <w:t xml:space="preserve"> </w:t>
      </w:r>
      <w:r w:rsidRPr="00F12E63">
        <w:rPr>
          <w:b/>
          <w:bCs/>
          <w:color w:val="000000"/>
        </w:rPr>
        <w:t xml:space="preserve">на зайняття </w:t>
      </w:r>
      <w:r w:rsidR="00273251">
        <w:rPr>
          <w:b/>
          <w:bCs/>
          <w:color w:val="000000"/>
        </w:rPr>
        <w:t xml:space="preserve">тимчасово </w:t>
      </w:r>
      <w:r w:rsidRPr="00F12E63">
        <w:rPr>
          <w:b/>
          <w:bCs/>
          <w:color w:val="000000"/>
        </w:rPr>
        <w:t>вакантної посади державної служби категорії «В»  –</w:t>
      </w:r>
      <w:r w:rsidRPr="00F12E63">
        <w:rPr>
          <w:color w:val="000000"/>
          <w:sz w:val="27"/>
          <w:szCs w:val="27"/>
        </w:rPr>
        <w:t xml:space="preserve"> </w:t>
      </w:r>
      <w:r w:rsidRPr="00F12E63">
        <w:t xml:space="preserve"> </w:t>
      </w:r>
      <w:r>
        <w:rPr>
          <w:b/>
        </w:rPr>
        <w:t>секретаря судового засідання</w:t>
      </w:r>
      <w:r w:rsidRPr="00F12E63">
        <w:rPr>
          <w:b/>
        </w:rPr>
        <w:t xml:space="preserve">  </w:t>
      </w:r>
      <w:r>
        <w:rPr>
          <w:b/>
        </w:rPr>
        <w:t>Вінницького районного суду</w:t>
      </w:r>
      <w:r w:rsidRPr="00F12E63">
        <w:rPr>
          <w:b/>
        </w:rPr>
        <w:t xml:space="preserve"> Вінницької області</w:t>
      </w:r>
    </w:p>
    <w:tbl>
      <w:tblPr>
        <w:tblW w:w="10391" w:type="dxa"/>
        <w:tblInd w:w="-74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"/>
        <w:gridCol w:w="1855"/>
        <w:gridCol w:w="7793"/>
        <w:gridCol w:w="61"/>
      </w:tblGrid>
      <w:tr w:rsidR="00C92652" w:rsidRPr="00F12E63" w:rsidTr="00C92652">
        <w:tc>
          <w:tcPr>
            <w:tcW w:w="10391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652" w:rsidRPr="00F12E63" w:rsidRDefault="00C92652" w:rsidP="00290758">
            <w:pPr>
              <w:keepNext/>
              <w:jc w:val="center"/>
              <w:rPr>
                <w:color w:val="000000"/>
                <w:lang w:eastAsia="en-US"/>
              </w:rPr>
            </w:pPr>
            <w:r w:rsidRPr="00F12E63">
              <w:rPr>
                <w:color w:val="000000"/>
                <w:sz w:val="26"/>
                <w:szCs w:val="26"/>
              </w:rPr>
              <w:t> </w:t>
            </w:r>
            <w:r w:rsidRPr="00F12E63">
              <w:rPr>
                <w:b/>
                <w:bCs/>
                <w:color w:val="000000"/>
                <w:lang w:eastAsia="en-US"/>
              </w:rPr>
              <w:t>Загальні умови</w:t>
            </w:r>
          </w:p>
        </w:tc>
      </w:tr>
      <w:tr w:rsidR="00C92652" w:rsidRPr="00F12E63" w:rsidTr="0099328E">
        <w:tc>
          <w:tcPr>
            <w:tcW w:w="24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652" w:rsidRPr="00F12E63" w:rsidRDefault="00C92652" w:rsidP="00290758">
            <w:pPr>
              <w:rPr>
                <w:color w:val="000000"/>
                <w:lang w:eastAsia="en-US"/>
              </w:rPr>
            </w:pPr>
            <w:r w:rsidRPr="00F12E63">
              <w:rPr>
                <w:b/>
                <w:bCs/>
                <w:color w:val="000000"/>
                <w:lang w:eastAsia="en-US"/>
              </w:rPr>
              <w:t>Посадові обов’язки</w:t>
            </w:r>
          </w:p>
        </w:tc>
        <w:tc>
          <w:tcPr>
            <w:tcW w:w="7957" w:type="dxa"/>
            <w:gridSpan w:val="2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652" w:rsidRPr="00C92652" w:rsidRDefault="00C92652" w:rsidP="00290758">
            <w:pPr>
              <w:jc w:val="both"/>
              <w:rPr>
                <w:b/>
              </w:rPr>
            </w:pPr>
            <w:r w:rsidRPr="00C92652">
              <w:rPr>
                <w:b/>
              </w:rPr>
              <w:t>Секретар судового засідання:</w:t>
            </w:r>
          </w:p>
          <w:p w:rsidR="00C92652" w:rsidRPr="00520743" w:rsidRDefault="00C92652" w:rsidP="00290758">
            <w:pPr>
              <w:ind w:firstLine="464"/>
              <w:jc w:val="both"/>
            </w:pPr>
            <w:r w:rsidRPr="00520743">
              <w:t xml:space="preserve">1. Здійснює судові виклики та повідомлення в справах, які знаходяться у провадженні судді; оформлює заявки до районних відділів Національної поліції, Вінницького ВП Головного управління Національної поліції у Вінницькій області,  адміністрації місць попереднього ув'язнення про доставку до суду затриманих та підсудних осіб, готує копії відповідних судових рішень. </w:t>
            </w:r>
          </w:p>
          <w:p w:rsidR="00C92652" w:rsidRPr="00520743" w:rsidRDefault="00C92652" w:rsidP="00290758">
            <w:pPr>
              <w:pStyle w:val="a4"/>
              <w:spacing w:before="0" w:beforeAutospacing="0" w:after="0" w:afterAutospacing="0"/>
              <w:ind w:firstLine="464"/>
              <w:jc w:val="both"/>
              <w:rPr>
                <w:lang w:val="uk-UA"/>
              </w:rPr>
            </w:pPr>
            <w:r w:rsidRPr="00520743">
              <w:rPr>
                <w:lang w:val="uk-UA"/>
              </w:rPr>
              <w:t xml:space="preserve">2. Здійснює оформлення та розміщення списків справ, призначених до розгляду. </w:t>
            </w:r>
          </w:p>
          <w:p w:rsidR="00C92652" w:rsidRPr="00520743" w:rsidRDefault="00C92652" w:rsidP="00290758">
            <w:pPr>
              <w:pStyle w:val="a4"/>
              <w:spacing w:before="0" w:beforeAutospacing="0" w:after="0" w:afterAutospacing="0"/>
              <w:ind w:firstLine="464"/>
              <w:jc w:val="both"/>
              <w:rPr>
                <w:lang w:val="uk-UA"/>
              </w:rPr>
            </w:pPr>
            <w:r w:rsidRPr="00520743">
              <w:rPr>
                <w:lang w:val="uk-UA"/>
              </w:rPr>
              <w:t xml:space="preserve">3. Перевіряє наявність і з'ясовує причини відсутності осіб, яких викликано до суду, і доповідає про це головуючому судді. </w:t>
            </w:r>
          </w:p>
          <w:p w:rsidR="00C92652" w:rsidRPr="00520743" w:rsidRDefault="00C92652" w:rsidP="00290758">
            <w:pPr>
              <w:pStyle w:val="a4"/>
              <w:spacing w:before="0" w:beforeAutospacing="0" w:after="0" w:afterAutospacing="0"/>
              <w:ind w:firstLine="464"/>
              <w:jc w:val="both"/>
              <w:rPr>
                <w:lang w:val="uk-UA"/>
              </w:rPr>
            </w:pPr>
            <w:r w:rsidRPr="00520743">
              <w:rPr>
                <w:lang w:val="uk-UA"/>
              </w:rPr>
              <w:t xml:space="preserve">4. Здійснює перевірку осіб, які викликані в судове засідання, та зазначає на повістках час перебування в суді. </w:t>
            </w:r>
          </w:p>
          <w:p w:rsidR="00C92652" w:rsidRPr="00520743" w:rsidRDefault="00C92652" w:rsidP="00290758">
            <w:pPr>
              <w:pStyle w:val="a4"/>
              <w:spacing w:before="0" w:beforeAutospacing="0" w:after="0" w:afterAutospacing="0"/>
              <w:ind w:firstLine="464"/>
              <w:jc w:val="both"/>
              <w:rPr>
                <w:lang w:val="uk-UA"/>
              </w:rPr>
            </w:pPr>
            <w:r w:rsidRPr="00520743">
              <w:rPr>
                <w:lang w:val="uk-UA"/>
              </w:rPr>
              <w:t xml:space="preserve">5. Забезпечує фіксування судового засідання технічними засобами згідно з Інструкцією про порядок фіксування судового процесу технічними засобами. </w:t>
            </w:r>
          </w:p>
          <w:p w:rsidR="00C92652" w:rsidRPr="00520743" w:rsidRDefault="00C92652" w:rsidP="00290758">
            <w:pPr>
              <w:pStyle w:val="a4"/>
              <w:spacing w:before="0" w:beforeAutospacing="0" w:after="0" w:afterAutospacing="0"/>
              <w:ind w:firstLine="464"/>
              <w:jc w:val="both"/>
              <w:rPr>
                <w:lang w:val="uk-UA"/>
              </w:rPr>
            </w:pPr>
            <w:r w:rsidRPr="00520743">
              <w:rPr>
                <w:lang w:val="uk-UA"/>
              </w:rPr>
              <w:t xml:space="preserve">6. Веде журнал судового засідання, протокол судового засідання. Працює в автоматизованій системі документообігу суду КП «Д-3» , відображає у ОСК відомості про попередній розгляд справи, про призначення справи до розгляду, причини </w:t>
            </w:r>
            <w:proofErr w:type="spellStart"/>
            <w:r w:rsidRPr="00520743">
              <w:rPr>
                <w:lang w:val="uk-UA"/>
              </w:rPr>
              <w:t>нерозгляду</w:t>
            </w:r>
            <w:proofErr w:type="spellEnd"/>
            <w:r w:rsidRPr="00520743">
              <w:rPr>
                <w:lang w:val="uk-UA"/>
              </w:rPr>
              <w:t xml:space="preserve">, типи </w:t>
            </w:r>
            <w:proofErr w:type="spellStart"/>
            <w:r w:rsidRPr="00520743">
              <w:rPr>
                <w:lang w:val="uk-UA"/>
              </w:rPr>
              <w:t>нерозгляду</w:t>
            </w:r>
            <w:proofErr w:type="spellEnd"/>
            <w:r w:rsidRPr="00520743">
              <w:rPr>
                <w:lang w:val="uk-UA"/>
              </w:rPr>
              <w:t>, про виконання приводу обвинувачених, свідків чи потерпілих, а також вносить до ОСК іншу інформацію по справі, яка знаходиться на розгляді у судді.</w:t>
            </w:r>
          </w:p>
          <w:p w:rsidR="00C92652" w:rsidRPr="00520743" w:rsidRDefault="00C92652" w:rsidP="00290758">
            <w:pPr>
              <w:pStyle w:val="a4"/>
              <w:spacing w:before="0" w:beforeAutospacing="0" w:after="0" w:afterAutospacing="0"/>
              <w:ind w:firstLine="464"/>
              <w:jc w:val="both"/>
              <w:rPr>
                <w:lang w:val="uk-UA"/>
              </w:rPr>
            </w:pPr>
            <w:r w:rsidRPr="00520743">
              <w:rPr>
                <w:lang w:val="uk-UA"/>
              </w:rPr>
              <w:t xml:space="preserve">7. Виготовляє копії судових рішень у справах, які знаходяться в провадженні судді. </w:t>
            </w:r>
          </w:p>
          <w:p w:rsidR="00C92652" w:rsidRPr="00520743" w:rsidRDefault="00C92652" w:rsidP="00290758">
            <w:pPr>
              <w:pStyle w:val="a4"/>
              <w:spacing w:before="0" w:beforeAutospacing="0" w:after="0" w:afterAutospacing="0"/>
              <w:ind w:firstLine="464"/>
              <w:jc w:val="both"/>
              <w:rPr>
                <w:lang w:val="uk-UA"/>
              </w:rPr>
            </w:pPr>
            <w:r w:rsidRPr="00520743">
              <w:rPr>
                <w:lang w:val="uk-UA"/>
              </w:rPr>
              <w:t xml:space="preserve">8. Здійснює заходи щодо вручення копії вироку засудженому або виправданому відповідно до вимог Кримінально-процесуального кодексу України, за дорученням судді здійснює заходи щодо дачі обвинуваченим або засудженим підписки про невиїзд. </w:t>
            </w:r>
          </w:p>
          <w:p w:rsidR="00C92652" w:rsidRPr="00520743" w:rsidRDefault="00C92652" w:rsidP="00290758">
            <w:pPr>
              <w:pStyle w:val="a4"/>
              <w:spacing w:before="0" w:beforeAutospacing="0" w:after="0" w:afterAutospacing="0"/>
              <w:ind w:firstLine="464"/>
              <w:jc w:val="both"/>
              <w:rPr>
                <w:lang w:val="uk-UA"/>
              </w:rPr>
            </w:pPr>
            <w:r w:rsidRPr="00520743">
              <w:rPr>
                <w:lang w:val="uk-UA"/>
              </w:rPr>
              <w:t xml:space="preserve">9. Здійснює оформлення для направлення копій судових рішень сторонам та іншим особам, які беруть участь у справі й фактично не були присутніми в судовому засіданні при розгляді справи. </w:t>
            </w:r>
          </w:p>
          <w:p w:rsidR="00C92652" w:rsidRPr="00520743" w:rsidRDefault="00C92652" w:rsidP="00290758">
            <w:pPr>
              <w:pStyle w:val="a4"/>
              <w:spacing w:before="0" w:beforeAutospacing="0" w:after="0" w:afterAutospacing="0"/>
              <w:ind w:firstLine="464"/>
              <w:jc w:val="both"/>
              <w:rPr>
                <w:lang w:val="uk-UA"/>
              </w:rPr>
            </w:pPr>
            <w:r w:rsidRPr="00520743">
              <w:rPr>
                <w:lang w:val="uk-UA"/>
              </w:rPr>
              <w:t xml:space="preserve">10. Здійснює заходи щодо формування та направлення </w:t>
            </w:r>
            <w:r w:rsidRPr="00520743">
              <w:rPr>
                <w:lang w:val="en-US"/>
              </w:rPr>
              <w:t>SMS</w:t>
            </w:r>
            <w:r w:rsidRPr="00520743">
              <w:rPr>
                <w:lang w:val="uk-UA"/>
              </w:rPr>
              <w:t>-повідомлень сторонам по справах.</w:t>
            </w:r>
          </w:p>
          <w:p w:rsidR="00C92652" w:rsidRPr="00520743" w:rsidRDefault="00C92652" w:rsidP="00290758">
            <w:pPr>
              <w:pStyle w:val="a4"/>
              <w:spacing w:before="0" w:beforeAutospacing="0" w:after="0" w:afterAutospacing="0"/>
              <w:ind w:firstLine="464"/>
              <w:jc w:val="both"/>
              <w:rPr>
                <w:lang w:val="uk-UA"/>
              </w:rPr>
            </w:pPr>
            <w:r w:rsidRPr="00520743">
              <w:rPr>
                <w:lang w:val="uk-UA"/>
              </w:rPr>
              <w:t xml:space="preserve">11. Працює з технічними засобами відеозапису під час проведення процесуальних дій у режимі </w:t>
            </w:r>
            <w:proofErr w:type="spellStart"/>
            <w:r w:rsidRPr="00520743">
              <w:rPr>
                <w:lang w:val="uk-UA"/>
              </w:rPr>
              <w:t>відеоконференції</w:t>
            </w:r>
            <w:proofErr w:type="spellEnd"/>
            <w:r w:rsidRPr="00520743">
              <w:rPr>
                <w:lang w:val="uk-UA"/>
              </w:rPr>
              <w:t xml:space="preserve"> та  забезпечує надійне функціонування відеозапису в режимі </w:t>
            </w:r>
            <w:proofErr w:type="spellStart"/>
            <w:r w:rsidRPr="00520743">
              <w:rPr>
                <w:lang w:val="uk-UA"/>
              </w:rPr>
              <w:t>відеоконференції</w:t>
            </w:r>
            <w:proofErr w:type="spellEnd"/>
            <w:r w:rsidRPr="00520743">
              <w:rPr>
                <w:lang w:val="uk-UA"/>
              </w:rPr>
              <w:t xml:space="preserve"> на високому, якісному та належному рівні. </w:t>
            </w:r>
          </w:p>
          <w:p w:rsidR="00C92652" w:rsidRPr="00520743" w:rsidRDefault="00C92652" w:rsidP="00290758">
            <w:pPr>
              <w:pStyle w:val="a4"/>
              <w:spacing w:before="0" w:beforeAutospacing="0" w:after="0" w:afterAutospacing="0"/>
              <w:ind w:firstLine="464"/>
              <w:jc w:val="both"/>
              <w:rPr>
                <w:lang w:val="uk-UA"/>
              </w:rPr>
            </w:pPr>
            <w:r w:rsidRPr="00520743">
              <w:rPr>
                <w:lang w:val="uk-UA"/>
              </w:rPr>
              <w:t xml:space="preserve">12. Оформлює матеріали судових справ і своєчасно здійснює передачу справ до канцелярії суду. </w:t>
            </w:r>
          </w:p>
          <w:p w:rsidR="00C92652" w:rsidRPr="00F12E63" w:rsidRDefault="00C92652" w:rsidP="00290758">
            <w:pPr>
              <w:shd w:val="clear" w:color="auto" w:fill="FFFFFF"/>
              <w:ind w:firstLine="483"/>
              <w:jc w:val="both"/>
              <w:rPr>
                <w:lang w:eastAsia="en-US"/>
              </w:rPr>
            </w:pPr>
            <w:r w:rsidRPr="00520743">
              <w:lastRenderedPageBreak/>
              <w:t>13. Виконує інші доручення голови суду, судді, керівника апарату суду, помічника судді, що стосуються організації розгляду судових справ</w:t>
            </w:r>
          </w:p>
        </w:tc>
      </w:tr>
      <w:tr w:rsidR="00C92652" w:rsidRPr="00F12E63" w:rsidTr="0099328E">
        <w:trPr>
          <w:trHeight w:val="1274"/>
        </w:trPr>
        <w:tc>
          <w:tcPr>
            <w:tcW w:w="24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652" w:rsidRPr="00F12E63" w:rsidRDefault="00C92652" w:rsidP="00290758">
            <w:pPr>
              <w:rPr>
                <w:color w:val="000000"/>
                <w:lang w:eastAsia="en-US"/>
              </w:rPr>
            </w:pPr>
            <w:r w:rsidRPr="00F12E63">
              <w:rPr>
                <w:b/>
                <w:bCs/>
                <w:color w:val="000000"/>
                <w:lang w:eastAsia="en-US"/>
              </w:rPr>
              <w:lastRenderedPageBreak/>
              <w:t>Умови оплати праці</w:t>
            </w:r>
          </w:p>
        </w:tc>
        <w:tc>
          <w:tcPr>
            <w:tcW w:w="79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652" w:rsidRPr="00F12E63" w:rsidRDefault="00C92652" w:rsidP="00290758">
            <w:pPr>
              <w:rPr>
                <w:color w:val="000000"/>
                <w:lang w:eastAsia="en-US"/>
              </w:rPr>
            </w:pPr>
            <w:r w:rsidRPr="00F12E63">
              <w:rPr>
                <w:lang w:eastAsia="en-US"/>
              </w:rPr>
              <w:t xml:space="preserve">Відповідно до штатного розпису: посадовий оклад – </w:t>
            </w:r>
            <w:r>
              <w:rPr>
                <w:b/>
                <w:lang w:eastAsia="en-US"/>
              </w:rPr>
              <w:t>3500</w:t>
            </w:r>
            <w:r w:rsidRPr="00F12E63">
              <w:rPr>
                <w:lang w:eastAsia="en-US"/>
              </w:rPr>
              <w:t xml:space="preserve"> грн., надбавка за вислугу років, надбавка за ранг державного службовця, за наявності достатнього фонду оплати праці – премія, інші виплати, передбачені ст. 50 ЗУ «Про державну службу»</w:t>
            </w:r>
          </w:p>
        </w:tc>
      </w:tr>
      <w:tr w:rsidR="00C92652" w:rsidRPr="00F12E63" w:rsidTr="0099328E">
        <w:tc>
          <w:tcPr>
            <w:tcW w:w="24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652" w:rsidRPr="00F12E63" w:rsidRDefault="00C92652" w:rsidP="00290758">
            <w:pPr>
              <w:rPr>
                <w:color w:val="000000"/>
                <w:lang w:eastAsia="en-US"/>
              </w:rPr>
            </w:pPr>
            <w:r w:rsidRPr="00F12E63">
              <w:rPr>
                <w:b/>
                <w:bCs/>
                <w:color w:val="000000"/>
                <w:lang w:eastAsia="en-US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9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652" w:rsidRPr="00F12E63" w:rsidRDefault="00C92652" w:rsidP="00290758">
            <w:pPr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Строкова – на період відпустки основного працівника по догляду за дитиною до досягнення нею трирічного віку</w:t>
            </w:r>
            <w:r w:rsidRPr="00F12E63">
              <w:rPr>
                <w:color w:val="000000"/>
                <w:lang w:eastAsia="en-US"/>
              </w:rPr>
              <w:t> </w:t>
            </w:r>
          </w:p>
        </w:tc>
      </w:tr>
      <w:tr w:rsidR="00C92652" w:rsidRPr="00F12E63" w:rsidTr="0099328E">
        <w:tc>
          <w:tcPr>
            <w:tcW w:w="24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652" w:rsidRPr="00F12E63" w:rsidRDefault="00C92652" w:rsidP="00290758">
            <w:pPr>
              <w:rPr>
                <w:color w:val="000000"/>
                <w:lang w:eastAsia="en-US"/>
              </w:rPr>
            </w:pPr>
            <w:r w:rsidRPr="00F12E63">
              <w:rPr>
                <w:b/>
                <w:bCs/>
                <w:color w:val="000000"/>
                <w:lang w:eastAsia="en-US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9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652" w:rsidRPr="00F12E63" w:rsidRDefault="00C92652" w:rsidP="001D46F4">
            <w:pPr>
              <w:pStyle w:val="a7"/>
              <w:numPr>
                <w:ilvl w:val="0"/>
                <w:numId w:val="8"/>
              </w:numPr>
              <w:jc w:val="both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Pr="00F12E63">
              <w:rPr>
                <w:lang w:eastAsia="en-US"/>
              </w:rPr>
              <w:t>опію паспорта громадянина України;</w:t>
            </w:r>
          </w:p>
          <w:p w:rsidR="00C92652" w:rsidRPr="00F12E63" w:rsidRDefault="00C92652" w:rsidP="001D46F4">
            <w:pPr>
              <w:pStyle w:val="a7"/>
              <w:numPr>
                <w:ilvl w:val="0"/>
                <w:numId w:val="8"/>
              </w:numPr>
              <w:jc w:val="both"/>
              <w:rPr>
                <w:lang w:eastAsia="en-US"/>
              </w:rPr>
            </w:pPr>
            <w:r w:rsidRPr="00F12E6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</w:t>
            </w:r>
            <w:r w:rsidRPr="00F12E63">
              <w:rPr>
                <w:lang w:eastAsia="en-US"/>
              </w:rPr>
              <w:t>исьмову заяву про участь у конкурсі із зазначенням основних мотивів до зайняття посади державної служби, до якої додається резюме у довільній формі;</w:t>
            </w:r>
          </w:p>
          <w:p w:rsidR="00C92652" w:rsidRPr="00F12E63" w:rsidRDefault="00C92652" w:rsidP="001D46F4">
            <w:pPr>
              <w:pStyle w:val="a7"/>
              <w:numPr>
                <w:ilvl w:val="0"/>
                <w:numId w:val="8"/>
              </w:numPr>
              <w:jc w:val="both"/>
              <w:rPr>
                <w:lang w:eastAsia="en-US"/>
              </w:rPr>
            </w:pPr>
            <w:r w:rsidRPr="00F12E6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</w:t>
            </w:r>
            <w:r w:rsidRPr="00F12E63">
              <w:rPr>
                <w:lang w:eastAsia="en-US"/>
              </w:rPr>
              <w:t>исьмову заяву,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оприлюднення відомостей стосовно неї відповідно до зазначеного Закону;</w:t>
            </w:r>
          </w:p>
          <w:p w:rsidR="00C92652" w:rsidRPr="00F12E63" w:rsidRDefault="00C92652" w:rsidP="001D46F4">
            <w:pPr>
              <w:pStyle w:val="a7"/>
              <w:numPr>
                <w:ilvl w:val="0"/>
                <w:numId w:val="8"/>
              </w:numPr>
              <w:jc w:val="both"/>
              <w:rPr>
                <w:lang w:eastAsia="en-US"/>
              </w:rPr>
            </w:pPr>
            <w:r w:rsidRPr="00F12E6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К</w:t>
            </w:r>
            <w:r w:rsidRPr="00F12E63">
              <w:rPr>
                <w:lang w:eastAsia="en-US"/>
              </w:rPr>
              <w:t xml:space="preserve">опію (копії) документа (документів) про освіту; </w:t>
            </w:r>
          </w:p>
          <w:p w:rsidR="00C92652" w:rsidRPr="00F12E63" w:rsidRDefault="00C92652" w:rsidP="001D46F4">
            <w:pPr>
              <w:pStyle w:val="a7"/>
              <w:numPr>
                <w:ilvl w:val="0"/>
                <w:numId w:val="8"/>
              </w:numPr>
              <w:jc w:val="both"/>
              <w:rPr>
                <w:lang w:eastAsia="en-US"/>
              </w:rPr>
            </w:pPr>
            <w:r>
              <w:rPr>
                <w:lang w:eastAsia="en-US"/>
              </w:rPr>
              <w:t>О</w:t>
            </w:r>
            <w:r w:rsidRPr="00F12E63">
              <w:rPr>
                <w:lang w:eastAsia="en-US"/>
              </w:rPr>
              <w:t xml:space="preserve">ригінал посвідчення атестації щодо вільного володіння державною мовою; </w:t>
            </w:r>
          </w:p>
          <w:p w:rsidR="00C92652" w:rsidRPr="00F12E63" w:rsidRDefault="00C92652" w:rsidP="001D46F4">
            <w:pPr>
              <w:pStyle w:val="a7"/>
              <w:numPr>
                <w:ilvl w:val="0"/>
                <w:numId w:val="8"/>
              </w:numPr>
              <w:jc w:val="both"/>
              <w:rPr>
                <w:lang w:eastAsia="en-US"/>
              </w:rPr>
            </w:pPr>
            <w:r>
              <w:rPr>
                <w:lang w:eastAsia="en-US"/>
              </w:rPr>
              <w:t>З</w:t>
            </w:r>
            <w:r w:rsidRPr="00F12E63">
              <w:rPr>
                <w:lang w:eastAsia="en-US"/>
              </w:rPr>
              <w:t xml:space="preserve">аповнену особову картку встановленого зразка; </w:t>
            </w:r>
          </w:p>
          <w:p w:rsidR="00C92652" w:rsidRPr="00F12E63" w:rsidRDefault="00C92652" w:rsidP="001D46F4">
            <w:pPr>
              <w:pStyle w:val="a7"/>
              <w:numPr>
                <w:ilvl w:val="0"/>
                <w:numId w:val="8"/>
              </w:numPr>
              <w:jc w:val="both"/>
              <w:rPr>
                <w:lang w:eastAsia="en-US"/>
              </w:rPr>
            </w:pPr>
            <w:r>
              <w:rPr>
                <w:lang w:eastAsia="en-US"/>
              </w:rPr>
              <w:t>Д</w:t>
            </w:r>
            <w:r w:rsidRPr="00F12E63">
              <w:rPr>
                <w:lang w:eastAsia="en-US"/>
              </w:rPr>
              <w:t xml:space="preserve">екларацію особи, уповноваженої на виконання функцій держави або місцевого самоврядування за минулий рік. </w:t>
            </w:r>
          </w:p>
          <w:p w:rsidR="001D46F4" w:rsidRDefault="001D46F4" w:rsidP="001D46F4">
            <w:pPr>
              <w:pStyle w:val="a7"/>
              <w:numPr>
                <w:ilvl w:val="0"/>
                <w:numId w:val="8"/>
              </w:numPr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>Строк подання документів: 16 календарних днів з дня оприлюднення інформації про проведення конкурсу на офіційному сайті Національного агентства з питань державної служби, до 6 липня 2018 року</w:t>
            </w:r>
            <w:r>
              <w:rPr>
                <w:lang w:eastAsia="en-US"/>
              </w:rPr>
              <w:t xml:space="preserve"> </w:t>
            </w:r>
          </w:p>
          <w:p w:rsidR="00C92652" w:rsidRPr="00F12E63" w:rsidRDefault="00C92652" w:rsidP="00290758">
            <w:pPr>
              <w:ind w:left="-42"/>
              <w:rPr>
                <w:b/>
                <w:i/>
                <w:lang w:eastAsia="en-US"/>
              </w:rPr>
            </w:pPr>
            <w:bookmarkStart w:id="0" w:name="_GoBack"/>
            <w:bookmarkEnd w:id="0"/>
          </w:p>
        </w:tc>
      </w:tr>
      <w:tr w:rsidR="00C92652" w:rsidRPr="00F12E63" w:rsidTr="0099328E">
        <w:tc>
          <w:tcPr>
            <w:tcW w:w="24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652" w:rsidRPr="00F12E63" w:rsidRDefault="00C92652" w:rsidP="00290758">
            <w:pPr>
              <w:rPr>
                <w:color w:val="000000"/>
                <w:lang w:eastAsia="en-US"/>
              </w:rPr>
            </w:pPr>
            <w:r w:rsidRPr="00F12E63">
              <w:rPr>
                <w:b/>
                <w:bCs/>
                <w:color w:val="000000"/>
                <w:lang w:eastAsia="en-US"/>
              </w:rPr>
              <w:t>Місце, час та дата початку проведення конкурсу</w:t>
            </w:r>
          </w:p>
        </w:tc>
        <w:tc>
          <w:tcPr>
            <w:tcW w:w="79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652" w:rsidRPr="00F12E63" w:rsidRDefault="00930038" w:rsidP="00290758">
            <w:pPr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11</w:t>
            </w:r>
            <w:r w:rsidR="00C92652" w:rsidRPr="00F12E63">
              <w:rPr>
                <w:b/>
                <w:color w:val="000000"/>
                <w:lang w:eastAsia="en-US"/>
              </w:rPr>
              <w:t xml:space="preserve"> </w:t>
            </w:r>
            <w:r>
              <w:rPr>
                <w:b/>
                <w:color w:val="000000"/>
                <w:lang w:eastAsia="en-US"/>
              </w:rPr>
              <w:t>липня</w:t>
            </w:r>
            <w:r w:rsidR="00C92652" w:rsidRPr="00F12E63">
              <w:rPr>
                <w:b/>
                <w:color w:val="000000"/>
                <w:lang w:eastAsia="en-US"/>
              </w:rPr>
              <w:t xml:space="preserve"> 2018 року, о 10.00 год.</w:t>
            </w:r>
          </w:p>
          <w:p w:rsidR="00C92652" w:rsidRPr="00F12E63" w:rsidRDefault="00C92652" w:rsidP="00290758">
            <w:pPr>
              <w:rPr>
                <w:color w:val="000000"/>
                <w:lang w:eastAsia="en-US"/>
              </w:rPr>
            </w:pPr>
            <w:r w:rsidRPr="00F12E63">
              <w:rPr>
                <w:color w:val="000000"/>
                <w:lang w:eastAsia="en-US"/>
              </w:rPr>
              <w:t xml:space="preserve">м. </w:t>
            </w:r>
            <w:r w:rsidR="00930038">
              <w:rPr>
                <w:color w:val="000000"/>
                <w:lang w:eastAsia="en-US"/>
              </w:rPr>
              <w:t>Вінниця</w:t>
            </w:r>
            <w:r w:rsidRPr="00F12E63">
              <w:rPr>
                <w:color w:val="000000"/>
                <w:lang w:eastAsia="en-US"/>
              </w:rPr>
              <w:t xml:space="preserve">, вул. </w:t>
            </w:r>
            <w:r w:rsidR="00930038">
              <w:rPr>
                <w:color w:val="000000"/>
                <w:lang w:eastAsia="en-US"/>
              </w:rPr>
              <w:t>Винниченка</w:t>
            </w:r>
            <w:r w:rsidRPr="00F12E63">
              <w:rPr>
                <w:color w:val="000000"/>
                <w:lang w:eastAsia="en-US"/>
              </w:rPr>
              <w:t>,</w:t>
            </w:r>
            <w:r w:rsidR="00930038">
              <w:rPr>
                <w:color w:val="000000"/>
                <w:lang w:eastAsia="en-US"/>
              </w:rPr>
              <w:t>29</w:t>
            </w:r>
            <w:r w:rsidRPr="00F12E63">
              <w:rPr>
                <w:color w:val="000000"/>
                <w:lang w:eastAsia="en-US"/>
              </w:rPr>
              <w:t>, Вінницької області,</w:t>
            </w:r>
          </w:p>
          <w:p w:rsidR="00C92652" w:rsidRPr="00F12E63" w:rsidRDefault="00930038" w:rsidP="00290758">
            <w:pPr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Вінницький районний</w:t>
            </w:r>
            <w:r w:rsidR="00C92652" w:rsidRPr="00F12E63">
              <w:rPr>
                <w:b/>
                <w:color w:val="000000"/>
                <w:lang w:eastAsia="en-US"/>
              </w:rPr>
              <w:t xml:space="preserve"> суд Вінницької області</w:t>
            </w:r>
          </w:p>
        </w:tc>
      </w:tr>
      <w:tr w:rsidR="00C92652" w:rsidRPr="00C92652" w:rsidTr="0099328E">
        <w:tc>
          <w:tcPr>
            <w:tcW w:w="24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652" w:rsidRPr="00F12E63" w:rsidRDefault="00C92652" w:rsidP="00290758">
            <w:pPr>
              <w:rPr>
                <w:color w:val="000000"/>
                <w:lang w:eastAsia="en-US"/>
              </w:rPr>
            </w:pPr>
            <w:r w:rsidRPr="00F12E63">
              <w:rPr>
                <w:b/>
                <w:bCs/>
                <w:color w:val="000000"/>
                <w:lang w:eastAsia="en-US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9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652" w:rsidRPr="00F12E63" w:rsidRDefault="00930038" w:rsidP="00290758">
            <w:pPr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Микитюк</w:t>
            </w:r>
            <w:proofErr w:type="spellEnd"/>
            <w:r>
              <w:rPr>
                <w:color w:val="000000"/>
                <w:lang w:eastAsia="en-US"/>
              </w:rPr>
              <w:t xml:space="preserve"> Інна Сергіївна</w:t>
            </w:r>
            <w:r w:rsidR="00C92652" w:rsidRPr="00F12E63">
              <w:rPr>
                <w:color w:val="000000"/>
                <w:lang w:eastAsia="en-US"/>
              </w:rPr>
              <w:t xml:space="preserve"> </w:t>
            </w:r>
            <w:proofErr w:type="spellStart"/>
            <w:r w:rsidR="00C92652" w:rsidRPr="00F12E63">
              <w:rPr>
                <w:color w:val="000000"/>
                <w:lang w:eastAsia="en-US"/>
              </w:rPr>
              <w:t>тел</w:t>
            </w:r>
            <w:proofErr w:type="spellEnd"/>
            <w:r w:rsidR="00C92652" w:rsidRPr="00F12E63">
              <w:rPr>
                <w:color w:val="000000"/>
                <w:lang w:eastAsia="en-US"/>
              </w:rPr>
              <w:t>. (</w:t>
            </w:r>
            <w:r>
              <w:rPr>
                <w:color w:val="000000"/>
                <w:lang w:eastAsia="en-US"/>
              </w:rPr>
              <w:t>0432</w:t>
            </w:r>
            <w:r w:rsidR="00C92652" w:rsidRPr="00F12E63">
              <w:rPr>
                <w:color w:val="000000"/>
                <w:lang w:eastAsia="en-US"/>
              </w:rPr>
              <w:t xml:space="preserve">) </w:t>
            </w:r>
            <w:r>
              <w:rPr>
                <w:color w:val="000000"/>
                <w:lang w:eastAsia="en-US"/>
              </w:rPr>
              <w:t>61-27-38</w:t>
            </w:r>
          </w:p>
          <w:p w:rsidR="00C92652" w:rsidRPr="00F12E63" w:rsidRDefault="00930038" w:rsidP="00290758">
            <w:pPr>
              <w:rPr>
                <w:color w:val="000000"/>
                <w:lang w:eastAsia="en-US"/>
              </w:rPr>
            </w:pPr>
            <w:r w:rsidRPr="0020585E">
              <w:rPr>
                <w:lang w:val="en-US"/>
              </w:rPr>
              <w:t>inbox</w:t>
            </w:r>
            <w:r w:rsidRPr="0020585E">
              <w:t>@</w:t>
            </w:r>
            <w:proofErr w:type="spellStart"/>
            <w:r w:rsidRPr="0020585E">
              <w:t>vn</w:t>
            </w:r>
            <w:proofErr w:type="spellEnd"/>
            <w:r w:rsidRPr="0020585E">
              <w:rPr>
                <w:lang w:val="en-US"/>
              </w:rPr>
              <w:t>r</w:t>
            </w:r>
            <w:r w:rsidRPr="0020585E">
              <w:t>.vn.court.gov.ua</w:t>
            </w:r>
          </w:p>
        </w:tc>
      </w:tr>
      <w:tr w:rsidR="00C92652" w:rsidRPr="00F12E63" w:rsidTr="0099328E">
        <w:trPr>
          <w:gridAfter w:val="1"/>
          <w:wAfter w:w="62" w:type="dxa"/>
        </w:trPr>
        <w:tc>
          <w:tcPr>
            <w:tcW w:w="103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652" w:rsidRPr="00F12E63" w:rsidRDefault="00C92652" w:rsidP="00290758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94E43">
              <w:rPr>
                <w:color w:val="000000"/>
                <w:sz w:val="28"/>
                <w:szCs w:val="28"/>
                <w:lang w:val="en-US" w:eastAsia="en-US"/>
              </w:rPr>
              <w:t> </w:t>
            </w:r>
            <w:r w:rsidRPr="00F12E63">
              <w:rPr>
                <w:b/>
                <w:bCs/>
                <w:color w:val="000000"/>
                <w:sz w:val="28"/>
                <w:szCs w:val="28"/>
                <w:lang w:eastAsia="en-US"/>
              </w:rPr>
              <w:t>Кваліфікаційні вимоги</w:t>
            </w:r>
          </w:p>
        </w:tc>
      </w:tr>
      <w:tr w:rsidR="00C92652" w:rsidRPr="00F12E63" w:rsidTr="0099328E">
        <w:trPr>
          <w:gridAfter w:val="1"/>
          <w:wAfter w:w="62" w:type="dxa"/>
          <w:trHeight w:val="32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652" w:rsidRPr="00F12E63" w:rsidRDefault="00C92652" w:rsidP="00290758">
            <w:pPr>
              <w:jc w:val="center"/>
              <w:rPr>
                <w:color w:val="000000"/>
                <w:lang w:eastAsia="en-US"/>
              </w:rPr>
            </w:pPr>
            <w:r w:rsidRPr="00F12E63">
              <w:rPr>
                <w:color w:val="000000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652" w:rsidRPr="00F12E63" w:rsidRDefault="00C92652" w:rsidP="00290758">
            <w:pPr>
              <w:jc w:val="both"/>
              <w:rPr>
                <w:color w:val="000000"/>
                <w:lang w:eastAsia="en-US"/>
              </w:rPr>
            </w:pPr>
            <w:r w:rsidRPr="00F12E63">
              <w:rPr>
                <w:b/>
                <w:bCs/>
                <w:color w:val="000000"/>
                <w:lang w:eastAsia="en-US"/>
              </w:rPr>
              <w:t>Освіта</w:t>
            </w:r>
          </w:p>
        </w:tc>
        <w:tc>
          <w:tcPr>
            <w:tcW w:w="7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652" w:rsidRPr="00F12E63" w:rsidRDefault="00C92652" w:rsidP="00290758">
            <w:pPr>
              <w:jc w:val="both"/>
              <w:rPr>
                <w:color w:val="000000"/>
                <w:lang w:eastAsia="en-US"/>
              </w:rPr>
            </w:pPr>
            <w:r w:rsidRPr="00F12E63">
              <w:rPr>
                <w:color w:val="000000"/>
                <w:lang w:eastAsia="en-US"/>
              </w:rPr>
              <w:t>Освіта вища не нижче ступеня молодшого бакалавра або бакалавра</w:t>
            </w:r>
          </w:p>
        </w:tc>
      </w:tr>
      <w:tr w:rsidR="00C92652" w:rsidRPr="00F12E63" w:rsidTr="0099328E">
        <w:trPr>
          <w:gridAfter w:val="1"/>
          <w:wAfter w:w="62" w:type="dxa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652" w:rsidRPr="00F12E63" w:rsidRDefault="00C92652" w:rsidP="00290758">
            <w:pPr>
              <w:jc w:val="center"/>
              <w:rPr>
                <w:color w:val="000000"/>
                <w:lang w:eastAsia="en-US"/>
              </w:rPr>
            </w:pPr>
            <w:r w:rsidRPr="00F12E63">
              <w:rPr>
                <w:color w:val="000000"/>
                <w:lang w:eastAsia="en-US"/>
              </w:rPr>
              <w:t>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652" w:rsidRPr="00F12E63" w:rsidRDefault="00C92652" w:rsidP="00290758">
            <w:pPr>
              <w:jc w:val="both"/>
              <w:rPr>
                <w:color w:val="000000"/>
                <w:lang w:eastAsia="en-US"/>
              </w:rPr>
            </w:pPr>
            <w:r w:rsidRPr="00F12E63">
              <w:rPr>
                <w:b/>
                <w:bCs/>
                <w:color w:val="000000"/>
                <w:lang w:eastAsia="en-US"/>
              </w:rPr>
              <w:t>Досвід роботи</w:t>
            </w:r>
          </w:p>
        </w:tc>
        <w:tc>
          <w:tcPr>
            <w:tcW w:w="7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652" w:rsidRPr="00F12E63" w:rsidRDefault="00C92652" w:rsidP="00290758">
            <w:pPr>
              <w:rPr>
                <w:color w:val="000000"/>
                <w:lang w:eastAsia="en-US"/>
              </w:rPr>
            </w:pPr>
            <w:r w:rsidRPr="00F12E63">
              <w:rPr>
                <w:color w:val="000000"/>
                <w:lang w:eastAsia="en-US"/>
              </w:rPr>
              <w:t>без вимог до досвіду роботи</w:t>
            </w:r>
          </w:p>
        </w:tc>
      </w:tr>
      <w:tr w:rsidR="00C92652" w:rsidRPr="00F12E63" w:rsidTr="0099328E">
        <w:trPr>
          <w:gridAfter w:val="1"/>
          <w:wAfter w:w="62" w:type="dxa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652" w:rsidRPr="00F12E63" w:rsidRDefault="00C92652" w:rsidP="00290758">
            <w:pPr>
              <w:jc w:val="center"/>
              <w:rPr>
                <w:color w:val="000000"/>
                <w:lang w:eastAsia="en-US"/>
              </w:rPr>
            </w:pPr>
            <w:r w:rsidRPr="00F12E63">
              <w:rPr>
                <w:color w:val="000000"/>
                <w:lang w:eastAsia="en-US"/>
              </w:rPr>
              <w:t>3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652" w:rsidRPr="00F12E63" w:rsidRDefault="00C92652" w:rsidP="00290758">
            <w:pPr>
              <w:jc w:val="both"/>
              <w:rPr>
                <w:color w:val="000000"/>
                <w:lang w:eastAsia="en-US"/>
              </w:rPr>
            </w:pPr>
            <w:r w:rsidRPr="00F12E63">
              <w:rPr>
                <w:b/>
                <w:bCs/>
                <w:color w:val="000000"/>
                <w:lang w:eastAsia="en-US"/>
              </w:rPr>
              <w:t>Володіння державною мовою</w:t>
            </w:r>
          </w:p>
        </w:tc>
        <w:tc>
          <w:tcPr>
            <w:tcW w:w="7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652" w:rsidRPr="00F12E63" w:rsidRDefault="00C92652" w:rsidP="00290758">
            <w:pPr>
              <w:jc w:val="both"/>
              <w:rPr>
                <w:color w:val="000000"/>
                <w:lang w:eastAsia="en-US"/>
              </w:rPr>
            </w:pPr>
            <w:r w:rsidRPr="00F12E63">
              <w:rPr>
                <w:color w:val="000000"/>
                <w:lang w:eastAsia="en-US"/>
              </w:rPr>
              <w:t>вільне володіння державною мовою</w:t>
            </w:r>
          </w:p>
        </w:tc>
      </w:tr>
      <w:tr w:rsidR="00C92652" w:rsidRPr="00F12E63" w:rsidTr="0099328E">
        <w:trPr>
          <w:gridAfter w:val="1"/>
          <w:wAfter w:w="62" w:type="dxa"/>
        </w:trPr>
        <w:tc>
          <w:tcPr>
            <w:tcW w:w="1032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652" w:rsidRPr="000C1704" w:rsidRDefault="00C92652" w:rsidP="00290758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0C1704">
              <w:rPr>
                <w:b/>
                <w:sz w:val="28"/>
                <w:szCs w:val="28"/>
                <w:lang w:eastAsia="en-US"/>
              </w:rPr>
              <w:t>Вимоги до компетентності</w:t>
            </w:r>
          </w:p>
        </w:tc>
      </w:tr>
      <w:tr w:rsidR="00C92652" w:rsidRPr="00F12E63" w:rsidTr="0099328E">
        <w:trPr>
          <w:gridAfter w:val="1"/>
          <w:wAfter w:w="62" w:type="dxa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652" w:rsidRPr="000C1704" w:rsidRDefault="00C92652" w:rsidP="0029075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652" w:rsidRPr="000C1704" w:rsidRDefault="00C92652" w:rsidP="00290758">
            <w:pPr>
              <w:jc w:val="center"/>
              <w:rPr>
                <w:b/>
                <w:lang w:eastAsia="en-US"/>
              </w:rPr>
            </w:pPr>
            <w:r w:rsidRPr="000C1704">
              <w:rPr>
                <w:b/>
                <w:lang w:eastAsia="en-US"/>
              </w:rPr>
              <w:t>Вимога</w:t>
            </w:r>
          </w:p>
        </w:tc>
        <w:tc>
          <w:tcPr>
            <w:tcW w:w="7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652" w:rsidRPr="000C1704" w:rsidRDefault="00C92652" w:rsidP="00290758">
            <w:pPr>
              <w:jc w:val="center"/>
              <w:rPr>
                <w:b/>
                <w:lang w:eastAsia="en-US"/>
              </w:rPr>
            </w:pPr>
            <w:r w:rsidRPr="000C1704">
              <w:rPr>
                <w:b/>
                <w:lang w:eastAsia="en-US"/>
              </w:rPr>
              <w:t>Компоненти вимоги</w:t>
            </w:r>
          </w:p>
        </w:tc>
      </w:tr>
      <w:tr w:rsidR="00C92652" w:rsidRPr="00F12E63" w:rsidTr="0099328E">
        <w:trPr>
          <w:gridAfter w:val="1"/>
          <w:wAfter w:w="62" w:type="dxa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652" w:rsidRPr="000C1704" w:rsidRDefault="00C92652" w:rsidP="00290758">
            <w:pPr>
              <w:jc w:val="center"/>
              <w:rPr>
                <w:lang w:eastAsia="en-US"/>
              </w:rPr>
            </w:pPr>
            <w:r w:rsidRPr="000C1704">
              <w:rPr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652" w:rsidRPr="000C1704" w:rsidRDefault="00C92652" w:rsidP="00290758">
            <w:pPr>
              <w:rPr>
                <w:lang w:eastAsia="en-US"/>
              </w:rPr>
            </w:pPr>
            <w:r w:rsidRPr="000C1704">
              <w:rPr>
                <w:b/>
                <w:bCs/>
                <w:lang w:eastAsia="en-US"/>
              </w:rPr>
              <w:t>Якісне виконання поставлених завдань</w:t>
            </w:r>
          </w:p>
        </w:tc>
        <w:tc>
          <w:tcPr>
            <w:tcW w:w="7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652" w:rsidRPr="000C1704" w:rsidRDefault="00C92652" w:rsidP="00290758">
            <w:pPr>
              <w:jc w:val="both"/>
              <w:rPr>
                <w:lang w:eastAsia="en-US"/>
              </w:rPr>
            </w:pPr>
            <w:r w:rsidRPr="000C1704">
              <w:rPr>
                <w:lang w:eastAsia="en-US"/>
              </w:rPr>
              <w:t>1) вміння працювати з документами;</w:t>
            </w:r>
          </w:p>
          <w:p w:rsidR="00C92652" w:rsidRPr="000C1704" w:rsidRDefault="00C92652" w:rsidP="00290758">
            <w:pPr>
              <w:jc w:val="both"/>
              <w:rPr>
                <w:lang w:eastAsia="en-US"/>
              </w:rPr>
            </w:pPr>
            <w:r w:rsidRPr="000C1704">
              <w:rPr>
                <w:lang w:eastAsia="en-US"/>
              </w:rPr>
              <w:t>2) вміння спілкуватися з людьми;</w:t>
            </w:r>
          </w:p>
          <w:p w:rsidR="00C92652" w:rsidRPr="000C1704" w:rsidRDefault="00C92652" w:rsidP="00290758">
            <w:pPr>
              <w:jc w:val="both"/>
              <w:rPr>
                <w:lang w:eastAsia="en-US"/>
              </w:rPr>
            </w:pPr>
            <w:r w:rsidRPr="000C1704">
              <w:rPr>
                <w:lang w:eastAsia="en-US"/>
              </w:rPr>
              <w:t>3) вміння планувати роботу з орієнтацією на досягнення кінцевого результату;</w:t>
            </w:r>
          </w:p>
          <w:p w:rsidR="00C92652" w:rsidRPr="000C1704" w:rsidRDefault="00C92652" w:rsidP="00290758">
            <w:pPr>
              <w:jc w:val="both"/>
              <w:rPr>
                <w:lang w:eastAsia="en-US"/>
              </w:rPr>
            </w:pPr>
            <w:r w:rsidRPr="000C1704">
              <w:rPr>
                <w:lang w:eastAsia="en-US"/>
              </w:rPr>
              <w:t>4) вміння вирішувати комплексні завдання;</w:t>
            </w:r>
          </w:p>
          <w:p w:rsidR="00C92652" w:rsidRPr="000C1704" w:rsidRDefault="00C92652" w:rsidP="00290758">
            <w:pPr>
              <w:jc w:val="both"/>
              <w:rPr>
                <w:lang w:eastAsia="en-US"/>
              </w:rPr>
            </w:pPr>
            <w:r w:rsidRPr="000C1704">
              <w:rPr>
                <w:lang w:eastAsia="en-US"/>
              </w:rPr>
              <w:t>5) вміння ефективно використовувати робочий час;</w:t>
            </w:r>
          </w:p>
          <w:p w:rsidR="00C92652" w:rsidRPr="000C1704" w:rsidRDefault="00C92652" w:rsidP="00290758">
            <w:pPr>
              <w:jc w:val="both"/>
              <w:rPr>
                <w:lang w:eastAsia="en-US"/>
              </w:rPr>
            </w:pPr>
            <w:r w:rsidRPr="000C1704">
              <w:rPr>
                <w:lang w:eastAsia="en-US"/>
              </w:rPr>
              <w:t>6)</w:t>
            </w:r>
            <w:r w:rsidRPr="000C1704">
              <w:rPr>
                <w:rStyle w:val="apple-converted-space"/>
                <w:lang w:eastAsia="en-US"/>
              </w:rPr>
              <w:t> </w:t>
            </w:r>
            <w:r w:rsidRPr="000C1704">
              <w:rPr>
                <w:lang w:eastAsia="en-US"/>
              </w:rPr>
              <w:t>здатність</w:t>
            </w:r>
            <w:r w:rsidRPr="000C1704">
              <w:rPr>
                <w:rStyle w:val="apple-converted-space"/>
                <w:lang w:eastAsia="en-US"/>
              </w:rPr>
              <w:t> </w:t>
            </w:r>
            <w:r w:rsidRPr="000C1704">
              <w:rPr>
                <w:lang w:eastAsia="en-US"/>
              </w:rPr>
              <w:t>вносити пропозиції щодо удосконалення роботи</w:t>
            </w:r>
          </w:p>
        </w:tc>
      </w:tr>
      <w:tr w:rsidR="00C92652" w:rsidRPr="00F12E63" w:rsidTr="0099328E">
        <w:trPr>
          <w:gridAfter w:val="1"/>
          <w:wAfter w:w="62" w:type="dxa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652" w:rsidRPr="000C1704" w:rsidRDefault="00C92652" w:rsidP="00290758">
            <w:pPr>
              <w:jc w:val="center"/>
              <w:rPr>
                <w:lang w:eastAsia="en-US"/>
              </w:rPr>
            </w:pPr>
            <w:r w:rsidRPr="000C1704">
              <w:rPr>
                <w:lang w:eastAsia="en-US"/>
              </w:rPr>
              <w:t>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652" w:rsidRPr="000C1704" w:rsidRDefault="00C92652" w:rsidP="00290758">
            <w:pPr>
              <w:rPr>
                <w:lang w:eastAsia="en-US"/>
              </w:rPr>
            </w:pPr>
            <w:r w:rsidRPr="000C1704">
              <w:rPr>
                <w:b/>
                <w:bCs/>
                <w:lang w:eastAsia="en-US"/>
              </w:rPr>
              <w:t>Командна робота та взаємодія</w:t>
            </w:r>
          </w:p>
        </w:tc>
        <w:tc>
          <w:tcPr>
            <w:tcW w:w="7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652" w:rsidRPr="000C1704" w:rsidRDefault="00C92652" w:rsidP="00290758">
            <w:pPr>
              <w:jc w:val="both"/>
              <w:rPr>
                <w:lang w:eastAsia="en-US"/>
              </w:rPr>
            </w:pPr>
            <w:r w:rsidRPr="000C1704">
              <w:rPr>
                <w:lang w:eastAsia="en-US"/>
              </w:rPr>
              <w:t>1) вміння працювати в колективі;</w:t>
            </w:r>
          </w:p>
          <w:p w:rsidR="00C92652" w:rsidRPr="000C1704" w:rsidRDefault="00C92652" w:rsidP="00290758">
            <w:pPr>
              <w:jc w:val="both"/>
              <w:rPr>
                <w:lang w:eastAsia="en-US"/>
              </w:rPr>
            </w:pPr>
            <w:r w:rsidRPr="000C1704">
              <w:rPr>
                <w:lang w:eastAsia="en-US"/>
              </w:rPr>
              <w:t>2)</w:t>
            </w:r>
            <w:r w:rsidRPr="000C1704">
              <w:rPr>
                <w:rStyle w:val="apple-converted-space"/>
                <w:lang w:eastAsia="en-US"/>
              </w:rPr>
              <w:t> </w:t>
            </w:r>
            <w:r w:rsidRPr="000C1704">
              <w:rPr>
                <w:lang w:eastAsia="en-US"/>
              </w:rPr>
              <w:t>вміння ефективно співпрацювати з іншими працівниками суду</w:t>
            </w:r>
          </w:p>
          <w:p w:rsidR="00C92652" w:rsidRPr="000C1704" w:rsidRDefault="00C92652" w:rsidP="00290758">
            <w:pPr>
              <w:jc w:val="both"/>
              <w:rPr>
                <w:lang w:eastAsia="en-US"/>
              </w:rPr>
            </w:pPr>
            <w:r w:rsidRPr="000C1704">
              <w:rPr>
                <w:sz w:val="20"/>
                <w:szCs w:val="20"/>
                <w:lang w:eastAsia="en-US"/>
              </w:rPr>
              <w:t> </w:t>
            </w:r>
          </w:p>
        </w:tc>
      </w:tr>
      <w:tr w:rsidR="00C92652" w:rsidRPr="00F12E63" w:rsidTr="0099328E">
        <w:trPr>
          <w:gridAfter w:val="1"/>
          <w:wAfter w:w="62" w:type="dxa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652" w:rsidRPr="00CB0358" w:rsidRDefault="00C92652" w:rsidP="00290758">
            <w:pPr>
              <w:jc w:val="center"/>
              <w:rPr>
                <w:lang w:eastAsia="en-US"/>
              </w:rPr>
            </w:pPr>
            <w:r w:rsidRPr="00CB0358">
              <w:rPr>
                <w:lang w:eastAsia="en-US"/>
              </w:rPr>
              <w:t>3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652" w:rsidRPr="00CB0358" w:rsidRDefault="00C92652" w:rsidP="00290758">
            <w:pPr>
              <w:rPr>
                <w:lang w:eastAsia="en-US"/>
              </w:rPr>
            </w:pPr>
            <w:r w:rsidRPr="00CB0358">
              <w:rPr>
                <w:b/>
                <w:bCs/>
                <w:lang w:eastAsia="en-US"/>
              </w:rPr>
              <w:t>Особисті компетенції</w:t>
            </w:r>
          </w:p>
        </w:tc>
        <w:tc>
          <w:tcPr>
            <w:tcW w:w="7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652" w:rsidRPr="00CB0358" w:rsidRDefault="00C92652" w:rsidP="00290758">
            <w:pPr>
              <w:ind w:left="34"/>
              <w:jc w:val="both"/>
              <w:rPr>
                <w:lang w:eastAsia="en-US"/>
              </w:rPr>
            </w:pPr>
            <w:r w:rsidRPr="00CB0358">
              <w:rPr>
                <w:sz w:val="20"/>
                <w:szCs w:val="20"/>
                <w:lang w:eastAsia="en-US"/>
              </w:rPr>
              <w:t>1</w:t>
            </w:r>
            <w:r w:rsidRPr="00CB0358">
              <w:rPr>
                <w:lang w:eastAsia="en-US"/>
              </w:rPr>
              <w:t>) відповідальність;</w:t>
            </w:r>
          </w:p>
          <w:p w:rsidR="00C92652" w:rsidRPr="00CB0358" w:rsidRDefault="00C92652" w:rsidP="00290758">
            <w:pPr>
              <w:ind w:left="34"/>
              <w:jc w:val="both"/>
              <w:rPr>
                <w:lang w:eastAsia="en-US"/>
              </w:rPr>
            </w:pPr>
            <w:r w:rsidRPr="00CB0358">
              <w:rPr>
                <w:lang w:eastAsia="en-US"/>
              </w:rPr>
              <w:t>2) системність і самостійність в роботі;</w:t>
            </w:r>
          </w:p>
          <w:p w:rsidR="00C92652" w:rsidRPr="00CB0358" w:rsidRDefault="00C92652" w:rsidP="00290758">
            <w:pPr>
              <w:ind w:left="34"/>
              <w:jc w:val="both"/>
              <w:rPr>
                <w:lang w:eastAsia="en-US"/>
              </w:rPr>
            </w:pPr>
            <w:r w:rsidRPr="00CB0358">
              <w:rPr>
                <w:lang w:eastAsia="en-US"/>
              </w:rPr>
              <w:t>3) уважність та зосередженість в роботі;</w:t>
            </w:r>
          </w:p>
          <w:p w:rsidR="00C92652" w:rsidRPr="00CB0358" w:rsidRDefault="00C92652" w:rsidP="00290758">
            <w:pPr>
              <w:ind w:left="34"/>
              <w:jc w:val="both"/>
              <w:rPr>
                <w:lang w:eastAsia="en-US"/>
              </w:rPr>
            </w:pPr>
            <w:r w:rsidRPr="00CB0358">
              <w:rPr>
                <w:lang w:eastAsia="en-US"/>
              </w:rPr>
              <w:t>4) наполегливість;</w:t>
            </w:r>
          </w:p>
          <w:p w:rsidR="00C92652" w:rsidRPr="00CB0358" w:rsidRDefault="00C92652" w:rsidP="00290758">
            <w:pPr>
              <w:ind w:left="34"/>
              <w:jc w:val="both"/>
              <w:rPr>
                <w:lang w:eastAsia="en-US"/>
              </w:rPr>
            </w:pPr>
            <w:r w:rsidRPr="00CB0358">
              <w:rPr>
                <w:lang w:eastAsia="en-US"/>
              </w:rPr>
              <w:t>5) ініціативність;</w:t>
            </w:r>
          </w:p>
          <w:p w:rsidR="00C92652" w:rsidRPr="00CB0358" w:rsidRDefault="00C92652" w:rsidP="00290758">
            <w:pPr>
              <w:ind w:left="34"/>
              <w:jc w:val="both"/>
              <w:rPr>
                <w:lang w:eastAsia="en-US"/>
              </w:rPr>
            </w:pPr>
            <w:r w:rsidRPr="00CB0358">
              <w:rPr>
                <w:lang w:eastAsia="en-US"/>
              </w:rPr>
              <w:t>6) прагнення до самовдосконалення шляхом самоосвіти;</w:t>
            </w:r>
          </w:p>
          <w:p w:rsidR="00C92652" w:rsidRPr="00CB0358" w:rsidRDefault="00C92652" w:rsidP="00290758">
            <w:pPr>
              <w:ind w:left="34"/>
              <w:jc w:val="both"/>
              <w:rPr>
                <w:lang w:eastAsia="en-US"/>
              </w:rPr>
            </w:pPr>
            <w:r w:rsidRPr="00CB0358">
              <w:rPr>
                <w:lang w:eastAsia="en-US"/>
              </w:rPr>
              <w:t>7) не конфліктність;</w:t>
            </w:r>
          </w:p>
          <w:p w:rsidR="00C92652" w:rsidRPr="00CB0358" w:rsidRDefault="00C92652" w:rsidP="00290758">
            <w:pPr>
              <w:ind w:left="34"/>
              <w:jc w:val="both"/>
              <w:rPr>
                <w:lang w:eastAsia="en-US"/>
              </w:rPr>
            </w:pPr>
            <w:r w:rsidRPr="00CB0358">
              <w:rPr>
                <w:lang w:eastAsia="en-US"/>
              </w:rPr>
              <w:t>8) вміння знаходити вихід з складних ситуацій;</w:t>
            </w:r>
          </w:p>
          <w:p w:rsidR="00C92652" w:rsidRPr="00CB0358" w:rsidRDefault="00C92652" w:rsidP="00290758">
            <w:pPr>
              <w:ind w:left="34"/>
              <w:jc w:val="both"/>
              <w:rPr>
                <w:lang w:eastAsia="en-US"/>
              </w:rPr>
            </w:pPr>
            <w:r w:rsidRPr="00CB0358">
              <w:rPr>
                <w:lang w:eastAsia="en-US"/>
              </w:rPr>
              <w:t>9) комунікабельність, вміння спілкуватися з людьми;</w:t>
            </w:r>
          </w:p>
          <w:p w:rsidR="00C92652" w:rsidRPr="00CB0358" w:rsidRDefault="00C92652" w:rsidP="00290758">
            <w:pPr>
              <w:ind w:left="34"/>
              <w:jc w:val="both"/>
              <w:rPr>
                <w:sz w:val="20"/>
                <w:szCs w:val="20"/>
                <w:lang w:eastAsia="en-US"/>
              </w:rPr>
            </w:pPr>
            <w:r w:rsidRPr="00CB0358">
              <w:rPr>
                <w:lang w:eastAsia="en-US"/>
              </w:rPr>
              <w:t>10) ввічливість</w:t>
            </w:r>
            <w:r w:rsidRPr="00CB0358">
              <w:rPr>
                <w:sz w:val="20"/>
                <w:szCs w:val="20"/>
                <w:lang w:eastAsia="en-US"/>
              </w:rPr>
              <w:t> </w:t>
            </w:r>
          </w:p>
          <w:p w:rsidR="00CB0358" w:rsidRPr="00CB0358" w:rsidRDefault="00CB0358" w:rsidP="00290758">
            <w:pPr>
              <w:ind w:left="34"/>
              <w:jc w:val="both"/>
              <w:rPr>
                <w:lang w:eastAsia="en-US"/>
              </w:rPr>
            </w:pPr>
            <w:r w:rsidRPr="00CB0358">
              <w:rPr>
                <w:lang w:eastAsia="en-US"/>
              </w:rPr>
              <w:t>11) надійність і порядність</w:t>
            </w:r>
          </w:p>
          <w:p w:rsidR="00CB0358" w:rsidRPr="00CB0358" w:rsidRDefault="00CB0358" w:rsidP="00290758">
            <w:pPr>
              <w:ind w:left="34"/>
              <w:jc w:val="both"/>
              <w:rPr>
                <w:lang w:eastAsia="en-US"/>
              </w:rPr>
            </w:pPr>
            <w:r w:rsidRPr="00CB0358">
              <w:rPr>
                <w:lang w:eastAsia="en-US"/>
              </w:rPr>
              <w:t>12) дисциплінованість</w:t>
            </w:r>
          </w:p>
        </w:tc>
      </w:tr>
      <w:tr w:rsidR="00C92652" w:rsidRPr="00F12E63" w:rsidTr="0099328E">
        <w:trPr>
          <w:gridAfter w:val="1"/>
          <w:wAfter w:w="62" w:type="dxa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652" w:rsidRPr="000C1704" w:rsidRDefault="00C92652" w:rsidP="00290758">
            <w:pPr>
              <w:jc w:val="center"/>
              <w:rPr>
                <w:lang w:eastAsia="en-US"/>
              </w:rPr>
            </w:pPr>
            <w:r w:rsidRPr="000C1704">
              <w:rPr>
                <w:lang w:eastAsia="en-US"/>
              </w:rPr>
              <w:t>4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652" w:rsidRPr="000C1704" w:rsidRDefault="00C92652" w:rsidP="00290758">
            <w:pPr>
              <w:rPr>
                <w:lang w:eastAsia="en-US"/>
              </w:rPr>
            </w:pPr>
            <w:r w:rsidRPr="000C1704">
              <w:rPr>
                <w:b/>
                <w:bCs/>
                <w:lang w:eastAsia="en-US"/>
              </w:rPr>
              <w:t>Сприйняття змін</w:t>
            </w:r>
          </w:p>
        </w:tc>
        <w:tc>
          <w:tcPr>
            <w:tcW w:w="7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652" w:rsidRPr="000C1704" w:rsidRDefault="00C92652" w:rsidP="00290758">
            <w:pPr>
              <w:jc w:val="both"/>
              <w:rPr>
                <w:lang w:eastAsia="en-US"/>
              </w:rPr>
            </w:pPr>
            <w:r w:rsidRPr="000C1704">
              <w:rPr>
                <w:lang w:eastAsia="en-US"/>
              </w:rPr>
              <w:t>1) виконання плану змін та покращень;</w:t>
            </w:r>
          </w:p>
          <w:p w:rsidR="00C92652" w:rsidRPr="000C1704" w:rsidRDefault="00C92652" w:rsidP="00290758">
            <w:pPr>
              <w:jc w:val="both"/>
              <w:rPr>
                <w:lang w:eastAsia="en-US"/>
              </w:rPr>
            </w:pPr>
            <w:r w:rsidRPr="000C1704">
              <w:rPr>
                <w:lang w:eastAsia="en-US"/>
              </w:rPr>
              <w:t>2) здатність приймати зміни та змінюватись.</w:t>
            </w:r>
          </w:p>
        </w:tc>
      </w:tr>
      <w:tr w:rsidR="00C92652" w:rsidRPr="00F12E63" w:rsidTr="0099328E">
        <w:trPr>
          <w:gridAfter w:val="1"/>
          <w:wAfter w:w="62" w:type="dxa"/>
        </w:trPr>
        <w:tc>
          <w:tcPr>
            <w:tcW w:w="1032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652" w:rsidRPr="00F12E63" w:rsidRDefault="00C92652" w:rsidP="00290758">
            <w:pPr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F12E63">
              <w:rPr>
                <w:b/>
                <w:color w:val="000000"/>
                <w:sz w:val="28"/>
                <w:szCs w:val="28"/>
                <w:lang w:eastAsia="en-US"/>
              </w:rPr>
              <w:t>Професійні знання</w:t>
            </w:r>
          </w:p>
        </w:tc>
      </w:tr>
      <w:tr w:rsidR="00C92652" w:rsidRPr="00F12E63" w:rsidTr="0099328E">
        <w:trPr>
          <w:gridAfter w:val="1"/>
          <w:wAfter w:w="62" w:type="dxa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652" w:rsidRPr="00F12E63" w:rsidRDefault="00C92652" w:rsidP="0029075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652" w:rsidRPr="00F12E63" w:rsidRDefault="00C92652" w:rsidP="00290758">
            <w:pPr>
              <w:jc w:val="center"/>
              <w:rPr>
                <w:b/>
                <w:color w:val="000000"/>
                <w:lang w:eastAsia="en-US"/>
              </w:rPr>
            </w:pPr>
            <w:r w:rsidRPr="00F12E63">
              <w:rPr>
                <w:b/>
                <w:color w:val="000000"/>
                <w:lang w:eastAsia="en-US"/>
              </w:rPr>
              <w:t>Вимога</w:t>
            </w:r>
          </w:p>
        </w:tc>
        <w:tc>
          <w:tcPr>
            <w:tcW w:w="7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92652" w:rsidRPr="00F12E63" w:rsidRDefault="00C92652" w:rsidP="00290758">
            <w:pPr>
              <w:jc w:val="center"/>
              <w:rPr>
                <w:b/>
                <w:color w:val="000000"/>
                <w:lang w:eastAsia="en-US"/>
              </w:rPr>
            </w:pPr>
            <w:r w:rsidRPr="00F12E63">
              <w:rPr>
                <w:b/>
                <w:color w:val="000000"/>
                <w:lang w:eastAsia="en-US"/>
              </w:rPr>
              <w:t>Компоненти вимоги</w:t>
            </w:r>
          </w:p>
        </w:tc>
      </w:tr>
      <w:tr w:rsidR="00C92652" w:rsidRPr="00F12E63" w:rsidTr="0099328E">
        <w:trPr>
          <w:gridAfter w:val="1"/>
          <w:wAfter w:w="62" w:type="dxa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2652" w:rsidRPr="00F12E63" w:rsidRDefault="00C92652" w:rsidP="00290758">
            <w:pPr>
              <w:jc w:val="center"/>
              <w:rPr>
                <w:color w:val="000000"/>
                <w:lang w:eastAsia="en-US"/>
              </w:rPr>
            </w:pPr>
          </w:p>
          <w:p w:rsidR="00C92652" w:rsidRPr="00F12E63" w:rsidRDefault="00C92652" w:rsidP="00290758">
            <w:pPr>
              <w:jc w:val="center"/>
              <w:rPr>
                <w:color w:val="000000"/>
                <w:lang w:eastAsia="en-US"/>
              </w:rPr>
            </w:pPr>
            <w:r w:rsidRPr="00F12E63">
              <w:rPr>
                <w:color w:val="000000"/>
                <w:lang w:eastAsia="en-US"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652" w:rsidRPr="00F12E63" w:rsidRDefault="00C92652" w:rsidP="00290758">
            <w:pPr>
              <w:rPr>
                <w:color w:val="000000"/>
                <w:lang w:eastAsia="en-US"/>
              </w:rPr>
            </w:pPr>
            <w:r w:rsidRPr="00F12E63">
              <w:rPr>
                <w:b/>
                <w:bCs/>
                <w:color w:val="000000"/>
                <w:lang w:eastAsia="en-US"/>
              </w:rPr>
              <w:t>Знання законодавства</w:t>
            </w:r>
          </w:p>
        </w:tc>
        <w:tc>
          <w:tcPr>
            <w:tcW w:w="7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652" w:rsidRPr="00F12E63" w:rsidRDefault="00C92652" w:rsidP="00290758">
            <w:pPr>
              <w:pStyle w:val="a7"/>
              <w:numPr>
                <w:ilvl w:val="0"/>
                <w:numId w:val="9"/>
              </w:numPr>
              <w:ind w:left="164" w:hanging="142"/>
              <w:jc w:val="both"/>
              <w:rPr>
                <w:lang w:eastAsia="en-US"/>
              </w:rPr>
            </w:pPr>
            <w:r w:rsidRPr="00F12E63">
              <w:rPr>
                <w:lang w:eastAsia="en-US"/>
              </w:rPr>
              <w:t>Конституція України;</w:t>
            </w:r>
          </w:p>
          <w:p w:rsidR="00C92652" w:rsidRPr="00F12E63" w:rsidRDefault="00C92652" w:rsidP="00290758">
            <w:pPr>
              <w:pStyle w:val="a7"/>
              <w:numPr>
                <w:ilvl w:val="0"/>
                <w:numId w:val="9"/>
              </w:numPr>
              <w:ind w:left="164" w:hanging="142"/>
              <w:jc w:val="both"/>
              <w:rPr>
                <w:lang w:eastAsia="en-US"/>
              </w:rPr>
            </w:pPr>
            <w:r w:rsidRPr="00F12E63">
              <w:rPr>
                <w:lang w:eastAsia="en-US"/>
              </w:rPr>
              <w:t>Закон України «Про державну службу»;</w:t>
            </w:r>
          </w:p>
          <w:p w:rsidR="00C92652" w:rsidRPr="00F12E63" w:rsidRDefault="00C92652" w:rsidP="00290758">
            <w:pPr>
              <w:pStyle w:val="a7"/>
              <w:numPr>
                <w:ilvl w:val="0"/>
                <w:numId w:val="9"/>
              </w:numPr>
              <w:ind w:left="164" w:hanging="142"/>
              <w:jc w:val="both"/>
              <w:rPr>
                <w:color w:val="000000"/>
                <w:lang w:eastAsia="en-US"/>
              </w:rPr>
            </w:pPr>
            <w:r w:rsidRPr="00F12E63">
              <w:rPr>
                <w:lang w:eastAsia="en-US"/>
              </w:rPr>
              <w:t>Закон України «Про запобігання корупції».</w:t>
            </w:r>
          </w:p>
        </w:tc>
      </w:tr>
      <w:tr w:rsidR="00C92652" w:rsidRPr="00F12E63" w:rsidTr="0099328E">
        <w:trPr>
          <w:gridAfter w:val="1"/>
          <w:wAfter w:w="62" w:type="dxa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652" w:rsidRPr="00F12E63" w:rsidRDefault="00C92652" w:rsidP="00290758">
            <w:pPr>
              <w:jc w:val="center"/>
              <w:rPr>
                <w:color w:val="000000"/>
                <w:lang w:eastAsia="en-US"/>
              </w:rPr>
            </w:pPr>
            <w:r w:rsidRPr="00F12E63">
              <w:rPr>
                <w:color w:val="000000"/>
                <w:lang w:eastAsia="en-US"/>
              </w:rPr>
              <w:t>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652" w:rsidRPr="00F12E63" w:rsidRDefault="00C92652" w:rsidP="00290758">
            <w:pPr>
              <w:rPr>
                <w:color w:val="000000"/>
                <w:lang w:eastAsia="en-US"/>
              </w:rPr>
            </w:pPr>
            <w:r w:rsidRPr="00F12E63">
              <w:rPr>
                <w:b/>
                <w:bCs/>
                <w:color w:val="000000"/>
                <w:lang w:eastAsia="en-US"/>
              </w:rPr>
              <w:t>Знання спеціального законодавства, що пов’язане із завданнями та змістом роботи державного службовці відповідно до посадової інструкції</w:t>
            </w:r>
          </w:p>
        </w:tc>
        <w:tc>
          <w:tcPr>
            <w:tcW w:w="7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652" w:rsidRPr="00F12E63" w:rsidRDefault="00C92652" w:rsidP="00290758">
            <w:pPr>
              <w:pStyle w:val="a7"/>
              <w:numPr>
                <w:ilvl w:val="0"/>
                <w:numId w:val="9"/>
              </w:numPr>
              <w:ind w:left="164" w:hanging="164"/>
              <w:rPr>
                <w:lang w:eastAsia="en-US"/>
              </w:rPr>
            </w:pPr>
            <w:r w:rsidRPr="00F12E63">
              <w:rPr>
                <w:lang w:eastAsia="en-US"/>
              </w:rPr>
              <w:t>Закон України «Про судоустрій і статус суддів»;</w:t>
            </w:r>
          </w:p>
          <w:p w:rsidR="00C92652" w:rsidRPr="00F12E63" w:rsidRDefault="00C92652" w:rsidP="00290758">
            <w:pPr>
              <w:pStyle w:val="a7"/>
              <w:numPr>
                <w:ilvl w:val="0"/>
                <w:numId w:val="9"/>
              </w:numPr>
              <w:ind w:left="164" w:hanging="164"/>
              <w:rPr>
                <w:lang w:eastAsia="en-US"/>
              </w:rPr>
            </w:pPr>
            <w:r w:rsidRPr="00F12E63">
              <w:rPr>
                <w:lang w:eastAsia="en-US"/>
              </w:rPr>
              <w:t>Закон України «Про виконавче провадження»;</w:t>
            </w:r>
          </w:p>
          <w:p w:rsidR="00C92652" w:rsidRPr="00F12E63" w:rsidRDefault="00C92652" w:rsidP="00290758">
            <w:pPr>
              <w:pStyle w:val="a7"/>
              <w:numPr>
                <w:ilvl w:val="0"/>
                <w:numId w:val="9"/>
              </w:numPr>
              <w:ind w:left="164" w:hanging="164"/>
              <w:rPr>
                <w:lang w:eastAsia="en-US"/>
              </w:rPr>
            </w:pPr>
            <w:r w:rsidRPr="00F12E63">
              <w:rPr>
                <w:lang w:eastAsia="en-US"/>
              </w:rPr>
              <w:t>Цивільний процесуальний кодекс України;</w:t>
            </w:r>
          </w:p>
          <w:p w:rsidR="00C92652" w:rsidRPr="00F12E63" w:rsidRDefault="00C92652" w:rsidP="00290758">
            <w:pPr>
              <w:pStyle w:val="a7"/>
              <w:numPr>
                <w:ilvl w:val="0"/>
                <w:numId w:val="9"/>
              </w:numPr>
              <w:ind w:left="164" w:hanging="164"/>
              <w:rPr>
                <w:lang w:eastAsia="en-US"/>
              </w:rPr>
            </w:pPr>
            <w:r w:rsidRPr="00F12E63">
              <w:rPr>
                <w:lang w:eastAsia="en-US"/>
              </w:rPr>
              <w:t xml:space="preserve">Кримінальний процесуальний кодекс України; </w:t>
            </w:r>
          </w:p>
          <w:p w:rsidR="00C92652" w:rsidRPr="00F12E63" w:rsidRDefault="00C92652" w:rsidP="00290758">
            <w:pPr>
              <w:pStyle w:val="a7"/>
              <w:numPr>
                <w:ilvl w:val="0"/>
                <w:numId w:val="9"/>
              </w:numPr>
              <w:ind w:left="164" w:hanging="164"/>
              <w:rPr>
                <w:lang w:eastAsia="en-US"/>
              </w:rPr>
            </w:pPr>
            <w:r w:rsidRPr="00F12E63">
              <w:rPr>
                <w:lang w:eastAsia="en-US"/>
              </w:rPr>
              <w:t>Кодекс адміністративного судочинства України</w:t>
            </w:r>
          </w:p>
          <w:p w:rsidR="00C92652" w:rsidRPr="00F12E63" w:rsidRDefault="00C92652" w:rsidP="00290758">
            <w:pPr>
              <w:pStyle w:val="a7"/>
              <w:numPr>
                <w:ilvl w:val="0"/>
                <w:numId w:val="9"/>
              </w:numPr>
              <w:ind w:left="164" w:hanging="164"/>
              <w:rPr>
                <w:lang w:eastAsia="en-US"/>
              </w:rPr>
            </w:pPr>
            <w:r w:rsidRPr="00F12E63">
              <w:rPr>
                <w:lang w:eastAsia="en-US"/>
              </w:rPr>
              <w:t>Кодекс України про адміністративні правопорушення та інші кодекси.</w:t>
            </w:r>
          </w:p>
          <w:p w:rsidR="00C92652" w:rsidRPr="00F12E63" w:rsidRDefault="00C92652" w:rsidP="00290758">
            <w:pPr>
              <w:pStyle w:val="a7"/>
              <w:numPr>
                <w:ilvl w:val="0"/>
                <w:numId w:val="9"/>
              </w:numPr>
              <w:ind w:left="164" w:hanging="164"/>
              <w:rPr>
                <w:lang w:eastAsia="en-US"/>
              </w:rPr>
            </w:pPr>
            <w:r w:rsidRPr="00F12E63">
              <w:rPr>
                <w:lang w:eastAsia="en-US"/>
              </w:rPr>
              <w:t>Інструкція з діловодства в місцевому загальному суді, апеляційних судах областей, апеляційних судах міст Києва та Севастополя, Апеляційному суді Автономної Республіки Крим та Вищому спеціалізованому суді України з розгляду цивільних і кримінальних справ, затвердженою наказом ДСА України 17.12.2013 року №173; Положення про апарат суду;</w:t>
            </w:r>
          </w:p>
          <w:p w:rsidR="00C92652" w:rsidRPr="00F12E63" w:rsidRDefault="00C92652" w:rsidP="00290758">
            <w:pPr>
              <w:pStyle w:val="a7"/>
              <w:numPr>
                <w:ilvl w:val="0"/>
                <w:numId w:val="9"/>
              </w:numPr>
              <w:ind w:left="164" w:hanging="164"/>
              <w:rPr>
                <w:color w:val="000000"/>
                <w:lang w:eastAsia="en-US"/>
              </w:rPr>
            </w:pPr>
            <w:r w:rsidRPr="00F12E63">
              <w:rPr>
                <w:lang w:eastAsia="en-US"/>
              </w:rPr>
              <w:t>Положення про автоматизовану систему документообігу суду.</w:t>
            </w:r>
          </w:p>
        </w:tc>
      </w:tr>
      <w:tr w:rsidR="00C92652" w:rsidRPr="00F12E63" w:rsidTr="0099328E">
        <w:trPr>
          <w:gridAfter w:val="1"/>
          <w:wAfter w:w="62" w:type="dxa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652" w:rsidRPr="00F12E63" w:rsidRDefault="00C92652" w:rsidP="00290758">
            <w:pPr>
              <w:jc w:val="center"/>
              <w:rPr>
                <w:color w:val="000000"/>
                <w:lang w:eastAsia="en-US"/>
              </w:rPr>
            </w:pPr>
            <w:r w:rsidRPr="00F12E63">
              <w:rPr>
                <w:color w:val="000000"/>
                <w:lang w:eastAsia="en-US"/>
              </w:rPr>
              <w:t>3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652" w:rsidRPr="00F12E63" w:rsidRDefault="00C92652" w:rsidP="00290758">
            <w:pPr>
              <w:rPr>
                <w:color w:val="000000"/>
                <w:lang w:eastAsia="en-US"/>
              </w:rPr>
            </w:pPr>
            <w:r w:rsidRPr="00F12E63">
              <w:rPr>
                <w:b/>
                <w:bCs/>
                <w:color w:val="000000"/>
                <w:lang w:eastAsia="en-US"/>
              </w:rPr>
              <w:t>Технічні вміння</w:t>
            </w:r>
          </w:p>
        </w:tc>
        <w:tc>
          <w:tcPr>
            <w:tcW w:w="7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2652" w:rsidRPr="00F12E63" w:rsidRDefault="00C92652" w:rsidP="00290758">
            <w:pPr>
              <w:jc w:val="both"/>
              <w:rPr>
                <w:color w:val="000000"/>
                <w:shd w:val="clear" w:color="auto" w:fill="FFFFFF"/>
                <w:lang w:eastAsia="en-US"/>
              </w:rPr>
            </w:pPr>
            <w:r w:rsidRPr="00F12E63">
              <w:rPr>
                <w:color w:val="000000"/>
                <w:lang w:eastAsia="en-US"/>
              </w:rPr>
              <w:t>Вміння використовувати комп’ютерне обладнання та програмне забезпечення,</w:t>
            </w:r>
            <w:r w:rsidRPr="00F12E63">
              <w:rPr>
                <w:rStyle w:val="apple-converted-space"/>
                <w:color w:val="000000"/>
                <w:lang w:eastAsia="en-US"/>
              </w:rPr>
              <w:t> </w:t>
            </w:r>
            <w:r w:rsidRPr="00F12E63">
              <w:rPr>
                <w:color w:val="000000"/>
                <w:lang w:eastAsia="en-US"/>
              </w:rPr>
              <w:t>використовувати офісну техніку.</w:t>
            </w:r>
            <w:r w:rsidRPr="00F12E63">
              <w:rPr>
                <w:rStyle w:val="apple-converted-space"/>
                <w:color w:val="000000"/>
                <w:lang w:eastAsia="en-US"/>
              </w:rPr>
              <w:t> </w:t>
            </w:r>
            <w:r w:rsidRPr="00F12E63">
              <w:rPr>
                <w:color w:val="000000"/>
                <w:shd w:val="clear" w:color="auto" w:fill="FFFFFF"/>
                <w:lang w:eastAsia="en-US"/>
              </w:rPr>
              <w:t>Вільне володіння ПК, вміння користуватись оргтехнікою, знання програм Microsoft Office (Word, Excel), вміння користуватись електронною поштою</w:t>
            </w:r>
          </w:p>
        </w:tc>
      </w:tr>
    </w:tbl>
    <w:p w:rsidR="00340C24" w:rsidRDefault="00340C24" w:rsidP="00290758">
      <w:pPr>
        <w:pStyle w:val="a3"/>
        <w:rPr>
          <w:b/>
        </w:rPr>
      </w:pPr>
    </w:p>
    <w:sectPr w:rsidR="00340C24" w:rsidSect="0027325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779B1"/>
    <w:multiLevelType w:val="multilevel"/>
    <w:tmpl w:val="BC1E6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9509B"/>
    <w:multiLevelType w:val="hybridMultilevel"/>
    <w:tmpl w:val="E9F060DE"/>
    <w:lvl w:ilvl="0" w:tplc="62D868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1803E6"/>
    <w:multiLevelType w:val="hybridMultilevel"/>
    <w:tmpl w:val="77683B12"/>
    <w:lvl w:ilvl="0" w:tplc="5D60C9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144730"/>
    <w:multiLevelType w:val="hybridMultilevel"/>
    <w:tmpl w:val="8702DFCE"/>
    <w:lvl w:ilvl="0" w:tplc="93EC37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110645"/>
    <w:multiLevelType w:val="hybridMultilevel"/>
    <w:tmpl w:val="8FC06642"/>
    <w:lvl w:ilvl="0" w:tplc="353222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E33B75"/>
    <w:multiLevelType w:val="multilevel"/>
    <w:tmpl w:val="8DC07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384283"/>
    <w:multiLevelType w:val="multilevel"/>
    <w:tmpl w:val="C428A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81343C"/>
    <w:multiLevelType w:val="hybridMultilevel"/>
    <w:tmpl w:val="2D905AD4"/>
    <w:lvl w:ilvl="0" w:tplc="177E7B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801EF4"/>
    <w:multiLevelType w:val="hybridMultilevel"/>
    <w:tmpl w:val="C3808EB2"/>
    <w:lvl w:ilvl="0" w:tplc="9BD006A2">
      <w:start w:val="2"/>
      <w:numFmt w:val="bullet"/>
      <w:lvlText w:val="•"/>
      <w:lvlJc w:val="left"/>
      <w:pPr>
        <w:ind w:left="1302" w:hanging="73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5B54FEC"/>
    <w:multiLevelType w:val="hybridMultilevel"/>
    <w:tmpl w:val="1E2A8F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4F52478"/>
    <w:multiLevelType w:val="multilevel"/>
    <w:tmpl w:val="A8FC5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9032BFA"/>
    <w:multiLevelType w:val="hybridMultilevel"/>
    <w:tmpl w:val="C882CF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5"/>
  </w:num>
  <w:num w:numId="5">
    <w:abstractNumId w:val="6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3"/>
  </w:num>
  <w:num w:numId="12">
    <w:abstractNumId w:val="7"/>
  </w:num>
  <w:num w:numId="13">
    <w:abstractNumId w:val="2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DD2"/>
    <w:rsid w:val="00083475"/>
    <w:rsid w:val="000C1704"/>
    <w:rsid w:val="00130946"/>
    <w:rsid w:val="001D46F4"/>
    <w:rsid w:val="00273251"/>
    <w:rsid w:val="00290758"/>
    <w:rsid w:val="002E0F6E"/>
    <w:rsid w:val="002F58C8"/>
    <w:rsid w:val="00340C24"/>
    <w:rsid w:val="004E6980"/>
    <w:rsid w:val="005A0CF6"/>
    <w:rsid w:val="00626CD4"/>
    <w:rsid w:val="00634426"/>
    <w:rsid w:val="006A6FFD"/>
    <w:rsid w:val="007A5309"/>
    <w:rsid w:val="00822060"/>
    <w:rsid w:val="00866ACE"/>
    <w:rsid w:val="008C249B"/>
    <w:rsid w:val="008E3280"/>
    <w:rsid w:val="00930038"/>
    <w:rsid w:val="0099328E"/>
    <w:rsid w:val="009A04E3"/>
    <w:rsid w:val="00A05219"/>
    <w:rsid w:val="00AE3096"/>
    <w:rsid w:val="00BD035F"/>
    <w:rsid w:val="00BF3945"/>
    <w:rsid w:val="00C24813"/>
    <w:rsid w:val="00C6282E"/>
    <w:rsid w:val="00C82FA0"/>
    <w:rsid w:val="00C92652"/>
    <w:rsid w:val="00CB0358"/>
    <w:rsid w:val="00CE71E4"/>
    <w:rsid w:val="00D54626"/>
    <w:rsid w:val="00E07DD2"/>
    <w:rsid w:val="00F8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E71EE1-AB34-47C0-83D0-FEA39FE1D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3280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3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rsid w:val="00083475"/>
    <w:pPr>
      <w:spacing w:before="100" w:beforeAutospacing="1" w:after="100" w:afterAutospacing="1"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626CD4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26CD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ocdata">
    <w:name w:val="docdata"/>
    <w:aliases w:val="docy,v5,2681,baiaagaaboqcaaadpayaaawybgaaaaaaaaaaaaaaaaaaaaaaaaaaaaaaaaaaaaaaaaaaaaaaaaaaaaaaaaaaaaaaaaaaaaaaaaaaaaaaaaaaaaaaaaaaaaaaaaaaaaaaaaaaaaaaaaaaaaaaaaaaaaaaaaaaaaaaaaaaaaaaaaaaaaaaaaaaaaaaaaaaaaaaaaaaaaaaaaaaaaaaaaaaaaaaaaaaaaaaaaaaaaaa"/>
    <w:basedOn w:val="a"/>
    <w:rsid w:val="009A04E3"/>
    <w:pPr>
      <w:spacing w:before="100" w:beforeAutospacing="1" w:after="100" w:afterAutospacing="1"/>
    </w:pPr>
    <w:rPr>
      <w:lang w:eastAsia="uk-UA"/>
    </w:rPr>
  </w:style>
  <w:style w:type="paragraph" w:styleId="a7">
    <w:name w:val="List Paragraph"/>
    <w:basedOn w:val="a"/>
    <w:uiPriority w:val="34"/>
    <w:qFormat/>
    <w:rsid w:val="00C92652"/>
    <w:pPr>
      <w:ind w:left="720"/>
      <w:contextualSpacing/>
    </w:pPr>
  </w:style>
  <w:style w:type="character" w:customStyle="1" w:styleId="apple-converted-space">
    <w:name w:val="apple-converted-space"/>
    <w:basedOn w:val="a0"/>
    <w:rsid w:val="00C92652"/>
  </w:style>
  <w:style w:type="character" w:styleId="a8">
    <w:name w:val="Emphasis"/>
    <w:qFormat/>
    <w:rsid w:val="00C92652"/>
    <w:rPr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8E3280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5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4440</Words>
  <Characters>2532</Characters>
  <Application>Microsoft Office Word</Application>
  <DocSecurity>0</DocSecurity>
  <Lines>21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Бондар Володимир Сергійович</cp:lastModifiedBy>
  <cp:revision>2</cp:revision>
  <cp:lastPrinted>2018-06-20T09:12:00Z</cp:lastPrinted>
  <dcterms:created xsi:type="dcterms:W3CDTF">2018-06-20T11:03:00Z</dcterms:created>
  <dcterms:modified xsi:type="dcterms:W3CDTF">2018-06-20T11:03:00Z</dcterms:modified>
</cp:coreProperties>
</file>