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Наказом</w:t>
      </w:r>
      <w:r>
        <w:rPr>
          <w:rFonts w:ascii="Times New Roman" w:hAnsi="Times New Roman"/>
          <w:sz w:val="24"/>
          <w:szCs w:val="24"/>
          <w:lang w:val="uk-UA"/>
        </w:rPr>
        <w:t xml:space="preserve"> керівника апарату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</w:t>
      </w:r>
      <w:r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E338CE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</w:t>
      </w:r>
      <w:r w:rsidR="00F32423">
        <w:rPr>
          <w:rFonts w:ascii="Times New Roman" w:hAnsi="Times New Roman"/>
          <w:sz w:val="24"/>
          <w:szCs w:val="24"/>
          <w:lang w:val="uk-UA"/>
        </w:rPr>
        <w:t>8.</w:t>
      </w:r>
      <w:r>
        <w:rPr>
          <w:rFonts w:ascii="Times New Roman" w:hAnsi="Times New Roman"/>
          <w:sz w:val="24"/>
          <w:szCs w:val="24"/>
          <w:lang w:val="uk-UA"/>
        </w:rPr>
        <w:t>11</w:t>
      </w:r>
      <w:r w:rsidR="00D53AB0">
        <w:rPr>
          <w:rFonts w:ascii="Times New Roman" w:hAnsi="Times New Roman"/>
          <w:sz w:val="24"/>
          <w:szCs w:val="24"/>
          <w:lang w:val="uk-UA"/>
        </w:rPr>
        <w:t>.2018</w:t>
      </w:r>
      <w:r w:rsidR="0026522F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2423">
        <w:rPr>
          <w:rFonts w:ascii="Times New Roman" w:hAnsi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/>
          <w:sz w:val="24"/>
          <w:szCs w:val="24"/>
        </w:rPr>
        <w:t>45</w:t>
      </w:r>
      <w:r w:rsidR="003D68F0"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="003D68F0">
        <w:rPr>
          <w:rFonts w:ascii="Times New Roman" w:hAnsi="Times New Roman"/>
          <w:sz w:val="24"/>
          <w:szCs w:val="24"/>
          <w:lang w:val="uk-UA"/>
        </w:rPr>
        <w:t>зп</w:t>
      </w:r>
      <w:proofErr w:type="spellEnd"/>
      <w:r w:rsidR="003D68F0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="00CE154C" w:rsidRPr="00CE154C">
        <w:rPr>
          <w:rFonts w:ascii="Times New Roman" w:eastAsia="Times New Roman" w:hAnsi="Times New Roman"/>
          <w:sz w:val="26"/>
          <w:szCs w:val="20"/>
          <w:lang w:eastAsia="ru-RU"/>
        </w:rPr>
        <w:t xml:space="preserve">   </w:t>
      </w:r>
      <w:r w:rsidR="00CE154C">
        <w:rPr>
          <w:rFonts w:ascii="Times New Roman" w:eastAsia="Times New Roman" w:hAnsi="Times New Roman"/>
          <w:sz w:val="26"/>
          <w:szCs w:val="20"/>
          <w:lang w:val="en-US" w:eastAsia="ru-RU"/>
        </w:rPr>
        <w:t xml:space="preserve"> 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E76765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E76765">
        <w:rPr>
          <w:rFonts w:ascii="Times New Roman" w:eastAsia="Times New Roman" w:hAnsi="Times New Roman"/>
          <w:sz w:val="26"/>
          <w:szCs w:val="20"/>
          <w:lang w:val="uk-UA" w:eastAsia="ru-RU"/>
        </w:rPr>
        <w:t>судового розпорядника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proofErr w:type="spellStart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E76765" w:rsidTr="00836CE1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Забезпечує безпечні умови роботи суддям та працівникам апарату суду в залі судового засідання, іншому приміщенні, в разі проведення судом виїзного засідання. 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Оголошує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вхід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вихід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суду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пропонує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всім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присутнім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встати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учасниками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особами,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є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залі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розпоряджень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Запрошує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свідків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вказівки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присяги. 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вказівкою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час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приймає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матеріали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передає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суду. 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дотримання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виключення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можливості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допитаних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судом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свідків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тими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допитав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видалення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розпорядженням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проявляють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неповагу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порушують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громадський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порядок.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закритого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що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обмеження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входу до залу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сторонніх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6765" w:rsidRPr="00F612B0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Звертається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правоохоронних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приводу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сприяння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підтриманні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порядку,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затримання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притягнення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проявляють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lastRenderedPageBreak/>
              <w:t>неповагу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до суду та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порушують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громадський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порядок. </w:t>
            </w:r>
          </w:p>
          <w:p w:rsidR="00E76765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Уживає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безпеки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недопущення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виведення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ладу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фіксування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особами,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присутніми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залі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D68F0" w:rsidRPr="00E76765" w:rsidRDefault="00E76765" w:rsidP="00E767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E76765">
              <w:rPr>
                <w:rFonts w:ascii="Times New Roman" w:hAnsi="Times New Roman"/>
                <w:sz w:val="24"/>
                <w:szCs w:val="24"/>
                <w:lang w:val="uk-UA"/>
              </w:rPr>
              <w:t>При виникненні надзвичайних обставин (пожежа, виявлення вибухонебезпечних предметів, затоплення тощо) повідомляє керівників суду та організовує виклик спеціальних служб.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E76765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2643,00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n342"/>
            <w:bookmarkEnd w:id="0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Письмова заява про участь у конкурсі із зазначенням осно</w:t>
            </w:r>
            <w:bookmarkStart w:id="1" w:name="_GoBack"/>
            <w:bookmarkEnd w:id="1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вних мотивів щодо зайняття посади державної служби, до якої додається резюме у довільній формі.</w:t>
            </w:r>
          </w:p>
          <w:p w:rsidR="003C0BBE" w:rsidRDefault="003D68F0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2" w:name="n343"/>
            <w:bookmarkEnd w:id="2"/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7" w:anchor="n14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ну</w:t>
            </w:r>
            <w:bookmarkStart w:id="3" w:name="n344"/>
            <w:bookmarkEnd w:id="3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A17B51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3C0BBE" w:rsidRPr="003C0BBE" w:rsidRDefault="00281E8C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4" w:name="n345"/>
            <w:bookmarkStart w:id="5" w:name="n346"/>
            <w:bookmarkEnd w:id="4"/>
            <w:bookmarkEnd w:id="5"/>
            <w:proofErr w:type="spellEnd"/>
            <w:r w:rsidR="004C1B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3D68F0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n347"/>
            <w:bookmarkStart w:id="7" w:name="n348"/>
            <w:bookmarkEnd w:id="6"/>
            <w:bookmarkEnd w:id="7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цевого самоврядування,  за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минулий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E432EB">
              <w:rPr>
                <w:rFonts w:ascii="Times New Roman" w:hAnsi="Times New Roman"/>
                <w:sz w:val="24"/>
                <w:szCs w:val="24"/>
              </w:rPr>
              <w:t>становить 15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="00582FF2">
              <w:rPr>
                <w:rFonts w:ascii="Times New Roman" w:hAnsi="Times New Roman"/>
                <w:sz w:val="24"/>
                <w:szCs w:val="24"/>
              </w:rPr>
              <w:t>в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29388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F3C4F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912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E76765">
              <w:rPr>
                <w:rFonts w:ascii="Times New Roman" w:hAnsi="Times New Roman"/>
                <w:sz w:val="24"/>
                <w:szCs w:val="24"/>
              </w:rPr>
              <w:t>1</w:t>
            </w:r>
            <w:r w:rsidR="00FF3C4F">
              <w:rPr>
                <w:rFonts w:ascii="Times New Roman" w:hAnsi="Times New Roman"/>
                <w:sz w:val="24"/>
                <w:szCs w:val="24"/>
              </w:rPr>
              <w:t>2</w:t>
            </w:r>
            <w:r w:rsidR="00FF3C4F" w:rsidRP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3885">
              <w:rPr>
                <w:rFonts w:ascii="Times New Roman" w:hAnsi="Times New Roman"/>
                <w:sz w:val="24"/>
                <w:szCs w:val="24"/>
                <w:lang w:val="uk-UA"/>
              </w:rPr>
              <w:t>грудня</w:t>
            </w:r>
            <w:r w:rsidR="00664062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="00FF3C4F">
              <w:rPr>
                <w:rFonts w:ascii="Times New Roman" w:hAnsi="Times New Roman"/>
                <w:sz w:val="24"/>
                <w:szCs w:val="24"/>
              </w:rPr>
              <w:t xml:space="preserve"> року до 17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957B8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Місце, час та дата початку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CF3BCC" w:rsidRDefault="003957B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 w:rsidR="007F7B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293885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3957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11 год. 3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3D68F0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(юридичного напрямку)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команді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741827" w:rsidRPr="00DA322F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зворотній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зв’язо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обладнання та програмне забезпечення (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Word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використовувати офісну техніку.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Навички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системами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дисципліна і системність</w:t>
            </w:r>
          </w:p>
          <w:p w:rsidR="00767583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  <w:p w:rsidR="00741827" w:rsidRDefault="00767583" w:rsidP="00767583">
            <w:pPr>
              <w:pStyle w:val="rvps14"/>
              <w:ind w:left="34"/>
              <w:contextualSpacing/>
            </w:pPr>
            <w:r>
              <w:t xml:space="preserve">10. </w:t>
            </w:r>
            <w:r w:rsidR="00741827">
              <w:t>дипломатичність та ініціативність</w:t>
            </w:r>
          </w:p>
        </w:tc>
      </w:tr>
      <w:tr w:rsidR="00741827" w:rsidRPr="00F612B0" w:rsidTr="00767583">
        <w:trPr>
          <w:trHeight w:val="263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; </w:t>
            </w:r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службу»;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»;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судоустрій і статус суддів»;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3D68F0" w:rsidRPr="00767583" w:rsidRDefault="003415E0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судових рішень»;</w:t>
            </w:r>
          </w:p>
        </w:tc>
      </w:tr>
    </w:tbl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2"/>
  </w:num>
  <w:num w:numId="10">
    <w:abstractNumId w:val="3"/>
  </w:num>
  <w:num w:numId="11">
    <w:abstractNumId w:val="11"/>
  </w:num>
  <w:num w:numId="12">
    <w:abstractNumId w:val="0"/>
  </w:num>
  <w:num w:numId="13">
    <w:abstractNumId w:val="1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26522F"/>
    <w:rsid w:val="00281E8C"/>
    <w:rsid w:val="002912C0"/>
    <w:rsid w:val="00293885"/>
    <w:rsid w:val="002C5886"/>
    <w:rsid w:val="003415E0"/>
    <w:rsid w:val="00363678"/>
    <w:rsid w:val="003957B8"/>
    <w:rsid w:val="003C0BBE"/>
    <w:rsid w:val="003D68F0"/>
    <w:rsid w:val="004C1B8E"/>
    <w:rsid w:val="0054085E"/>
    <w:rsid w:val="00582FF2"/>
    <w:rsid w:val="006424BD"/>
    <w:rsid w:val="00664062"/>
    <w:rsid w:val="00726103"/>
    <w:rsid w:val="00741827"/>
    <w:rsid w:val="00744A7B"/>
    <w:rsid w:val="00757C95"/>
    <w:rsid w:val="00767583"/>
    <w:rsid w:val="00795539"/>
    <w:rsid w:val="007F7B81"/>
    <w:rsid w:val="00836CE1"/>
    <w:rsid w:val="00846D03"/>
    <w:rsid w:val="00916EFA"/>
    <w:rsid w:val="009602D8"/>
    <w:rsid w:val="009B15CC"/>
    <w:rsid w:val="009F7639"/>
    <w:rsid w:val="00A17B51"/>
    <w:rsid w:val="00B302B8"/>
    <w:rsid w:val="00B4315E"/>
    <w:rsid w:val="00C0054F"/>
    <w:rsid w:val="00CA593C"/>
    <w:rsid w:val="00CB48E0"/>
    <w:rsid w:val="00CB5811"/>
    <w:rsid w:val="00CC4E36"/>
    <w:rsid w:val="00CD01F2"/>
    <w:rsid w:val="00CE154C"/>
    <w:rsid w:val="00CF3BCC"/>
    <w:rsid w:val="00D42509"/>
    <w:rsid w:val="00D53AB0"/>
    <w:rsid w:val="00DA2616"/>
    <w:rsid w:val="00DC088F"/>
    <w:rsid w:val="00E338CE"/>
    <w:rsid w:val="00E432EB"/>
    <w:rsid w:val="00E76765"/>
    <w:rsid w:val="00F32423"/>
    <w:rsid w:val="00F342D3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A0E7D-86AB-484E-832A-A6B7D9B8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68</cp:revision>
  <dcterms:created xsi:type="dcterms:W3CDTF">2017-04-04T13:22:00Z</dcterms:created>
  <dcterms:modified xsi:type="dcterms:W3CDTF">2018-11-28T07:30:00Z</dcterms:modified>
</cp:coreProperties>
</file>