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D0D" w:rsidRPr="004F34CA" w:rsidRDefault="005B77D0" w:rsidP="005B77D0">
      <w:pPr>
        <w:spacing w:after="0" w:line="240" w:lineRule="auto"/>
        <w:ind w:left="5529" w:firstLine="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Судді</w:t>
      </w:r>
      <w:r w:rsidR="00FB3D0D" w:rsidRPr="004F34C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</w:t>
      </w:r>
      <w:r w:rsidR="004F34CA" w:rsidRPr="004F34C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Луганського</w:t>
      </w:r>
      <w:r w:rsidR="00FB3D0D" w:rsidRPr="004F34C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окружного адміністративного суду</w:t>
      </w:r>
    </w:p>
    <w:p w:rsidR="004F34CA" w:rsidRDefault="004F34CA" w:rsidP="004F34CA">
      <w:pPr>
        <w:spacing w:after="0" w:line="240" w:lineRule="auto"/>
        <w:ind w:left="5664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____________________________                    </w:t>
      </w:r>
      <w:r w:rsidRPr="004B3C49">
        <w:rPr>
          <w:rFonts w:ascii="Times New Roman" w:hAnsi="Times New Roman" w:cs="Times New Roman"/>
          <w:i/>
          <w:sz w:val="20"/>
          <w:szCs w:val="20"/>
        </w:rPr>
        <w:t>(ПІБ судді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4F34CA" w:rsidRDefault="004F34CA" w:rsidP="004F34CA">
      <w:pPr>
        <w:spacing w:after="0" w:line="240" w:lineRule="auto"/>
        <w:ind w:left="5664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94428" w:rsidRPr="007A26F7" w:rsidRDefault="00D94428" w:rsidP="00D94428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7A26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D94428" w:rsidRPr="007A26F7" w:rsidRDefault="00D94428" w:rsidP="00D94428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A26F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(ПІБ (найменування) </w:t>
      </w:r>
    </w:p>
    <w:p w:rsidR="00D94428" w:rsidRPr="007A26F7" w:rsidRDefault="00D94428" w:rsidP="00D94428">
      <w:pPr>
        <w:spacing w:after="0" w:line="240" w:lineRule="auto"/>
        <w:ind w:firstLine="552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7A26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D94428" w:rsidRPr="007A26F7" w:rsidRDefault="00D94428" w:rsidP="00D94428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A26F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(поштова адреса, телефон або електронна адреса особи, яка подає заяву, </w:t>
      </w:r>
      <w:bookmarkStart w:id="0" w:name="_Hlk505355818"/>
      <w:r w:rsidRPr="007A26F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код ЄДРПОУ або </w:t>
      </w:r>
      <w:bookmarkStart w:id="1" w:name="_Hlk505356044"/>
      <w:r w:rsidRPr="007A26F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номер РНОКП/номер і серія паспорту</w:t>
      </w:r>
      <w:bookmarkEnd w:id="1"/>
      <w:r w:rsidRPr="007A26F7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) </w:t>
      </w:r>
      <w:bookmarkEnd w:id="0"/>
    </w:p>
    <w:p w:rsidR="00F47D5D" w:rsidRPr="00D94428" w:rsidRDefault="00D94428" w:rsidP="00D94428">
      <w:pPr>
        <w:spacing w:after="0" w:line="240" w:lineRule="auto"/>
        <w:ind w:firstLine="552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A26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F47D5D" w:rsidRDefault="005B77D0" w:rsidP="005B77D0">
      <w:pPr>
        <w:spacing w:after="0" w:line="240" w:lineRule="auto"/>
        <w:ind w:left="5529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_______</w:t>
      </w:r>
      <w:r w:rsidR="004F34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______________________</w:t>
      </w:r>
    </w:p>
    <w:p w:rsidR="00D94428" w:rsidRPr="004F34CA" w:rsidRDefault="00D94428" w:rsidP="005B77D0">
      <w:pPr>
        <w:spacing w:after="0" w:line="240" w:lineRule="auto"/>
        <w:ind w:left="5529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4F34CA" w:rsidRPr="004F34CA" w:rsidRDefault="004F34CA" w:rsidP="004F34CA">
      <w:pPr>
        <w:spacing w:after="0" w:line="240" w:lineRule="auto"/>
        <w:ind w:left="552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Справа №____________________</w:t>
      </w:r>
    </w:p>
    <w:p w:rsidR="00F47D5D" w:rsidRPr="005B77D0" w:rsidRDefault="00F47D5D" w:rsidP="005B77D0">
      <w:pPr>
        <w:spacing w:after="0" w:line="240" w:lineRule="auto"/>
        <w:ind w:left="5529" w:firstLine="6237"/>
        <w:contextualSpacing/>
        <w:jc w:val="center"/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</w:pPr>
      <w:r w:rsidRPr="005B77D0"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  <w:t>(</w:t>
      </w:r>
    </w:p>
    <w:p w:rsidR="00F47D5D" w:rsidRPr="00AD1512" w:rsidRDefault="00F47D5D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FB3D0D" w:rsidRPr="004F34CA" w:rsidRDefault="00711475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ЗАЯВА</w:t>
      </w:r>
    </w:p>
    <w:p w:rsidR="00FB3D0D" w:rsidRPr="004F34CA" w:rsidRDefault="00FB3D0D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155B2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долучення документів до матеріалів справи</w:t>
      </w:r>
    </w:p>
    <w:p w:rsidR="00FB3D0D" w:rsidRPr="004F34CA" w:rsidRDefault="00FB3D0D" w:rsidP="00FB3D0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B3D0D" w:rsidRDefault="00155B25" w:rsidP="00F77B4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Прошу долучити до матеріалів справи</w:t>
      </w:r>
      <w:r w:rsid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 _______________ за позовом____________________________________________</w:t>
      </w:r>
      <w:r w:rsidR="00301189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</w:t>
      </w:r>
    </w:p>
    <w:p w:rsidR="00F26D7E" w:rsidRDefault="00F26D7E" w:rsidP="00F26D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до__________________________________________________________________</w:t>
      </w:r>
    </w:p>
    <w:p w:rsidR="00F26D7E" w:rsidRDefault="00F26D7E" w:rsidP="00F26D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про_________________________________________________________________</w:t>
      </w:r>
    </w:p>
    <w:p w:rsidR="00F26D7E" w:rsidRDefault="00301189" w:rsidP="00F26D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документи</w:t>
      </w:r>
      <w:r w:rsidR="00D9442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(письмові докази)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містять відомості про обставини, які мають значення для справи, а саме:</w:t>
      </w:r>
      <w:r w:rsid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</w:t>
      </w:r>
    </w:p>
    <w:p w:rsidR="00F26D7E" w:rsidRDefault="00F26D7E" w:rsidP="00155B25">
      <w:pPr>
        <w:spacing w:after="0" w:line="240" w:lineRule="auto"/>
        <w:ind w:left="212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зазначається, </w:t>
      </w:r>
      <w:r w:rsidR="00301189">
        <w:rPr>
          <w:rFonts w:ascii="Times New Roman" w:eastAsia="Times New Roman" w:hAnsi="Times New Roman" w:cs="Times New Roman"/>
          <w:sz w:val="20"/>
          <w:szCs w:val="20"/>
          <w:lang w:eastAsia="uk-UA"/>
        </w:rPr>
        <w:t>найменування документів</w:t>
      </w:r>
      <w:r w:rsidR="00155B25">
        <w:rPr>
          <w:rFonts w:ascii="Times New Roman" w:eastAsia="Times New Roman" w:hAnsi="Times New Roman" w:cs="Times New Roman"/>
          <w:sz w:val="20"/>
          <w:szCs w:val="20"/>
          <w:lang w:eastAsia="uk-UA"/>
        </w:rPr>
        <w:t>, що долуча</w:t>
      </w:r>
      <w:r w:rsidR="00301189">
        <w:rPr>
          <w:rFonts w:ascii="Times New Roman" w:eastAsia="Times New Roman" w:hAnsi="Times New Roman" w:cs="Times New Roman"/>
          <w:sz w:val="20"/>
          <w:szCs w:val="20"/>
          <w:lang w:eastAsia="uk-UA"/>
        </w:rPr>
        <w:t>ю</w:t>
      </w:r>
      <w:r w:rsidR="00155B25">
        <w:rPr>
          <w:rFonts w:ascii="Times New Roman" w:eastAsia="Times New Roman" w:hAnsi="Times New Roman" w:cs="Times New Roman"/>
          <w:sz w:val="20"/>
          <w:szCs w:val="20"/>
          <w:lang w:eastAsia="uk-UA"/>
        </w:rPr>
        <w:t>ться)</w:t>
      </w:r>
    </w:p>
    <w:p w:rsidR="00F26D7E" w:rsidRDefault="00F26D7E" w:rsidP="00F26D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____________________________________________________________________</w:t>
      </w:r>
    </w:p>
    <w:p w:rsidR="00F26D7E" w:rsidRPr="004F34CA" w:rsidRDefault="00F26D7E" w:rsidP="00F77B4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D1512" w:rsidRPr="00D94428" w:rsidRDefault="00D94428" w:rsidP="00FB3D0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D94428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У разі надання доказів не у встановлений законом або судом строк, зазначити причини, що не залежали від заявника та обґрунтувати неможливість їх подання у визначений строк.</w:t>
      </w:r>
    </w:p>
    <w:p w:rsidR="00F47D5D" w:rsidRDefault="00F47D5D" w:rsidP="00FB3D0D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D94428" w:rsidRPr="004F34CA" w:rsidRDefault="00D94428" w:rsidP="00FB3D0D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bookmarkStart w:id="2" w:name="_GoBack"/>
      <w:bookmarkEnd w:id="2"/>
    </w:p>
    <w:p w:rsidR="00D94428" w:rsidRDefault="00FB3D0D" w:rsidP="00F47D5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Додат</w:t>
      </w:r>
      <w:r w:rsidR="00AD1512"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ки</w:t>
      </w: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:</w:t>
      </w:r>
      <w:r w:rsidR="00F77B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FB3D0D" w:rsidRPr="00D94428" w:rsidRDefault="00F26D7E" w:rsidP="00D944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9442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перелік доданих документів із зазначенням назви та реквізитів документа, кількість аркушів та примірників документа.</w:t>
      </w:r>
    </w:p>
    <w:p w:rsidR="00D94428" w:rsidRPr="00D94428" w:rsidRDefault="00D94428" w:rsidP="00D9442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Докази надіслання/надання іншим учасникам справи копії наданих документів (письмових доказів).</w:t>
      </w:r>
    </w:p>
    <w:p w:rsidR="00F47D5D" w:rsidRPr="004F34CA" w:rsidRDefault="00F47D5D" w:rsidP="00FB3D0D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>«___»____________ 20___року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_______________ 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__________________</w:t>
      </w: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  <w:t>(Підпис)                                     (ініціали, прізвище)</w:t>
      </w:r>
    </w:p>
    <w:sectPr w:rsidR="00F26D7E" w:rsidRPr="00F26D7E" w:rsidSect="005246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F956E9"/>
    <w:multiLevelType w:val="hybridMultilevel"/>
    <w:tmpl w:val="CD549576"/>
    <w:lvl w:ilvl="0" w:tplc="806C49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0D"/>
    <w:rsid w:val="00155B25"/>
    <w:rsid w:val="00301189"/>
    <w:rsid w:val="00397C4C"/>
    <w:rsid w:val="004F34CA"/>
    <w:rsid w:val="005246A2"/>
    <w:rsid w:val="005B77D0"/>
    <w:rsid w:val="00711475"/>
    <w:rsid w:val="00987EFB"/>
    <w:rsid w:val="00AC016F"/>
    <w:rsid w:val="00AD1512"/>
    <w:rsid w:val="00BF449B"/>
    <w:rsid w:val="00D94428"/>
    <w:rsid w:val="00E47683"/>
    <w:rsid w:val="00F26D7E"/>
    <w:rsid w:val="00F47D5D"/>
    <w:rsid w:val="00F77B45"/>
    <w:rsid w:val="00FB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69444"/>
  <w15:docId w15:val="{5BA63888-358C-4EE7-80EE-4D5D7DD2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4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4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u01-golubenko</dc:creator>
  <cp:keywords/>
  <dc:description/>
  <cp:lastModifiedBy>Пользоватль</cp:lastModifiedBy>
  <cp:revision>2</cp:revision>
  <dcterms:created xsi:type="dcterms:W3CDTF">2018-02-02T18:11:00Z</dcterms:created>
  <dcterms:modified xsi:type="dcterms:W3CDTF">2018-02-02T18:11:00Z</dcterms:modified>
</cp:coreProperties>
</file>