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0B4" w:rsidRDefault="00FC20B4" w:rsidP="00FC20B4">
      <w:pPr>
        <w:shd w:val="clear" w:color="auto" w:fill="FFFFFF"/>
        <w:spacing w:after="0" w:line="312" w:lineRule="atLeast"/>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Додаток 3</w:t>
      </w:r>
    </w:p>
    <w:p w:rsidR="00FC20B4" w:rsidRDefault="00FC20B4" w:rsidP="00FC20B4">
      <w:pPr>
        <w:shd w:val="clear" w:color="auto" w:fill="FFFFFF"/>
        <w:spacing w:after="0" w:line="312" w:lineRule="atLeast"/>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 наказу керівника апарату </w:t>
      </w:r>
    </w:p>
    <w:p w:rsidR="00FC20B4" w:rsidRDefault="00FC20B4" w:rsidP="00FC20B4">
      <w:pPr>
        <w:shd w:val="clear" w:color="auto" w:fill="FFFFFF"/>
        <w:spacing w:after="0" w:line="312" w:lineRule="atLeast"/>
        <w:jc w:val="right"/>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Заводського районного суду м. Миколаєва</w:t>
      </w:r>
    </w:p>
    <w:p w:rsidR="00FC20B4" w:rsidRPr="004C46D5" w:rsidRDefault="00FC20B4" w:rsidP="00FC20B4">
      <w:pPr>
        <w:shd w:val="clear" w:color="auto" w:fill="FFFFFF"/>
        <w:spacing w:after="0" w:line="312"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від 14.06.2017 року №2-од</w:t>
      </w:r>
      <w:r w:rsidRPr="004C46D5">
        <w:rPr>
          <w:rFonts w:ascii="Times New Roman" w:eastAsia="Times New Roman" w:hAnsi="Times New Roman" w:cs="Times New Roman"/>
          <w:sz w:val="24"/>
          <w:szCs w:val="24"/>
          <w:lang w:eastAsia="ru-RU"/>
        </w:rPr>
        <w:t> </w:t>
      </w:r>
    </w:p>
    <w:p w:rsidR="00FC20B4" w:rsidRDefault="00FC20B4" w:rsidP="00FC20B4">
      <w:pPr>
        <w:shd w:val="clear" w:color="auto" w:fill="FFFFFF"/>
        <w:spacing w:after="0" w:line="312" w:lineRule="atLeast"/>
        <w:jc w:val="center"/>
        <w:rPr>
          <w:rFonts w:ascii="Times New Roman" w:eastAsia="Times New Roman" w:hAnsi="Times New Roman" w:cs="Times New Roman"/>
          <w:sz w:val="24"/>
          <w:szCs w:val="24"/>
          <w:lang w:val="uk-UA" w:eastAsia="ru-RU"/>
        </w:rPr>
      </w:pPr>
    </w:p>
    <w:p w:rsidR="00FC20B4" w:rsidRPr="00932D18" w:rsidRDefault="00FC20B4" w:rsidP="00FC20B4">
      <w:pPr>
        <w:shd w:val="clear" w:color="auto" w:fill="FFFFFF"/>
        <w:spacing w:after="0" w:line="312"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УМОВИ</w:t>
      </w:r>
      <w:r w:rsidRPr="00932D18">
        <w:rPr>
          <w:rFonts w:ascii="Times New Roman" w:eastAsia="Times New Roman" w:hAnsi="Times New Roman" w:cs="Times New Roman"/>
          <w:sz w:val="24"/>
          <w:szCs w:val="24"/>
          <w:lang w:val="uk-UA" w:eastAsia="ru-RU"/>
        </w:rPr>
        <w:br/>
        <w:t>проведення конкурсу</w:t>
      </w:r>
    </w:p>
    <w:p w:rsidR="00FC20B4" w:rsidRPr="00932D18" w:rsidRDefault="00FC20B4" w:rsidP="00FC20B4">
      <w:pPr>
        <w:shd w:val="clear" w:color="auto" w:fill="FFFFFF"/>
        <w:spacing w:after="0" w:line="312"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на зайняття </w:t>
      </w:r>
      <w:r w:rsidRPr="00932D18">
        <w:rPr>
          <w:rFonts w:ascii="Times New Roman" w:eastAsia="Times New Roman" w:hAnsi="Times New Roman" w:cs="Times New Roman"/>
          <w:sz w:val="24"/>
          <w:szCs w:val="24"/>
          <w:lang w:val="uk-UA" w:eastAsia="ru-RU"/>
        </w:rPr>
        <w:t xml:space="preserve"> вакан</w:t>
      </w:r>
      <w:r>
        <w:rPr>
          <w:rFonts w:ascii="Times New Roman" w:eastAsia="Times New Roman" w:hAnsi="Times New Roman" w:cs="Times New Roman"/>
          <w:sz w:val="24"/>
          <w:szCs w:val="24"/>
          <w:lang w:val="uk-UA" w:eastAsia="ru-RU"/>
        </w:rPr>
        <w:t>тної посади державної служби</w:t>
      </w:r>
      <w:r w:rsidRPr="00932D18">
        <w:rPr>
          <w:rFonts w:ascii="Times New Roman" w:eastAsia="Times New Roman" w:hAnsi="Times New Roman" w:cs="Times New Roman"/>
          <w:sz w:val="24"/>
          <w:szCs w:val="24"/>
          <w:lang w:val="uk-UA" w:eastAsia="ru-RU"/>
        </w:rPr>
        <w:t xml:space="preserve"> (категорії «В»)</w:t>
      </w:r>
    </w:p>
    <w:p w:rsidR="00FC20B4" w:rsidRPr="00932D18" w:rsidRDefault="00FC20B4" w:rsidP="00FC20B4">
      <w:pPr>
        <w:shd w:val="clear" w:color="auto" w:fill="FFFFFF"/>
        <w:spacing w:after="0" w:line="312"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головного спеціаліста ( з питань персоналу) </w:t>
      </w:r>
    </w:p>
    <w:p w:rsidR="00FC20B4" w:rsidRPr="00932D18" w:rsidRDefault="00FC20B4" w:rsidP="00FC20B4">
      <w:pPr>
        <w:shd w:val="clear" w:color="auto" w:fill="FFFFFF"/>
        <w:spacing w:after="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Заводського районного суду м. Миколаєва</w:t>
      </w:r>
    </w:p>
    <w:p w:rsidR="00FC20B4" w:rsidRPr="00932D18" w:rsidRDefault="00FC20B4" w:rsidP="00FC20B4">
      <w:pPr>
        <w:shd w:val="clear" w:color="auto" w:fill="FFFFFF"/>
        <w:spacing w:after="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(м. Миколаїв, вул. Радісна,3)</w:t>
      </w:r>
    </w:p>
    <w:tbl>
      <w:tblPr>
        <w:tblW w:w="5000" w:type="pct"/>
        <w:shd w:val="clear" w:color="auto" w:fill="FFFFFF"/>
        <w:tblCellMar>
          <w:left w:w="0" w:type="dxa"/>
          <w:right w:w="0" w:type="dxa"/>
        </w:tblCellMar>
        <w:tblLook w:val="04A0"/>
      </w:tblPr>
      <w:tblGrid>
        <w:gridCol w:w="562"/>
        <w:gridCol w:w="2888"/>
        <w:gridCol w:w="5935"/>
      </w:tblGrid>
      <w:tr w:rsidR="00FC20B4" w:rsidRPr="00932D18" w:rsidTr="00B52664">
        <w:tc>
          <w:tcPr>
            <w:tcW w:w="9669" w:type="dxa"/>
            <w:gridSpan w:val="3"/>
            <w:tcBorders>
              <w:top w:val="single" w:sz="8" w:space="0" w:color="auto"/>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Загальні умови</w:t>
            </w:r>
          </w:p>
        </w:tc>
      </w:tr>
      <w:tr w:rsidR="00FC20B4" w:rsidRPr="00932D18" w:rsidTr="00B52664">
        <w:trPr>
          <w:trHeight w:val="1540"/>
        </w:trPr>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Посадові обов’язки</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бере участь у розробленні проектів наказів та розпоряджень керівництва Суду, що стосуються питань управління персоналом, трудових відносин та державної служби;</w:t>
            </w:r>
            <w:bookmarkStart w:id="0" w:name="n35"/>
            <w:bookmarkEnd w:id="0"/>
          </w:p>
          <w:p w:rsidR="00FC20B4" w:rsidRPr="00C0059E" w:rsidRDefault="00FC20B4" w:rsidP="00B52664">
            <w:pPr>
              <w:spacing w:line="360" w:lineRule="auto"/>
              <w:contextualSpacing/>
              <w:jc w:val="both"/>
              <w:rPr>
                <w:rFonts w:ascii="Times New Roman" w:hAnsi="Times New Roman" w:cs="Times New Roman"/>
                <w:b/>
                <w:i/>
                <w:sz w:val="24"/>
                <w:szCs w:val="24"/>
                <w:lang w:val="uk-UA"/>
              </w:rPr>
            </w:pPr>
            <w:r w:rsidRPr="00C0059E">
              <w:rPr>
                <w:rFonts w:ascii="Times New Roman" w:hAnsi="Times New Roman" w:cs="Times New Roman"/>
                <w:sz w:val="24"/>
                <w:szCs w:val="24"/>
                <w:lang w:val="uk-UA"/>
              </w:rPr>
              <w:t>— вивчає потребу в персоналі на вакантні посади в Заводському районному суді м. Миколаєва,  вносить відповідні пропозиції керівнику апарату суду</w:t>
            </w:r>
            <w:r w:rsidRPr="00C0059E">
              <w:rPr>
                <w:rFonts w:ascii="Times New Roman" w:hAnsi="Times New Roman" w:cs="Times New Roman"/>
                <w:b/>
                <w:i/>
                <w:sz w:val="24"/>
                <w:szCs w:val="24"/>
                <w:lang w:val="uk-UA"/>
              </w:rPr>
              <w:t>;</w:t>
            </w:r>
            <w:bookmarkStart w:id="1" w:name="n40"/>
            <w:bookmarkEnd w:id="1"/>
          </w:p>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приймає документи від кандидатів на зайняття вакантних посад державної служби категорій «Б» та «В», проводить перевірку документів, поданих кандидатами, на відповідність встановленим законом вимогам, повідомляє кандидатів про результати такої перевірки та подає їх на розгляд конкурсної комісії, здійснює інші заходи щодо організації конкурсного відбору;</w:t>
            </w:r>
            <w:bookmarkStart w:id="2" w:name="n42"/>
            <w:bookmarkEnd w:id="2"/>
          </w:p>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приймає участь у розробленні спеціальних вимог до осіб, які претендують на зайняття посад державної служби категорії «В»;</w:t>
            </w:r>
            <w:bookmarkStart w:id="3" w:name="n43"/>
            <w:bookmarkEnd w:id="3"/>
          </w:p>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надсилає кандидатам на зайняття вакантних посад державної служби категорії «В» письмові повідомлення про результати конкурсу;</w:t>
            </w:r>
            <w:bookmarkStart w:id="4" w:name="n44"/>
            <w:bookmarkEnd w:id="4"/>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5" w:name="n51"/>
            <w:bookmarkEnd w:id="5"/>
            <w:r w:rsidRPr="00C0059E">
              <w:rPr>
                <w:rFonts w:ascii="Times New Roman" w:hAnsi="Times New Roman" w:cs="Times New Roman"/>
                <w:sz w:val="24"/>
                <w:szCs w:val="24"/>
                <w:lang w:val="uk-UA"/>
              </w:rPr>
              <w:t xml:space="preserve">— приймає участь в організації процесу підготовки, перепідготовки, професійного навчання та підвищення кваліфікації працівників Заводського районного суду м. Миколаєва. </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6" w:name="n53"/>
            <w:bookmarkStart w:id="7" w:name="n54"/>
            <w:bookmarkEnd w:id="6"/>
            <w:bookmarkEnd w:id="7"/>
            <w:r w:rsidRPr="00C0059E">
              <w:rPr>
                <w:rFonts w:ascii="Times New Roman" w:hAnsi="Times New Roman" w:cs="Times New Roman"/>
                <w:sz w:val="24"/>
                <w:szCs w:val="24"/>
                <w:lang w:val="uk-UA"/>
              </w:rPr>
              <w:t xml:space="preserve">— разом із державним службовцем складає </w:t>
            </w:r>
            <w:r w:rsidRPr="00C0059E">
              <w:rPr>
                <w:rFonts w:ascii="Times New Roman" w:hAnsi="Times New Roman" w:cs="Times New Roman"/>
                <w:sz w:val="24"/>
                <w:szCs w:val="24"/>
                <w:lang w:val="uk-UA"/>
              </w:rPr>
              <w:lastRenderedPageBreak/>
              <w:t>індивідуальну програму підвищення рівня професійної компетентності за результатами оцінювання його службової діяльності;</w:t>
            </w:r>
          </w:p>
          <w:p w:rsidR="00FC20B4" w:rsidRPr="00C0059E" w:rsidRDefault="00FC20B4" w:rsidP="00B52664">
            <w:pPr>
              <w:shd w:val="clear" w:color="auto" w:fill="FFFFFF"/>
              <w:tabs>
                <w:tab w:val="left" w:pos="1195"/>
              </w:tabs>
              <w:spacing w:line="360" w:lineRule="auto"/>
              <w:contextualSpacing/>
              <w:jc w:val="both"/>
              <w:rPr>
                <w:rFonts w:ascii="Times New Roman" w:hAnsi="Times New Roman" w:cs="Times New Roman"/>
                <w:color w:val="000000"/>
                <w:spacing w:val="-8"/>
                <w:sz w:val="24"/>
                <w:szCs w:val="24"/>
                <w:lang w:val="uk-UA"/>
              </w:rPr>
            </w:pPr>
            <w:bookmarkStart w:id="8" w:name="n55"/>
            <w:bookmarkStart w:id="9" w:name="n59"/>
            <w:bookmarkEnd w:id="8"/>
            <w:bookmarkEnd w:id="9"/>
            <w:r w:rsidRPr="00C0059E">
              <w:rPr>
                <w:rFonts w:ascii="Times New Roman" w:hAnsi="Times New Roman" w:cs="Times New Roman"/>
                <w:color w:val="000000"/>
                <w:sz w:val="24"/>
                <w:szCs w:val="24"/>
                <w:lang w:val="uk-UA"/>
              </w:rPr>
              <w:t xml:space="preserve">— веде підрахунки: загального, страхового стажу роботи, стажу державної служби, вислуги років, </w:t>
            </w:r>
            <w:r w:rsidRPr="00C0059E">
              <w:rPr>
                <w:rFonts w:ascii="Times New Roman" w:hAnsi="Times New Roman" w:cs="Times New Roman"/>
                <w:color w:val="000000"/>
                <w:spacing w:val="-2"/>
                <w:sz w:val="24"/>
                <w:szCs w:val="24"/>
                <w:lang w:val="uk-UA"/>
              </w:rPr>
              <w:t xml:space="preserve">стажу, що дає право на відставку та отримання щомісячного довічного грошового </w:t>
            </w:r>
            <w:r w:rsidRPr="00C0059E">
              <w:rPr>
                <w:rFonts w:ascii="Times New Roman" w:hAnsi="Times New Roman" w:cs="Times New Roman"/>
                <w:color w:val="000000"/>
                <w:sz w:val="24"/>
                <w:szCs w:val="24"/>
                <w:lang w:val="uk-UA"/>
              </w:rPr>
              <w:t>утримання;</w:t>
            </w:r>
          </w:p>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готує документи щодо заохочення та нагородження працівників Заводського районного суду м. Миколаєва державними нагородами, відомчими заохочувальними відзнаками, веде відповідний облік;</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10" w:name="n61"/>
            <w:bookmarkEnd w:id="10"/>
            <w:r w:rsidRPr="00C0059E">
              <w:rPr>
                <w:rFonts w:ascii="Times New Roman" w:hAnsi="Times New Roman" w:cs="Times New Roman"/>
                <w:sz w:val="24"/>
                <w:szCs w:val="24"/>
                <w:lang w:val="uk-UA"/>
              </w:rPr>
              <w:t>— приймає участь в організації складення Присяги державного службовця особою, яка вперше вступає на державну службу, оформляє проекти документів про присвоєння відповідних рангів державним службовцям;</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11" w:name="n62"/>
            <w:bookmarkEnd w:id="11"/>
            <w:r w:rsidRPr="00C0059E">
              <w:rPr>
                <w:rFonts w:ascii="Times New Roman" w:hAnsi="Times New Roman" w:cs="Times New Roman"/>
                <w:sz w:val="24"/>
                <w:szCs w:val="24"/>
                <w:lang w:val="uk-UA"/>
              </w:rPr>
              <w:t>— ознайомлює державних службовців та працівників Заводського районного суду м. Миколаєва з правилами внутрішнього службового розпорядку, правилами внутрішнього трудового розпорядку, посадовими інструкціями та іншими документами з проставлянням ними підписів та дати ознайомлення;</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12" w:name="n63"/>
            <w:bookmarkEnd w:id="12"/>
            <w:r w:rsidRPr="00C0059E">
              <w:rPr>
                <w:rFonts w:ascii="Times New Roman" w:hAnsi="Times New Roman" w:cs="Times New Roman"/>
                <w:sz w:val="24"/>
                <w:szCs w:val="24"/>
                <w:lang w:val="uk-UA"/>
              </w:rPr>
              <w:t xml:space="preserve">— здійснює заходи для оформлення працівникам апарату Суду та суддям службових посвідчень, веде їх облік; </w:t>
            </w:r>
          </w:p>
          <w:p w:rsidR="00FC20B4" w:rsidRPr="00C0059E" w:rsidRDefault="00FC20B4" w:rsidP="00B52664">
            <w:pPr>
              <w:shd w:val="clear" w:color="auto" w:fill="FFFFFF"/>
              <w:spacing w:line="360" w:lineRule="auto"/>
              <w:contextualSpacing/>
              <w:jc w:val="both"/>
              <w:rPr>
                <w:rFonts w:ascii="Times New Roman" w:hAnsi="Times New Roman" w:cs="Times New Roman"/>
                <w:color w:val="000000"/>
                <w:sz w:val="24"/>
                <w:szCs w:val="24"/>
                <w:lang w:val="uk-UA"/>
              </w:rPr>
            </w:pPr>
            <w:r w:rsidRPr="00C0059E">
              <w:rPr>
                <w:rFonts w:ascii="Times New Roman" w:hAnsi="Times New Roman" w:cs="Times New Roman"/>
                <w:color w:val="000000"/>
                <w:sz w:val="24"/>
                <w:szCs w:val="24"/>
                <w:lang w:val="uk-UA"/>
              </w:rPr>
              <w:t>— готує матеріали про прийняття на посади, переведення та звільнення з посад працівників Заводського районного суду м. Миколаєва, формує і веде особові справи та особові картки, здійснює їх облік;</w:t>
            </w:r>
          </w:p>
          <w:p w:rsidR="00FC20B4" w:rsidRPr="00C0059E" w:rsidRDefault="00FC20B4" w:rsidP="00B52664">
            <w:pPr>
              <w:shd w:val="clear" w:color="auto" w:fill="FFFFFF"/>
              <w:spacing w:line="360" w:lineRule="auto"/>
              <w:contextualSpacing/>
              <w:jc w:val="both"/>
              <w:rPr>
                <w:rFonts w:ascii="Times New Roman" w:hAnsi="Times New Roman" w:cs="Times New Roman"/>
                <w:color w:val="000000"/>
                <w:sz w:val="24"/>
                <w:szCs w:val="24"/>
                <w:lang w:val="uk-UA"/>
              </w:rPr>
            </w:pPr>
            <w:r w:rsidRPr="00C0059E">
              <w:rPr>
                <w:rFonts w:ascii="Times New Roman" w:hAnsi="Times New Roman" w:cs="Times New Roman"/>
                <w:color w:val="000000"/>
                <w:sz w:val="24"/>
                <w:szCs w:val="24"/>
                <w:lang w:val="uk-UA"/>
              </w:rPr>
              <w:t>— веде архів особових справ;</w:t>
            </w:r>
          </w:p>
          <w:p w:rsidR="00FC20B4" w:rsidRPr="00C0059E" w:rsidRDefault="00FC20B4" w:rsidP="00B52664">
            <w:pPr>
              <w:shd w:val="clear" w:color="auto" w:fill="FFFFFF"/>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color w:val="000000"/>
                <w:sz w:val="24"/>
                <w:szCs w:val="24"/>
                <w:lang w:val="uk-UA"/>
              </w:rPr>
              <w:t>—</w:t>
            </w:r>
            <w:bookmarkStart w:id="13" w:name="n66"/>
            <w:bookmarkEnd w:id="13"/>
            <w:r w:rsidRPr="00C0059E">
              <w:rPr>
                <w:rFonts w:ascii="Times New Roman" w:hAnsi="Times New Roman" w:cs="Times New Roman"/>
                <w:sz w:val="24"/>
                <w:szCs w:val="24"/>
                <w:lang w:val="uk-UA"/>
              </w:rPr>
              <w:t xml:space="preserve"> готує проекти наказів,  щодо надання відпусток працівникам Суду;</w:t>
            </w:r>
            <w:bookmarkStart w:id="14" w:name="n67"/>
            <w:bookmarkStart w:id="15" w:name="n68"/>
            <w:bookmarkEnd w:id="14"/>
            <w:bookmarkEnd w:id="15"/>
          </w:p>
          <w:p w:rsidR="00FC20B4" w:rsidRPr="00C0059E" w:rsidRDefault="00FC20B4" w:rsidP="00B52664">
            <w:pPr>
              <w:shd w:val="clear" w:color="auto" w:fill="FFFFFF"/>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color w:val="000000"/>
                <w:sz w:val="24"/>
                <w:szCs w:val="24"/>
                <w:lang w:val="uk-UA"/>
              </w:rPr>
              <w:t>— відповідає за облік та зберігання трудових книжок, внесення необхідних записів до трудових книжок;</w:t>
            </w:r>
            <w:bookmarkStart w:id="16" w:name="n69"/>
            <w:bookmarkEnd w:id="16"/>
          </w:p>
          <w:p w:rsidR="00FC20B4" w:rsidRPr="00C0059E"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lang w:val="uk-UA"/>
              </w:rPr>
              <w:t>— опрацьовує листки тимчасової непрацездатності;</w:t>
            </w:r>
          </w:p>
          <w:p w:rsidR="00FC20B4" w:rsidRPr="00C0059E" w:rsidRDefault="00FC20B4" w:rsidP="00B52664">
            <w:pPr>
              <w:shd w:val="clear" w:color="auto" w:fill="FFFFFF"/>
              <w:tabs>
                <w:tab w:val="left" w:pos="1195"/>
              </w:tabs>
              <w:spacing w:line="360" w:lineRule="auto"/>
              <w:contextualSpacing/>
              <w:jc w:val="both"/>
              <w:rPr>
                <w:rFonts w:ascii="Times New Roman" w:hAnsi="Times New Roman" w:cs="Times New Roman"/>
                <w:color w:val="000000"/>
                <w:spacing w:val="-6"/>
                <w:sz w:val="24"/>
                <w:szCs w:val="24"/>
                <w:lang w:val="uk-UA"/>
              </w:rPr>
            </w:pPr>
            <w:r w:rsidRPr="00C0059E">
              <w:rPr>
                <w:rFonts w:ascii="Times New Roman" w:hAnsi="Times New Roman" w:cs="Times New Roman"/>
                <w:color w:val="000000"/>
                <w:sz w:val="24"/>
                <w:szCs w:val="24"/>
                <w:lang w:val="uk-UA"/>
              </w:rPr>
              <w:t xml:space="preserve">— готує табель обліку використання робочого часу </w:t>
            </w:r>
            <w:r w:rsidRPr="00C0059E">
              <w:rPr>
                <w:rFonts w:ascii="Times New Roman" w:hAnsi="Times New Roman" w:cs="Times New Roman"/>
                <w:color w:val="000000"/>
                <w:sz w:val="24"/>
                <w:szCs w:val="24"/>
                <w:lang w:val="uk-UA"/>
              </w:rPr>
              <w:lastRenderedPageBreak/>
              <w:t>працівниками Заводського районного суду м. Миколаєва подає пропозиції Керівнику апарату суду щодо вдосконалення цієї роботи;</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17" w:name="n70"/>
            <w:bookmarkEnd w:id="17"/>
            <w:r w:rsidRPr="00C0059E">
              <w:rPr>
                <w:rFonts w:ascii="Times New Roman" w:hAnsi="Times New Roman" w:cs="Times New Roman"/>
                <w:sz w:val="24"/>
                <w:szCs w:val="24"/>
                <w:lang w:val="uk-UA"/>
              </w:rPr>
              <w:t>— готує документи для оформлення службових відряджень працівникам Суду;</w:t>
            </w:r>
          </w:p>
          <w:p w:rsidR="00FC20B4" w:rsidRPr="00C0059E" w:rsidRDefault="00FC20B4" w:rsidP="00B52664">
            <w:pPr>
              <w:spacing w:line="360" w:lineRule="auto"/>
              <w:contextualSpacing/>
              <w:jc w:val="both"/>
              <w:rPr>
                <w:rFonts w:ascii="Times New Roman" w:hAnsi="Times New Roman" w:cs="Times New Roman"/>
                <w:sz w:val="24"/>
                <w:szCs w:val="24"/>
                <w:lang w:val="uk-UA"/>
              </w:rPr>
            </w:pPr>
            <w:bookmarkStart w:id="18" w:name="n71"/>
            <w:bookmarkStart w:id="19" w:name="n72"/>
            <w:bookmarkStart w:id="20" w:name="n75"/>
            <w:bookmarkEnd w:id="18"/>
            <w:bookmarkEnd w:id="19"/>
            <w:bookmarkEnd w:id="20"/>
            <w:r w:rsidRPr="00C0059E">
              <w:rPr>
                <w:rFonts w:ascii="Times New Roman" w:hAnsi="Times New Roman" w:cs="Times New Roman"/>
                <w:sz w:val="24"/>
                <w:szCs w:val="24"/>
                <w:lang w:val="uk-UA"/>
              </w:rPr>
              <w:t>— готує документи для проведення спеціальної перевірки щодо осіб, які претендують на зайняття посад державної служби категорії «Б»;</w:t>
            </w:r>
          </w:p>
          <w:p w:rsidR="00FC20B4" w:rsidRDefault="00FC20B4" w:rsidP="00B52664">
            <w:pPr>
              <w:spacing w:line="360" w:lineRule="auto"/>
              <w:contextualSpacing/>
              <w:jc w:val="both"/>
              <w:rPr>
                <w:rFonts w:ascii="Times New Roman" w:hAnsi="Times New Roman" w:cs="Times New Roman"/>
                <w:sz w:val="24"/>
                <w:szCs w:val="24"/>
                <w:lang w:val="uk-UA"/>
              </w:rPr>
            </w:pPr>
            <w:bookmarkStart w:id="21" w:name="n76"/>
            <w:bookmarkEnd w:id="21"/>
            <w:r w:rsidRPr="00C0059E">
              <w:rPr>
                <w:rFonts w:ascii="Times New Roman" w:hAnsi="Times New Roman" w:cs="Times New Roman"/>
                <w:sz w:val="24"/>
                <w:szCs w:val="24"/>
                <w:lang w:val="uk-UA"/>
              </w:rPr>
              <w:t xml:space="preserve">— готує документи для проведення перевірки достовірності відомостей щодо застосування заборон, передбачених </w:t>
            </w:r>
            <w:hyperlink r:id="rId4" w:anchor="n13" w:tgtFrame="_blank" w:history="1">
              <w:r w:rsidRPr="00C0059E">
                <w:rPr>
                  <w:rFonts w:ascii="Times New Roman" w:hAnsi="Times New Roman" w:cs="Times New Roman"/>
                  <w:sz w:val="24"/>
                  <w:szCs w:val="24"/>
                  <w:lang w:val="uk-UA"/>
                </w:rPr>
                <w:t>частинами третьою</w:t>
              </w:r>
            </w:hyperlink>
            <w:r w:rsidRPr="00C0059E">
              <w:rPr>
                <w:rFonts w:ascii="Times New Roman" w:hAnsi="Times New Roman" w:cs="Times New Roman"/>
                <w:sz w:val="24"/>
                <w:szCs w:val="24"/>
                <w:lang w:val="uk-UA"/>
              </w:rPr>
              <w:t xml:space="preserve"> і </w:t>
            </w:r>
            <w:hyperlink r:id="rId5" w:anchor="n14" w:tgtFrame="_blank" w:history="1">
              <w:r w:rsidRPr="00C0059E">
                <w:rPr>
                  <w:rFonts w:ascii="Times New Roman" w:hAnsi="Times New Roman" w:cs="Times New Roman"/>
                  <w:sz w:val="24"/>
                  <w:szCs w:val="24"/>
                  <w:lang w:val="uk-UA"/>
                </w:rPr>
                <w:t>четвертою</w:t>
              </w:r>
            </w:hyperlink>
            <w:r w:rsidRPr="00C0059E">
              <w:rPr>
                <w:rFonts w:ascii="Times New Roman" w:hAnsi="Times New Roman" w:cs="Times New Roman"/>
                <w:sz w:val="24"/>
                <w:szCs w:val="24"/>
                <w:lang w:val="uk-UA"/>
              </w:rPr>
              <w:t xml:space="preserve"> статті 1 Закону України «Про очищення влади», готує довідку про її результати;</w:t>
            </w:r>
          </w:p>
          <w:p w:rsidR="00FC20B4" w:rsidRPr="00E1463C" w:rsidRDefault="00FC20B4" w:rsidP="00B52664">
            <w:pPr>
              <w:spacing w:line="360" w:lineRule="auto"/>
              <w:contextualSpacing/>
              <w:jc w:val="both"/>
              <w:rPr>
                <w:rFonts w:ascii="Times New Roman" w:hAnsi="Times New Roman" w:cs="Times New Roman"/>
                <w:sz w:val="24"/>
                <w:szCs w:val="24"/>
                <w:lang w:val="uk-UA"/>
              </w:rPr>
            </w:pPr>
            <w:r w:rsidRPr="00C0059E">
              <w:rPr>
                <w:rFonts w:ascii="Times New Roman" w:hAnsi="Times New Roman" w:cs="Times New Roman"/>
                <w:sz w:val="24"/>
                <w:szCs w:val="24"/>
              </w:rPr>
              <w:t xml:space="preserve">— </w:t>
            </w:r>
            <w:proofErr w:type="spellStart"/>
            <w:r w:rsidRPr="00C0059E">
              <w:rPr>
                <w:rFonts w:ascii="Times New Roman" w:hAnsi="Times New Roman" w:cs="Times New Roman"/>
                <w:sz w:val="24"/>
                <w:szCs w:val="24"/>
              </w:rPr>
              <w:t>доповідає</w:t>
            </w:r>
            <w:proofErr w:type="spellEnd"/>
            <w:r w:rsidRPr="00C0059E">
              <w:rPr>
                <w:rFonts w:ascii="Times New Roman" w:hAnsi="Times New Roman" w:cs="Times New Roman"/>
                <w:sz w:val="24"/>
                <w:szCs w:val="24"/>
              </w:rPr>
              <w:t xml:space="preserve"> </w:t>
            </w:r>
            <w:proofErr w:type="spellStart"/>
            <w:r w:rsidRPr="00C0059E">
              <w:rPr>
                <w:rFonts w:ascii="Times New Roman" w:hAnsi="Times New Roman" w:cs="Times New Roman"/>
                <w:sz w:val="24"/>
                <w:szCs w:val="24"/>
              </w:rPr>
              <w:t>Керівнику</w:t>
            </w:r>
            <w:proofErr w:type="spellEnd"/>
            <w:r w:rsidRPr="00C0059E">
              <w:rPr>
                <w:rFonts w:ascii="Times New Roman" w:hAnsi="Times New Roman" w:cs="Times New Roman"/>
                <w:sz w:val="24"/>
                <w:szCs w:val="24"/>
              </w:rPr>
              <w:t xml:space="preserve"> </w:t>
            </w:r>
            <w:proofErr w:type="spellStart"/>
            <w:r w:rsidRPr="00C0059E">
              <w:rPr>
                <w:rFonts w:ascii="Times New Roman" w:hAnsi="Times New Roman" w:cs="Times New Roman"/>
                <w:sz w:val="24"/>
                <w:szCs w:val="24"/>
              </w:rPr>
              <w:t>апарату</w:t>
            </w:r>
            <w:proofErr w:type="spellEnd"/>
            <w:r w:rsidRPr="00C0059E">
              <w:rPr>
                <w:rFonts w:ascii="Times New Roman" w:hAnsi="Times New Roman" w:cs="Times New Roman"/>
                <w:sz w:val="24"/>
                <w:szCs w:val="24"/>
              </w:rPr>
              <w:t xml:space="preserve"> суду  про </w:t>
            </w:r>
            <w:proofErr w:type="spellStart"/>
            <w:r w:rsidRPr="00C0059E">
              <w:rPr>
                <w:rFonts w:ascii="Times New Roman" w:hAnsi="Times New Roman" w:cs="Times New Roman"/>
                <w:sz w:val="24"/>
                <w:szCs w:val="24"/>
              </w:rPr>
              <w:t>виконану</w:t>
            </w:r>
            <w:proofErr w:type="spellEnd"/>
            <w:r w:rsidRPr="00C0059E">
              <w:rPr>
                <w:rFonts w:ascii="Times New Roman" w:hAnsi="Times New Roman" w:cs="Times New Roman"/>
                <w:sz w:val="24"/>
                <w:szCs w:val="24"/>
              </w:rPr>
              <w:t xml:space="preserve"> роботу;</w:t>
            </w:r>
          </w:p>
          <w:p w:rsidR="00FC20B4" w:rsidRPr="00932D18" w:rsidRDefault="00FC20B4" w:rsidP="00B52664">
            <w:pPr>
              <w:spacing w:line="360" w:lineRule="auto"/>
              <w:contextualSpacing/>
              <w:jc w:val="both"/>
              <w:rPr>
                <w:rFonts w:ascii="Times New Roman" w:hAnsi="Times New Roman" w:cs="Times New Roman"/>
                <w:sz w:val="24"/>
                <w:szCs w:val="24"/>
                <w:lang w:val="uk-UA"/>
              </w:rPr>
            </w:pPr>
            <w:bookmarkStart w:id="22" w:name="n77"/>
            <w:bookmarkStart w:id="23" w:name="n78"/>
            <w:bookmarkEnd w:id="22"/>
            <w:bookmarkEnd w:id="23"/>
            <w:r w:rsidRPr="00C0059E">
              <w:rPr>
                <w:rFonts w:ascii="Times New Roman" w:hAnsi="Times New Roman" w:cs="Times New Roman"/>
                <w:sz w:val="24"/>
                <w:szCs w:val="24"/>
                <w:lang w:val="uk-UA"/>
              </w:rPr>
              <w:t>— проводить іншу роботу, пов’язану із застосуванням законодавства про працю та державну службу.</w:t>
            </w:r>
          </w:p>
        </w:tc>
      </w:tr>
      <w:tr w:rsidR="00FC20B4" w:rsidRPr="00932D18" w:rsidTr="00B52664">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lastRenderedPageBreak/>
              <w:t>Умови оплати праці</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1)Посадовий оклад</w:t>
            </w:r>
            <w:r w:rsidRPr="00932D18">
              <w:rPr>
                <w:rFonts w:ascii="Times New Roman" w:eastAsia="Times New Roman" w:hAnsi="Times New Roman" w:cs="Times New Roman"/>
                <w:sz w:val="24"/>
                <w:szCs w:val="24"/>
                <w:lang w:eastAsia="ru-RU"/>
              </w:rPr>
              <w:t> </w:t>
            </w:r>
            <w:r w:rsidRPr="00932D1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3200</w:t>
            </w:r>
            <w:r w:rsidRPr="00932D18">
              <w:rPr>
                <w:rFonts w:ascii="Times New Roman" w:eastAsia="Times New Roman" w:hAnsi="Times New Roman" w:cs="Times New Roman"/>
                <w:sz w:val="24"/>
                <w:szCs w:val="24"/>
                <w:lang w:val="uk-UA" w:eastAsia="ru-RU"/>
              </w:rPr>
              <w:t xml:space="preserve"> </w:t>
            </w:r>
            <w:proofErr w:type="spellStart"/>
            <w:r w:rsidRPr="00932D18">
              <w:rPr>
                <w:rFonts w:ascii="Times New Roman" w:eastAsia="Times New Roman" w:hAnsi="Times New Roman" w:cs="Times New Roman"/>
                <w:sz w:val="24"/>
                <w:szCs w:val="24"/>
                <w:lang w:eastAsia="ru-RU"/>
              </w:rPr>
              <w:t>грн</w:t>
            </w:r>
            <w:proofErr w:type="spellEnd"/>
            <w:r w:rsidRPr="00932D18">
              <w:rPr>
                <w:rFonts w:ascii="Times New Roman" w:eastAsia="Times New Roman" w:hAnsi="Times New Roman" w:cs="Times New Roman"/>
                <w:sz w:val="24"/>
                <w:szCs w:val="24"/>
                <w:lang w:eastAsia="ru-RU"/>
              </w:rPr>
              <w:t>.;</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2)Надбавка за вислугу років;</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3)Надбав</w:t>
            </w:r>
            <w:r>
              <w:rPr>
                <w:rFonts w:ascii="Times New Roman" w:eastAsia="Times New Roman" w:hAnsi="Times New Roman" w:cs="Times New Roman"/>
                <w:sz w:val="24"/>
                <w:szCs w:val="24"/>
                <w:lang w:val="uk-UA" w:eastAsia="ru-RU"/>
              </w:rPr>
              <w:t>ка за ранг державного службовця, відповідно до Постанови Кабінету Міністрів від 18.01.2017 року № 15</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4)Премія (у разі встановлення).</w:t>
            </w:r>
          </w:p>
        </w:tc>
      </w:tr>
      <w:tr w:rsidR="00FC20B4" w:rsidRPr="00932D18" w:rsidTr="00B52664">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Інформація про строковість чи безстроковість призначення на посаду</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На постійній основі</w:t>
            </w:r>
          </w:p>
        </w:tc>
      </w:tr>
      <w:tr w:rsidR="00FC20B4" w:rsidRPr="00932D18" w:rsidTr="00B52664">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Перелік документів, необхідних для участі в конкурсі, та строк їх подання</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1. Копія паспорта громадянина України.</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3. Письмова заява, в якій особа повідомляє, що до неї не застосовуються заборони, визначені </w:t>
            </w:r>
            <w:hyperlink r:id="rId6" w:anchor="n13" w:tgtFrame="_blank" w:history="1">
              <w:r w:rsidRPr="00932D18">
                <w:rPr>
                  <w:rFonts w:ascii="Times New Roman" w:eastAsia="Times New Roman" w:hAnsi="Times New Roman" w:cs="Times New Roman"/>
                  <w:sz w:val="24"/>
                  <w:szCs w:val="24"/>
                  <w:u w:val="single"/>
                  <w:lang w:val="uk-UA" w:eastAsia="ru-RU"/>
                </w:rPr>
                <w:t>частиною третьою</w:t>
              </w:r>
            </w:hyperlink>
            <w:r w:rsidRPr="00932D18">
              <w:rPr>
                <w:rFonts w:ascii="Times New Roman" w:eastAsia="Times New Roman" w:hAnsi="Times New Roman" w:cs="Times New Roman"/>
                <w:sz w:val="24"/>
                <w:szCs w:val="24"/>
                <w:lang w:val="uk-UA" w:eastAsia="ru-RU"/>
              </w:rPr>
              <w:t> або </w:t>
            </w:r>
            <w:hyperlink r:id="rId7" w:anchor="n14" w:tgtFrame="_blank" w:history="1">
              <w:r w:rsidRPr="00932D18">
                <w:rPr>
                  <w:rFonts w:ascii="Times New Roman" w:eastAsia="Times New Roman" w:hAnsi="Times New Roman" w:cs="Times New Roman"/>
                  <w:sz w:val="24"/>
                  <w:szCs w:val="24"/>
                  <w:u w:val="single"/>
                  <w:lang w:val="uk-UA" w:eastAsia="ru-RU"/>
                </w:rPr>
                <w:t>четвертою</w:t>
              </w:r>
            </w:hyperlink>
            <w:r w:rsidRPr="00932D18">
              <w:rPr>
                <w:rFonts w:ascii="Times New Roman" w:eastAsia="Times New Roman" w:hAnsi="Times New Roman" w:cs="Times New Roman"/>
                <w:sz w:val="24"/>
                <w:szCs w:val="24"/>
                <w:lang w:val="uk-UA" w:eastAsia="ru-RU"/>
              </w:rPr>
              <w:t>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4.Копія (копії) документа</w:t>
            </w:r>
            <w:r w:rsidRPr="00932D18">
              <w:rPr>
                <w:rFonts w:ascii="Times New Roman" w:eastAsia="Times New Roman" w:hAnsi="Times New Roman" w:cs="Times New Roman"/>
                <w:sz w:val="24"/>
                <w:szCs w:val="24"/>
                <w:lang w:val="uk-UA" w:eastAsia="ru-RU"/>
              </w:rPr>
              <w:t xml:space="preserve"> (документів) про освіту.</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5.Заповнена особова картка встановленого зразка.</w:t>
            </w:r>
          </w:p>
          <w:p w:rsidR="00FC20B4" w:rsidRDefault="00FC20B4" w:rsidP="00B52664">
            <w:pPr>
              <w:spacing w:after="0" w:line="312" w:lineRule="atLeast"/>
              <w:jc w:val="both"/>
              <w:rPr>
                <w:rFonts w:ascii="Times New Roman" w:eastAsia="Times New Roman" w:hAnsi="Times New Roman" w:cs="Times New Roman"/>
                <w:sz w:val="24"/>
                <w:szCs w:val="24"/>
                <w:lang w:val="uk-UA" w:eastAsia="ru-RU"/>
              </w:rPr>
            </w:pPr>
            <w:r w:rsidRPr="00932D18">
              <w:rPr>
                <w:rFonts w:ascii="Times New Roman" w:eastAsia="Times New Roman" w:hAnsi="Times New Roman" w:cs="Times New Roman"/>
                <w:sz w:val="24"/>
                <w:szCs w:val="24"/>
                <w:lang w:val="uk-UA" w:eastAsia="ru-RU"/>
              </w:rPr>
              <w:t xml:space="preserve">6.Декларація особи, уповноваженої на виконання функцій держави або місцевого самоврядування,  за </w:t>
            </w:r>
            <w:r>
              <w:rPr>
                <w:rFonts w:ascii="Times New Roman" w:eastAsia="Times New Roman" w:hAnsi="Times New Roman" w:cs="Times New Roman"/>
                <w:sz w:val="24"/>
                <w:szCs w:val="24"/>
                <w:lang w:val="uk-UA" w:eastAsia="ru-RU"/>
              </w:rPr>
              <w:t>2016</w:t>
            </w:r>
            <w:r w:rsidRPr="00932D18">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lastRenderedPageBreak/>
              <w:t xml:space="preserve">рік (декларація подається шляхом заповнення на </w:t>
            </w:r>
            <w:proofErr w:type="spellStart"/>
            <w:r>
              <w:rPr>
                <w:rFonts w:ascii="Times New Roman" w:eastAsia="Times New Roman" w:hAnsi="Times New Roman" w:cs="Times New Roman"/>
                <w:sz w:val="24"/>
                <w:szCs w:val="24"/>
                <w:lang w:val="uk-UA" w:eastAsia="ru-RU"/>
              </w:rPr>
              <w:t>веб-</w:t>
            </w:r>
            <w:proofErr w:type="spellEnd"/>
            <w:r>
              <w:rPr>
                <w:rFonts w:ascii="Times New Roman" w:eastAsia="Times New Roman" w:hAnsi="Times New Roman" w:cs="Times New Roman"/>
                <w:sz w:val="24"/>
                <w:szCs w:val="24"/>
                <w:lang w:val="uk-UA" w:eastAsia="ru-RU"/>
              </w:rPr>
              <w:t xml:space="preserve"> сайті НАЗК)</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7. Посвідчення атестації щодо вільного володіння державною мовою.</w:t>
            </w:r>
          </w:p>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Строк подання документів: 15 календарних днів з дня оприлюднення інформації про проведення конкурсу на офіційних сайтах Заводського районного суду м. Миколаєва, Національного агентства з питань державної служби.</w:t>
            </w:r>
          </w:p>
          <w:p w:rsidR="00FC20B4" w:rsidRPr="00932D18" w:rsidRDefault="00FC20B4" w:rsidP="00B52664">
            <w:pPr>
              <w:spacing w:after="0" w:line="312" w:lineRule="atLeast"/>
              <w:jc w:val="both"/>
              <w:rPr>
                <w:rFonts w:ascii="Times New Roman" w:eastAsia="Times New Roman" w:hAnsi="Times New Roman" w:cs="Times New Roman"/>
                <w:sz w:val="24"/>
                <w:szCs w:val="24"/>
                <w:lang w:val="uk-UA" w:eastAsia="ru-RU"/>
              </w:rPr>
            </w:pPr>
          </w:p>
        </w:tc>
      </w:tr>
      <w:tr w:rsidR="00FC20B4" w:rsidRPr="003D2141" w:rsidTr="00B52664">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lastRenderedPageBreak/>
              <w:t>Дата, час і місце проведення конкурсу</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Default="00FC20B4" w:rsidP="00B52664">
            <w:pPr>
              <w:spacing w:after="0" w:line="312"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04 липня 2017 року о 12.00 годині в приміщенні Заводського районного суду м. Миколаєва,</w:t>
            </w:r>
          </w:p>
          <w:p w:rsidR="00FC20B4" w:rsidRPr="003D2141" w:rsidRDefault="00FC20B4" w:rsidP="00B52664">
            <w:pPr>
              <w:spacing w:after="0" w:line="312"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вул. Радісна 3, м. Миколаїв</w:t>
            </w:r>
          </w:p>
        </w:tc>
      </w:tr>
      <w:tr w:rsidR="00FC20B4" w:rsidRPr="00932D18" w:rsidTr="00B52664">
        <w:tc>
          <w:tcPr>
            <w:tcW w:w="3559" w:type="dxa"/>
            <w:gridSpan w:val="2"/>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 </w:t>
            </w:r>
            <w:proofErr w:type="spellStart"/>
            <w:r>
              <w:rPr>
                <w:rFonts w:ascii="Times New Roman" w:eastAsia="Times New Roman" w:hAnsi="Times New Roman" w:cs="Times New Roman"/>
                <w:sz w:val="24"/>
                <w:szCs w:val="24"/>
                <w:lang w:val="uk-UA" w:eastAsia="ru-RU"/>
              </w:rPr>
              <w:t>Шевиряєва</w:t>
            </w:r>
            <w:proofErr w:type="spellEnd"/>
            <w:r>
              <w:rPr>
                <w:rFonts w:ascii="Times New Roman" w:eastAsia="Times New Roman" w:hAnsi="Times New Roman" w:cs="Times New Roman"/>
                <w:sz w:val="24"/>
                <w:szCs w:val="24"/>
                <w:lang w:val="uk-UA" w:eastAsia="ru-RU"/>
              </w:rPr>
              <w:t xml:space="preserve"> Катерина Андріївна, (0512) 53-73-11, </w:t>
            </w:r>
            <w:hyperlink r:id="rId8" w:history="1">
              <w:r w:rsidRPr="009C1B8D">
                <w:rPr>
                  <w:rStyle w:val="a5"/>
                  <w:rFonts w:ascii="Times New Roman" w:hAnsi="Times New Roman" w:cs="Times New Roman"/>
                  <w:spacing w:val="7"/>
                  <w:sz w:val="28"/>
                  <w:szCs w:val="28"/>
                </w:rPr>
                <w:t>inbox@zv.mk.court.gov.ua</w:t>
              </w:r>
            </w:hyperlink>
          </w:p>
        </w:tc>
      </w:tr>
      <w:tr w:rsidR="00FC20B4" w:rsidRPr="00932D18" w:rsidTr="00B52664">
        <w:tc>
          <w:tcPr>
            <w:tcW w:w="9669"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Вимоги до професійної компетентності*</w:t>
            </w:r>
          </w:p>
        </w:tc>
      </w:tr>
      <w:tr w:rsidR="00FC20B4" w:rsidRPr="00932D18" w:rsidTr="00B52664">
        <w:tc>
          <w:tcPr>
            <w:tcW w:w="9669"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Загальні вимоги**</w:t>
            </w:r>
          </w:p>
        </w:tc>
      </w:tr>
      <w:tr w:rsidR="00FC20B4" w:rsidRPr="00932D18" w:rsidTr="00B52664">
        <w:trPr>
          <w:trHeight w:val="1194"/>
        </w:trPr>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1</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Освіта</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uk-UA"/>
              </w:rPr>
              <w:t xml:space="preserve"> Вища, не нижче ступеня молодшого бакалавра або бакалавра</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2</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Досвід роботи</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Не потребує</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3</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Володіння державною мовою</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Вільне володіння державною мовою</w:t>
            </w:r>
          </w:p>
        </w:tc>
      </w:tr>
      <w:tr w:rsidR="00FC20B4" w:rsidRPr="00932D18" w:rsidTr="00B52664">
        <w:tc>
          <w:tcPr>
            <w:tcW w:w="9669" w:type="dxa"/>
            <w:gridSpan w:val="3"/>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center"/>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Спеціальні вимоги***</w:t>
            </w:r>
          </w:p>
        </w:tc>
      </w:tr>
      <w:tr w:rsidR="00FC20B4" w:rsidRPr="009E38F5"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1</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Освіта</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E38F5" w:rsidRDefault="00FC20B4" w:rsidP="00B52664">
            <w:pPr>
              <w:spacing w:after="300" w:line="312" w:lineRule="atLeast"/>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 xml:space="preserve"> Вища, не нижче ступеня молодшого бакалавра або бакалавра.</w:t>
            </w:r>
          </w:p>
          <w:p w:rsidR="00FC20B4" w:rsidRPr="009E38F5" w:rsidRDefault="00FC20B4" w:rsidP="00B52664">
            <w:pPr>
              <w:spacing w:after="300" w:line="312" w:lineRule="atLeast"/>
              <w:jc w:val="both"/>
              <w:rPr>
                <w:rFonts w:ascii="Times New Roman" w:eastAsia="Times New Roman" w:hAnsi="Times New Roman" w:cs="Times New Roman"/>
                <w:sz w:val="24"/>
                <w:szCs w:val="24"/>
                <w:lang w:val="uk-UA" w:eastAsia="ru-RU"/>
              </w:rPr>
            </w:pPr>
            <w:r w:rsidRPr="00932D18">
              <w:rPr>
                <w:rFonts w:ascii="Times New Roman" w:eastAsia="Times New Roman" w:hAnsi="Times New Roman" w:cs="Times New Roman"/>
                <w:sz w:val="24"/>
                <w:szCs w:val="24"/>
                <w:lang w:val="uk-UA" w:eastAsia="ru-RU"/>
              </w:rPr>
              <w:t> </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2</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Знання законодавства</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 xml:space="preserve">Конституція України, Закон України «Про державну службу», Закон України «Про запобігання корупції»,  Закон України «Про очищення влади», Закон України «Про судоустрій та статус суддів», Інструкція з діловодства в місцевих загальних судах, апеляційних судах міст Києва та Севастополя, апеляційному суді </w:t>
            </w:r>
            <w:r w:rsidRPr="00932D18">
              <w:rPr>
                <w:rFonts w:ascii="Times New Roman" w:eastAsia="Times New Roman" w:hAnsi="Times New Roman" w:cs="Times New Roman"/>
                <w:sz w:val="24"/>
                <w:szCs w:val="24"/>
                <w:lang w:val="uk-UA" w:eastAsia="ru-RU"/>
              </w:rPr>
              <w:lastRenderedPageBreak/>
              <w:t>Автономної республіки Крим та Вищому спеціалізованому суді України з розгляду цивільних та кримінальних справ</w:t>
            </w:r>
            <w:r>
              <w:rPr>
                <w:rFonts w:ascii="Times New Roman" w:eastAsia="Times New Roman" w:hAnsi="Times New Roman" w:cs="Times New Roman"/>
                <w:sz w:val="24"/>
                <w:szCs w:val="24"/>
                <w:lang w:val="uk-UA" w:eastAsia="ru-RU"/>
              </w:rPr>
              <w:t xml:space="preserve">. </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lastRenderedPageBreak/>
              <w:t>3.</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Професійні чи технічні знання</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Достатній рівень користування персональним комп’ютером, відповідне програмне забезпечення, необхідне для якісного виконання покладених завдань</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4.</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Спеціальний досвід роботи</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Не потребує</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5</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Знання сучасних інформаційних технологій</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vAlign w:val="cente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Вільне володіння ПК (ХL</w:t>
            </w:r>
            <w:r w:rsidRPr="00932D18">
              <w:rPr>
                <w:rFonts w:ascii="Times New Roman" w:eastAsia="Times New Roman" w:hAnsi="Times New Roman" w:cs="Times New Roman"/>
                <w:sz w:val="24"/>
                <w:szCs w:val="24"/>
                <w:lang w:eastAsia="ru-RU"/>
              </w:rPr>
              <w:t>,</w:t>
            </w:r>
            <w:r w:rsidRPr="00932D18">
              <w:rPr>
                <w:rFonts w:ascii="Times New Roman" w:eastAsia="Times New Roman" w:hAnsi="Times New Roman" w:cs="Times New Roman"/>
                <w:sz w:val="24"/>
                <w:szCs w:val="24"/>
                <w:lang w:val="en-US" w:eastAsia="ru-RU"/>
              </w:rPr>
              <w:t>Word</w:t>
            </w:r>
            <w:r w:rsidRPr="00932D18">
              <w:rPr>
                <w:rFonts w:ascii="Times New Roman" w:eastAsia="Times New Roman" w:hAnsi="Times New Roman" w:cs="Times New Roman"/>
                <w:sz w:val="24"/>
                <w:szCs w:val="24"/>
                <w:lang w:eastAsia="ru-RU"/>
              </w:rPr>
              <w:t>)</w:t>
            </w:r>
          </w:p>
        </w:tc>
      </w:tr>
      <w:tr w:rsidR="00FC20B4" w:rsidRPr="00932D18" w:rsidTr="00B52664">
        <w:tc>
          <w:tcPr>
            <w:tcW w:w="585" w:type="dxa"/>
            <w:tcBorders>
              <w:top w:val="nil"/>
              <w:left w:val="single" w:sz="8" w:space="0" w:color="auto"/>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6</w:t>
            </w:r>
          </w:p>
        </w:tc>
        <w:tc>
          <w:tcPr>
            <w:tcW w:w="2974"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Особистісні якості</w:t>
            </w:r>
          </w:p>
        </w:tc>
        <w:tc>
          <w:tcPr>
            <w:tcW w:w="6110" w:type="dxa"/>
            <w:tcBorders>
              <w:top w:val="nil"/>
              <w:left w:val="nil"/>
              <w:bottom w:val="single" w:sz="8" w:space="0" w:color="auto"/>
              <w:right w:val="single" w:sz="8" w:space="0" w:color="auto"/>
            </w:tcBorders>
            <w:shd w:val="clear" w:color="auto" w:fill="FFFFFF"/>
            <w:tcMar>
              <w:top w:w="15" w:type="dxa"/>
              <w:left w:w="15" w:type="dxa"/>
              <w:bottom w:w="15" w:type="dxa"/>
              <w:right w:w="15" w:type="dxa"/>
            </w:tcMar>
            <w:hideMark/>
          </w:tcPr>
          <w:p w:rsidR="00FC20B4" w:rsidRPr="00932D18" w:rsidRDefault="00FC20B4" w:rsidP="00B52664">
            <w:pPr>
              <w:spacing w:after="0" w:line="312" w:lineRule="atLeast"/>
              <w:jc w:val="both"/>
              <w:rPr>
                <w:rFonts w:ascii="Times New Roman" w:eastAsia="Times New Roman" w:hAnsi="Times New Roman" w:cs="Times New Roman"/>
                <w:sz w:val="24"/>
                <w:szCs w:val="24"/>
                <w:lang w:eastAsia="ru-RU"/>
              </w:rPr>
            </w:pPr>
            <w:r w:rsidRPr="004C46D5">
              <w:rPr>
                <w:rFonts w:ascii="Times New Roman" w:eastAsia="Times New Roman" w:hAnsi="Times New Roman" w:cs="Times New Roman"/>
                <w:sz w:val="24"/>
                <w:szCs w:val="24"/>
                <w:lang w:val="uk-UA" w:eastAsia="ru-RU"/>
              </w:rPr>
              <w:t>Відповідальність, системність і самостійність в роботі, уважність до деталей, наполегливість, ініціативність, прагнення до самовдосконалення та підвищення фахового рів</w:t>
            </w:r>
            <w:r>
              <w:rPr>
                <w:rFonts w:ascii="Times New Roman" w:eastAsia="Times New Roman" w:hAnsi="Times New Roman" w:cs="Times New Roman"/>
                <w:sz w:val="24"/>
                <w:szCs w:val="24"/>
                <w:lang w:val="uk-UA" w:eastAsia="ru-RU"/>
              </w:rPr>
              <w:t>ня, орієнтація,</w:t>
            </w:r>
            <w:r w:rsidRPr="004C46D5">
              <w:rPr>
                <w:rFonts w:ascii="Times New Roman" w:eastAsia="Times New Roman" w:hAnsi="Times New Roman" w:cs="Times New Roman"/>
                <w:sz w:val="24"/>
                <w:szCs w:val="24"/>
                <w:lang w:val="uk-UA" w:eastAsia="ru-RU"/>
              </w:rPr>
              <w:t xml:space="preserve"> вміння працювати в стресових ситуаціях, опрацьовувати інформацію, вирішувати комплексні завдання, вміння працювати в команді, </w:t>
            </w:r>
            <w:r>
              <w:rPr>
                <w:rFonts w:ascii="Times New Roman" w:eastAsia="Times New Roman" w:hAnsi="Times New Roman" w:cs="Times New Roman"/>
                <w:sz w:val="24"/>
                <w:szCs w:val="24"/>
                <w:lang w:val="uk-UA" w:eastAsia="ru-RU"/>
              </w:rPr>
              <w:t>не конфліктність та ввічливість.</w:t>
            </w:r>
          </w:p>
        </w:tc>
      </w:tr>
    </w:tbl>
    <w:p w:rsidR="00FC20B4" w:rsidRPr="00932D18" w:rsidRDefault="00FC20B4" w:rsidP="00FC20B4">
      <w:pPr>
        <w:shd w:val="clear" w:color="auto" w:fill="FFFFFF"/>
        <w:spacing w:after="300" w:line="312" w:lineRule="atLeast"/>
        <w:jc w:val="both"/>
        <w:rPr>
          <w:rFonts w:ascii="Times New Roman" w:eastAsia="Times New Roman" w:hAnsi="Times New Roman" w:cs="Times New Roman"/>
          <w:sz w:val="24"/>
          <w:szCs w:val="24"/>
          <w:lang w:eastAsia="ru-RU"/>
        </w:rPr>
      </w:pPr>
      <w:r w:rsidRPr="00932D18">
        <w:rPr>
          <w:rFonts w:ascii="Times New Roman" w:eastAsia="Times New Roman" w:hAnsi="Times New Roman" w:cs="Times New Roman"/>
          <w:sz w:val="24"/>
          <w:szCs w:val="24"/>
          <w:lang w:val="uk-UA" w:eastAsia="ru-RU"/>
        </w:rPr>
        <w:t> </w:t>
      </w:r>
    </w:p>
    <w:p w:rsidR="00FC20B4" w:rsidRPr="00C0059E" w:rsidRDefault="00FC20B4" w:rsidP="00FC20B4">
      <w:pPr>
        <w:rPr>
          <w:rFonts w:ascii="Times New Roman" w:hAnsi="Times New Roman" w:cs="Times New Roman"/>
          <w:sz w:val="24"/>
          <w:szCs w:val="24"/>
        </w:rPr>
      </w:pPr>
    </w:p>
    <w:p w:rsidR="00FC20B4" w:rsidRDefault="00FC20B4" w:rsidP="00FC20B4"/>
    <w:p w:rsidR="00821FF8" w:rsidRDefault="00821FF8"/>
    <w:sectPr w:rsidR="00821FF8" w:rsidSect="005C26BC">
      <w:headerReference w:type="default" r:id="rI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AB" w:rsidRDefault="00FC20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C20B4"/>
    <w:rsid w:val="00821FF8"/>
    <w:rsid w:val="00FC2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0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C20B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C20B4"/>
  </w:style>
  <w:style w:type="character" w:styleId="a5">
    <w:name w:val="Hyperlink"/>
    <w:basedOn w:val="a0"/>
    <w:uiPriority w:val="99"/>
    <w:semiHidden/>
    <w:unhideWhenUsed/>
    <w:rsid w:val="00FC20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box@zv.mk.court.gov.ua" TargetMode="External"/><Relationship Id="rId3" Type="http://schemas.openxmlformats.org/officeDocument/2006/relationships/webSettings" Target="webSettings.xml"/><Relationship Id="rId7" Type="http://schemas.openxmlformats.org/officeDocument/2006/relationships/hyperlink" Target="http://zakon3.rada.gov.ua/laws/show/1682-18/paran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3.rada.gov.ua/laws/show/1682-18/paran13" TargetMode="External"/><Relationship Id="rId11" Type="http://schemas.openxmlformats.org/officeDocument/2006/relationships/theme" Target="theme/theme1.xml"/><Relationship Id="rId5" Type="http://schemas.openxmlformats.org/officeDocument/2006/relationships/hyperlink" Target="http://zakon3.rada.gov.ua/laws/show/1682-18/paran14" TargetMode="External"/><Relationship Id="rId10" Type="http://schemas.openxmlformats.org/officeDocument/2006/relationships/fontTable" Target="fontTable.xml"/><Relationship Id="rId4" Type="http://schemas.openxmlformats.org/officeDocument/2006/relationships/hyperlink" Target="http://zakon3.rada.gov.ua/laws/show/1682-18/paran13" TargetMode="Externa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1093</Words>
  <Characters>6234</Characters>
  <Application>Microsoft Office Word</Application>
  <DocSecurity>0</DocSecurity>
  <Lines>51</Lines>
  <Paragraphs>14</Paragraphs>
  <ScaleCrop>false</ScaleCrop>
  <Company>DG Win&amp;Soft</Company>
  <LinksUpToDate>false</LinksUpToDate>
  <CharactersWithSpaces>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2</cp:revision>
  <dcterms:created xsi:type="dcterms:W3CDTF">2017-06-14T12:59:00Z</dcterms:created>
  <dcterms:modified xsi:type="dcterms:W3CDTF">2017-06-14T12:59:00Z</dcterms:modified>
</cp:coreProperties>
</file>