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2699" w:rsidRPr="0069390D" w:rsidRDefault="00492699" w:rsidP="00492699">
      <w:pPr>
        <w:pStyle w:val="a3"/>
        <w:shd w:val="clear" w:color="auto" w:fill="FFFFFF"/>
        <w:spacing w:before="0" w:beforeAutospacing="0" w:after="0" w:afterAutospacing="0"/>
        <w:ind w:firstLine="680"/>
        <w:rPr>
          <w:color w:val="000000" w:themeColor="text1"/>
          <w:lang w:val="uk-UA"/>
        </w:rPr>
      </w:pPr>
    </w:p>
    <w:p w:rsidR="00C46BC2" w:rsidRPr="0069390D" w:rsidRDefault="002E677D" w:rsidP="00C46BC2">
      <w:pPr>
        <w:pStyle w:val="a3"/>
        <w:shd w:val="clear" w:color="auto" w:fill="FFFFFF"/>
        <w:spacing w:before="0" w:beforeAutospacing="0" w:after="0" w:afterAutospacing="0"/>
        <w:ind w:firstLine="680"/>
        <w:jc w:val="right"/>
        <w:rPr>
          <w:color w:val="000000" w:themeColor="text1"/>
          <w:lang w:val="uk-UA"/>
        </w:rPr>
      </w:pPr>
      <w:r w:rsidRPr="0069390D">
        <w:rPr>
          <w:color w:val="000000" w:themeColor="text1"/>
          <w:lang w:val="uk-UA"/>
        </w:rPr>
        <w:t xml:space="preserve"> </w:t>
      </w:r>
      <w:r w:rsidR="00C46BC2" w:rsidRPr="0069390D">
        <w:rPr>
          <w:color w:val="000000" w:themeColor="text1"/>
          <w:lang w:val="uk-UA"/>
        </w:rPr>
        <w:t>Судді</w:t>
      </w:r>
      <w:r w:rsidR="00322C0A" w:rsidRPr="0069390D">
        <w:rPr>
          <w:color w:val="000000" w:themeColor="text1"/>
          <w:lang w:val="uk-UA"/>
        </w:rPr>
        <w:t xml:space="preserve"> </w:t>
      </w:r>
      <w:r w:rsidR="00492699" w:rsidRPr="0069390D">
        <w:rPr>
          <w:color w:val="000000" w:themeColor="text1"/>
          <w:lang w:val="uk-UA"/>
        </w:rPr>
        <w:t xml:space="preserve">Косівського </w:t>
      </w:r>
      <w:r w:rsidR="00C46BC2" w:rsidRPr="0069390D">
        <w:rPr>
          <w:color w:val="000000" w:themeColor="text1"/>
          <w:lang w:val="uk-UA"/>
        </w:rPr>
        <w:t>районного</w:t>
      </w:r>
      <w:r w:rsidR="00322C0A" w:rsidRPr="0069390D">
        <w:rPr>
          <w:color w:val="000000" w:themeColor="text1"/>
          <w:lang w:val="uk-UA"/>
        </w:rPr>
        <w:t xml:space="preserve"> </w:t>
      </w:r>
      <w:r w:rsidR="00C46BC2" w:rsidRPr="0069390D">
        <w:rPr>
          <w:color w:val="000000" w:themeColor="text1"/>
          <w:lang w:val="uk-UA"/>
        </w:rPr>
        <w:t>суду</w:t>
      </w:r>
    </w:p>
    <w:p w:rsidR="00C46BC2" w:rsidRPr="0069390D" w:rsidRDefault="00492699" w:rsidP="00C46BC2">
      <w:pPr>
        <w:pStyle w:val="a3"/>
        <w:shd w:val="clear" w:color="auto" w:fill="FFFFFF"/>
        <w:spacing w:before="0" w:beforeAutospacing="0" w:after="0" w:afterAutospacing="0"/>
        <w:ind w:firstLine="680"/>
        <w:jc w:val="right"/>
        <w:rPr>
          <w:color w:val="000000" w:themeColor="text1"/>
          <w:lang w:val="uk-UA"/>
        </w:rPr>
      </w:pPr>
      <w:r w:rsidRPr="0069390D">
        <w:rPr>
          <w:color w:val="000000" w:themeColor="text1"/>
          <w:lang w:val="uk-UA"/>
        </w:rPr>
        <w:t>Івано-Франківської області</w:t>
      </w:r>
    </w:p>
    <w:p w:rsidR="00C46BC2" w:rsidRPr="0069390D" w:rsidRDefault="00C46BC2" w:rsidP="00C46BC2">
      <w:pPr>
        <w:pStyle w:val="a3"/>
        <w:shd w:val="clear" w:color="auto" w:fill="FFFFFF"/>
        <w:spacing w:before="0" w:beforeAutospacing="0" w:after="0" w:afterAutospacing="0"/>
        <w:ind w:firstLine="680"/>
        <w:jc w:val="right"/>
        <w:rPr>
          <w:color w:val="000000" w:themeColor="text1"/>
          <w:lang w:val="uk-UA"/>
        </w:rPr>
      </w:pPr>
      <w:r w:rsidRPr="0069390D">
        <w:rPr>
          <w:rStyle w:val="a4"/>
          <w:color w:val="000000" w:themeColor="text1"/>
          <w:lang w:val="uk-UA"/>
        </w:rPr>
        <w:t>(вказати</w:t>
      </w:r>
      <w:r w:rsidR="00322C0A" w:rsidRPr="0069390D">
        <w:rPr>
          <w:rStyle w:val="a4"/>
          <w:color w:val="000000" w:themeColor="text1"/>
          <w:lang w:val="uk-UA"/>
        </w:rPr>
        <w:t xml:space="preserve"> </w:t>
      </w:r>
      <w:r w:rsidRPr="0069390D">
        <w:rPr>
          <w:rStyle w:val="a4"/>
          <w:color w:val="000000" w:themeColor="text1"/>
          <w:lang w:val="uk-UA"/>
        </w:rPr>
        <w:t>ПІБ</w:t>
      </w:r>
      <w:r w:rsidR="00322C0A" w:rsidRPr="0069390D">
        <w:rPr>
          <w:rStyle w:val="a4"/>
          <w:color w:val="000000" w:themeColor="text1"/>
          <w:lang w:val="uk-UA"/>
        </w:rPr>
        <w:t xml:space="preserve"> </w:t>
      </w:r>
      <w:r w:rsidRPr="0069390D">
        <w:rPr>
          <w:rStyle w:val="a4"/>
          <w:color w:val="000000" w:themeColor="text1"/>
          <w:lang w:val="uk-UA"/>
        </w:rPr>
        <w:t>судді)</w:t>
      </w:r>
    </w:p>
    <w:p w:rsidR="00C46BC2" w:rsidRPr="0069390D" w:rsidRDefault="00C46BC2" w:rsidP="00C46BC2">
      <w:pPr>
        <w:pStyle w:val="a3"/>
        <w:shd w:val="clear" w:color="auto" w:fill="FFFFFF"/>
        <w:spacing w:before="0" w:beforeAutospacing="0" w:after="0" w:afterAutospacing="0"/>
        <w:ind w:firstLine="680"/>
        <w:jc w:val="right"/>
        <w:rPr>
          <w:color w:val="000000" w:themeColor="text1"/>
          <w:lang w:val="uk-UA"/>
        </w:rPr>
      </w:pPr>
      <w:r w:rsidRPr="0069390D">
        <w:rPr>
          <w:color w:val="000000" w:themeColor="text1"/>
          <w:lang w:val="uk-UA"/>
        </w:rPr>
        <w:t>у</w:t>
      </w:r>
      <w:r w:rsidR="00322C0A" w:rsidRPr="0069390D">
        <w:rPr>
          <w:color w:val="000000" w:themeColor="text1"/>
          <w:lang w:val="uk-UA"/>
        </w:rPr>
        <w:t xml:space="preserve"> </w:t>
      </w:r>
      <w:r w:rsidRPr="0069390D">
        <w:rPr>
          <w:color w:val="000000" w:themeColor="text1"/>
          <w:lang w:val="uk-UA"/>
        </w:rPr>
        <w:t>справі</w:t>
      </w:r>
      <w:r w:rsidR="00322C0A" w:rsidRPr="0069390D">
        <w:rPr>
          <w:color w:val="000000" w:themeColor="text1"/>
          <w:lang w:val="uk-UA"/>
        </w:rPr>
        <w:t xml:space="preserve"> </w:t>
      </w:r>
      <w:r w:rsidRPr="0069390D">
        <w:rPr>
          <w:color w:val="000000" w:themeColor="text1"/>
          <w:lang w:val="uk-UA"/>
        </w:rPr>
        <w:t>№_____</w:t>
      </w:r>
    </w:p>
    <w:p w:rsidR="00C46BC2" w:rsidRPr="0069390D" w:rsidRDefault="00C46BC2" w:rsidP="00C46BC2">
      <w:pPr>
        <w:pStyle w:val="a3"/>
        <w:shd w:val="clear" w:color="auto" w:fill="FFFFFF"/>
        <w:spacing w:before="0" w:beforeAutospacing="0" w:after="0" w:afterAutospacing="0"/>
        <w:ind w:firstLine="680"/>
        <w:jc w:val="right"/>
        <w:rPr>
          <w:color w:val="000000" w:themeColor="text1"/>
          <w:lang w:val="uk-UA"/>
        </w:rPr>
      </w:pPr>
      <w:r w:rsidRPr="0069390D">
        <w:rPr>
          <w:rStyle w:val="a4"/>
          <w:color w:val="000000" w:themeColor="text1"/>
          <w:lang w:val="uk-UA"/>
        </w:rPr>
        <w:t>(вказати</w:t>
      </w:r>
      <w:r w:rsidR="00322C0A" w:rsidRPr="0069390D">
        <w:rPr>
          <w:rStyle w:val="a4"/>
          <w:color w:val="000000" w:themeColor="text1"/>
          <w:lang w:val="uk-UA"/>
        </w:rPr>
        <w:t xml:space="preserve"> </w:t>
      </w:r>
      <w:r w:rsidRPr="0069390D">
        <w:rPr>
          <w:rStyle w:val="a4"/>
          <w:color w:val="000000" w:themeColor="text1"/>
          <w:lang w:val="uk-UA"/>
        </w:rPr>
        <w:t>номер</w:t>
      </w:r>
      <w:r w:rsidR="00322C0A" w:rsidRPr="0069390D">
        <w:rPr>
          <w:rStyle w:val="a4"/>
          <w:color w:val="000000" w:themeColor="text1"/>
          <w:lang w:val="uk-UA"/>
        </w:rPr>
        <w:t xml:space="preserve"> </w:t>
      </w:r>
      <w:r w:rsidRPr="0069390D">
        <w:rPr>
          <w:rStyle w:val="a4"/>
          <w:color w:val="000000" w:themeColor="text1"/>
          <w:lang w:val="uk-UA"/>
        </w:rPr>
        <w:t>справи),</w:t>
      </w:r>
    </w:p>
    <w:p w:rsidR="00C46BC2" w:rsidRPr="0069390D" w:rsidRDefault="002E677D" w:rsidP="00C46BC2">
      <w:pPr>
        <w:pStyle w:val="a3"/>
        <w:shd w:val="clear" w:color="auto" w:fill="FFFFFF"/>
        <w:spacing w:before="0" w:beforeAutospacing="0" w:after="0" w:afterAutospacing="0"/>
        <w:ind w:firstLine="680"/>
        <w:jc w:val="right"/>
        <w:rPr>
          <w:color w:val="000000" w:themeColor="text1"/>
          <w:lang w:val="uk-UA"/>
        </w:rPr>
      </w:pPr>
      <w:r w:rsidRPr="0069390D">
        <w:rPr>
          <w:color w:val="000000" w:themeColor="text1"/>
          <w:lang w:val="uk-UA"/>
        </w:rPr>
        <w:t xml:space="preserve"> </w:t>
      </w:r>
      <w:r w:rsidR="00C46BC2" w:rsidRPr="0069390D">
        <w:rPr>
          <w:color w:val="000000" w:themeColor="text1"/>
          <w:lang w:val="uk-UA"/>
        </w:rPr>
        <w:t>журналіста</w:t>
      </w:r>
      <w:r w:rsidR="00322C0A" w:rsidRPr="0069390D">
        <w:rPr>
          <w:color w:val="000000" w:themeColor="text1"/>
          <w:lang w:val="uk-UA"/>
        </w:rPr>
        <w:t xml:space="preserve"> </w:t>
      </w:r>
      <w:r w:rsidR="00C46BC2" w:rsidRPr="0069390D">
        <w:rPr>
          <w:color w:val="000000" w:themeColor="text1"/>
          <w:lang w:val="uk-UA"/>
        </w:rPr>
        <w:t>ЗМІ</w:t>
      </w:r>
      <w:r w:rsidR="00322C0A" w:rsidRPr="0069390D">
        <w:rPr>
          <w:color w:val="000000" w:themeColor="text1"/>
          <w:lang w:val="uk-UA"/>
        </w:rPr>
        <w:t xml:space="preserve"> </w:t>
      </w:r>
      <w:r w:rsidR="00C46BC2" w:rsidRPr="0069390D">
        <w:rPr>
          <w:color w:val="000000" w:themeColor="text1"/>
          <w:lang w:val="uk-UA"/>
        </w:rPr>
        <w:t>(</w:t>
      </w:r>
      <w:r w:rsidR="00C46BC2" w:rsidRPr="0069390D">
        <w:rPr>
          <w:rStyle w:val="a4"/>
          <w:color w:val="000000" w:themeColor="text1"/>
          <w:lang w:val="uk-UA"/>
        </w:rPr>
        <w:t>вказати</w:t>
      </w:r>
      <w:r w:rsidR="00322C0A" w:rsidRPr="0069390D">
        <w:rPr>
          <w:rStyle w:val="a4"/>
          <w:color w:val="000000" w:themeColor="text1"/>
          <w:lang w:val="uk-UA"/>
        </w:rPr>
        <w:t xml:space="preserve"> </w:t>
      </w:r>
      <w:r w:rsidR="00C46BC2" w:rsidRPr="0069390D">
        <w:rPr>
          <w:rStyle w:val="a4"/>
          <w:color w:val="000000" w:themeColor="text1"/>
          <w:lang w:val="uk-UA"/>
        </w:rPr>
        <w:t>посаду/</w:t>
      </w:r>
    </w:p>
    <w:p w:rsidR="00C46BC2" w:rsidRPr="0069390D" w:rsidRDefault="002E677D" w:rsidP="00C46BC2">
      <w:pPr>
        <w:pStyle w:val="a3"/>
        <w:shd w:val="clear" w:color="auto" w:fill="FFFFFF"/>
        <w:spacing w:before="0" w:beforeAutospacing="0" w:after="0" w:afterAutospacing="0"/>
        <w:ind w:firstLine="680"/>
        <w:jc w:val="right"/>
        <w:rPr>
          <w:color w:val="000000" w:themeColor="text1"/>
          <w:lang w:val="uk-UA"/>
        </w:rPr>
      </w:pPr>
      <w:r w:rsidRPr="0069390D">
        <w:rPr>
          <w:rStyle w:val="a4"/>
          <w:color w:val="000000" w:themeColor="text1"/>
          <w:lang w:val="uk-UA"/>
        </w:rPr>
        <w:t xml:space="preserve"> </w:t>
      </w:r>
      <w:r w:rsidR="00C46BC2" w:rsidRPr="0069390D">
        <w:rPr>
          <w:rStyle w:val="a4"/>
          <w:color w:val="000000" w:themeColor="text1"/>
          <w:lang w:val="uk-UA"/>
        </w:rPr>
        <w:t>найменування</w:t>
      </w:r>
      <w:r w:rsidR="00322C0A" w:rsidRPr="0069390D">
        <w:rPr>
          <w:rStyle w:val="a4"/>
          <w:color w:val="000000" w:themeColor="text1"/>
          <w:lang w:val="uk-UA"/>
        </w:rPr>
        <w:t xml:space="preserve"> </w:t>
      </w:r>
      <w:r w:rsidR="00C46BC2" w:rsidRPr="0069390D">
        <w:rPr>
          <w:rStyle w:val="a4"/>
          <w:color w:val="000000" w:themeColor="text1"/>
          <w:lang w:val="uk-UA"/>
        </w:rPr>
        <w:t>ЗМІ,</w:t>
      </w:r>
      <w:r w:rsidR="00322C0A" w:rsidRPr="0069390D">
        <w:rPr>
          <w:rStyle w:val="a4"/>
          <w:color w:val="000000" w:themeColor="text1"/>
          <w:lang w:val="uk-UA"/>
        </w:rPr>
        <w:t xml:space="preserve"> </w:t>
      </w:r>
      <w:r w:rsidR="00C46BC2" w:rsidRPr="0069390D">
        <w:rPr>
          <w:rStyle w:val="a4"/>
          <w:color w:val="000000" w:themeColor="text1"/>
          <w:lang w:val="uk-UA"/>
        </w:rPr>
        <w:t>ПІБ</w:t>
      </w:r>
      <w:r w:rsidR="00C46BC2" w:rsidRPr="0069390D">
        <w:rPr>
          <w:color w:val="000000" w:themeColor="text1"/>
          <w:lang w:val="uk-UA"/>
        </w:rPr>
        <w:t>)</w:t>
      </w:r>
    </w:p>
    <w:p w:rsidR="00135DFD" w:rsidRDefault="00135DFD" w:rsidP="00C46BC2">
      <w:pPr>
        <w:pStyle w:val="a3"/>
        <w:shd w:val="clear" w:color="auto" w:fill="FFFFFF"/>
        <w:spacing w:before="0" w:beforeAutospacing="0" w:after="0" w:afterAutospacing="0"/>
        <w:ind w:firstLine="680"/>
        <w:jc w:val="right"/>
        <w:rPr>
          <w:rStyle w:val="a4"/>
          <w:b/>
          <w:bCs/>
          <w:color w:val="000000" w:themeColor="text1"/>
          <w:lang w:val="uk-UA"/>
        </w:rPr>
      </w:pPr>
    </w:p>
    <w:p w:rsidR="00135DFD" w:rsidRDefault="00135DFD" w:rsidP="00C46BC2">
      <w:pPr>
        <w:pStyle w:val="a3"/>
        <w:shd w:val="clear" w:color="auto" w:fill="FFFFFF"/>
        <w:spacing w:before="0" w:beforeAutospacing="0" w:after="0" w:afterAutospacing="0"/>
        <w:ind w:firstLine="680"/>
        <w:jc w:val="right"/>
        <w:rPr>
          <w:rStyle w:val="a4"/>
          <w:b/>
          <w:bCs/>
          <w:color w:val="000000" w:themeColor="text1"/>
          <w:lang w:val="uk-UA"/>
        </w:rPr>
      </w:pPr>
    </w:p>
    <w:p w:rsidR="00135DFD" w:rsidRDefault="00135DFD" w:rsidP="00C46BC2">
      <w:pPr>
        <w:pStyle w:val="a3"/>
        <w:shd w:val="clear" w:color="auto" w:fill="FFFFFF"/>
        <w:spacing w:before="0" w:beforeAutospacing="0" w:after="0" w:afterAutospacing="0"/>
        <w:ind w:firstLine="680"/>
        <w:jc w:val="right"/>
        <w:rPr>
          <w:rStyle w:val="a4"/>
          <w:b/>
          <w:bCs/>
          <w:color w:val="000000" w:themeColor="text1"/>
          <w:lang w:val="uk-UA"/>
        </w:rPr>
      </w:pPr>
    </w:p>
    <w:p w:rsidR="00135DFD" w:rsidRDefault="00135DFD" w:rsidP="00C46BC2">
      <w:pPr>
        <w:pStyle w:val="a3"/>
        <w:shd w:val="clear" w:color="auto" w:fill="FFFFFF"/>
        <w:spacing w:before="0" w:beforeAutospacing="0" w:after="0" w:afterAutospacing="0"/>
        <w:ind w:firstLine="680"/>
        <w:jc w:val="right"/>
        <w:rPr>
          <w:rStyle w:val="a4"/>
          <w:b/>
          <w:bCs/>
          <w:color w:val="000000" w:themeColor="text1"/>
          <w:lang w:val="uk-UA"/>
        </w:rPr>
      </w:pPr>
    </w:p>
    <w:p w:rsidR="00135DFD" w:rsidRDefault="00135DFD" w:rsidP="00C46BC2">
      <w:pPr>
        <w:pStyle w:val="a3"/>
        <w:shd w:val="clear" w:color="auto" w:fill="FFFFFF"/>
        <w:spacing w:before="0" w:beforeAutospacing="0" w:after="0" w:afterAutospacing="0"/>
        <w:ind w:firstLine="680"/>
        <w:jc w:val="right"/>
        <w:rPr>
          <w:rStyle w:val="a4"/>
          <w:b/>
          <w:bCs/>
          <w:color w:val="000000" w:themeColor="text1"/>
          <w:lang w:val="uk-UA"/>
        </w:rPr>
      </w:pPr>
    </w:p>
    <w:p w:rsidR="00135DFD" w:rsidRDefault="00135DFD" w:rsidP="00C46BC2">
      <w:pPr>
        <w:pStyle w:val="a3"/>
        <w:shd w:val="clear" w:color="auto" w:fill="FFFFFF"/>
        <w:spacing w:before="0" w:beforeAutospacing="0" w:after="0" w:afterAutospacing="0"/>
        <w:ind w:firstLine="680"/>
        <w:jc w:val="right"/>
        <w:rPr>
          <w:rStyle w:val="a4"/>
          <w:b/>
          <w:bCs/>
          <w:color w:val="000000" w:themeColor="text1"/>
          <w:lang w:val="uk-UA"/>
        </w:rPr>
      </w:pPr>
    </w:p>
    <w:p w:rsidR="00135DFD" w:rsidRDefault="00135DFD" w:rsidP="00C46BC2">
      <w:pPr>
        <w:pStyle w:val="a3"/>
        <w:shd w:val="clear" w:color="auto" w:fill="FFFFFF"/>
        <w:spacing w:before="0" w:beforeAutospacing="0" w:after="0" w:afterAutospacing="0"/>
        <w:ind w:firstLine="680"/>
        <w:jc w:val="right"/>
        <w:rPr>
          <w:rStyle w:val="a4"/>
          <w:b/>
          <w:bCs/>
          <w:color w:val="000000" w:themeColor="text1"/>
          <w:lang w:val="uk-UA"/>
        </w:rPr>
      </w:pPr>
    </w:p>
    <w:p w:rsidR="00C46BC2" w:rsidRPr="0069390D" w:rsidRDefault="00322C0A" w:rsidP="00C46BC2">
      <w:pPr>
        <w:pStyle w:val="a3"/>
        <w:shd w:val="clear" w:color="auto" w:fill="FFFFFF"/>
        <w:spacing w:before="0" w:beforeAutospacing="0" w:after="0" w:afterAutospacing="0"/>
        <w:ind w:firstLine="680"/>
        <w:jc w:val="right"/>
        <w:rPr>
          <w:color w:val="000000" w:themeColor="text1"/>
          <w:lang w:val="uk-UA"/>
        </w:rPr>
      </w:pPr>
      <w:r w:rsidRPr="0069390D">
        <w:rPr>
          <w:rStyle w:val="a4"/>
          <w:b/>
          <w:bCs/>
          <w:color w:val="000000" w:themeColor="text1"/>
          <w:lang w:val="uk-UA"/>
        </w:rPr>
        <w:t xml:space="preserve"> </w:t>
      </w:r>
    </w:p>
    <w:p w:rsidR="00492699" w:rsidRPr="0069390D" w:rsidRDefault="00492699" w:rsidP="00492699">
      <w:pPr>
        <w:pStyle w:val="a3"/>
        <w:shd w:val="clear" w:color="auto" w:fill="FFFFFF"/>
        <w:spacing w:before="0" w:beforeAutospacing="0" w:after="0" w:afterAutospacing="0"/>
        <w:jc w:val="center"/>
        <w:rPr>
          <w:rStyle w:val="a5"/>
          <w:color w:val="000000" w:themeColor="text1"/>
          <w:lang w:val="uk-UA"/>
        </w:rPr>
      </w:pPr>
    </w:p>
    <w:p w:rsidR="00C46BC2" w:rsidRPr="0069390D" w:rsidRDefault="00C46BC2" w:rsidP="00492699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 w:themeColor="text1"/>
          <w:lang w:val="uk-UA"/>
        </w:rPr>
      </w:pPr>
      <w:r w:rsidRPr="0069390D">
        <w:rPr>
          <w:rStyle w:val="a5"/>
          <w:color w:val="000000" w:themeColor="text1"/>
          <w:lang w:val="uk-UA"/>
        </w:rPr>
        <w:t>Клопотання</w:t>
      </w:r>
      <w:r w:rsidR="00322C0A" w:rsidRPr="0069390D">
        <w:rPr>
          <w:rStyle w:val="a5"/>
          <w:color w:val="000000" w:themeColor="text1"/>
          <w:lang w:val="uk-UA"/>
        </w:rPr>
        <w:t xml:space="preserve"> </w:t>
      </w:r>
      <w:r w:rsidRPr="0069390D">
        <w:rPr>
          <w:rStyle w:val="a5"/>
          <w:color w:val="000000" w:themeColor="text1"/>
          <w:lang w:val="uk-UA"/>
        </w:rPr>
        <w:t>про</w:t>
      </w:r>
      <w:r w:rsidR="002E677D" w:rsidRPr="0069390D">
        <w:rPr>
          <w:rStyle w:val="a5"/>
          <w:color w:val="000000" w:themeColor="text1"/>
          <w:lang w:val="uk-UA"/>
        </w:rPr>
        <w:t xml:space="preserve"> </w:t>
      </w:r>
      <w:r w:rsidRPr="0069390D">
        <w:rPr>
          <w:rStyle w:val="a5"/>
          <w:color w:val="000000" w:themeColor="text1"/>
          <w:lang w:val="uk-UA"/>
        </w:rPr>
        <w:t>надання</w:t>
      </w:r>
      <w:r w:rsidR="00322C0A" w:rsidRPr="0069390D">
        <w:rPr>
          <w:rStyle w:val="a5"/>
          <w:color w:val="000000" w:themeColor="text1"/>
          <w:lang w:val="uk-UA"/>
        </w:rPr>
        <w:t xml:space="preserve"> </w:t>
      </w:r>
      <w:r w:rsidRPr="0069390D">
        <w:rPr>
          <w:rStyle w:val="a5"/>
          <w:color w:val="000000" w:themeColor="text1"/>
          <w:lang w:val="uk-UA"/>
        </w:rPr>
        <w:t>дозволу</w:t>
      </w:r>
      <w:r w:rsidR="00322C0A" w:rsidRPr="0069390D">
        <w:rPr>
          <w:rStyle w:val="a5"/>
          <w:color w:val="000000" w:themeColor="text1"/>
          <w:lang w:val="uk-UA"/>
        </w:rPr>
        <w:t xml:space="preserve"> </w:t>
      </w:r>
      <w:r w:rsidRPr="0069390D">
        <w:rPr>
          <w:rStyle w:val="a5"/>
          <w:color w:val="000000" w:themeColor="text1"/>
          <w:lang w:val="uk-UA"/>
        </w:rPr>
        <w:t>на</w:t>
      </w:r>
      <w:r w:rsidR="00322C0A" w:rsidRPr="0069390D">
        <w:rPr>
          <w:rStyle w:val="a5"/>
          <w:color w:val="000000" w:themeColor="text1"/>
          <w:lang w:val="uk-UA"/>
        </w:rPr>
        <w:t xml:space="preserve"> </w:t>
      </w:r>
      <w:r w:rsidRPr="0069390D">
        <w:rPr>
          <w:rStyle w:val="a5"/>
          <w:color w:val="000000" w:themeColor="text1"/>
          <w:lang w:val="uk-UA"/>
        </w:rPr>
        <w:t>трансляцію</w:t>
      </w:r>
      <w:r w:rsidR="00322C0A" w:rsidRPr="0069390D">
        <w:rPr>
          <w:rStyle w:val="a5"/>
          <w:color w:val="000000" w:themeColor="text1"/>
          <w:lang w:val="uk-UA"/>
        </w:rPr>
        <w:t xml:space="preserve"> </w:t>
      </w:r>
      <w:r w:rsidRPr="0069390D">
        <w:rPr>
          <w:rStyle w:val="a5"/>
          <w:color w:val="000000" w:themeColor="text1"/>
          <w:lang w:val="uk-UA"/>
        </w:rPr>
        <w:t>відкритого</w:t>
      </w:r>
      <w:r w:rsidR="00322C0A" w:rsidRPr="0069390D">
        <w:rPr>
          <w:rStyle w:val="a5"/>
          <w:color w:val="000000" w:themeColor="text1"/>
          <w:lang w:val="uk-UA"/>
        </w:rPr>
        <w:t xml:space="preserve"> </w:t>
      </w:r>
      <w:r w:rsidRPr="0069390D">
        <w:rPr>
          <w:rStyle w:val="a5"/>
          <w:color w:val="000000" w:themeColor="text1"/>
          <w:lang w:val="uk-UA"/>
        </w:rPr>
        <w:t>судового</w:t>
      </w:r>
      <w:r w:rsidR="00322C0A" w:rsidRPr="0069390D">
        <w:rPr>
          <w:rStyle w:val="a5"/>
          <w:color w:val="000000" w:themeColor="text1"/>
          <w:lang w:val="uk-UA"/>
        </w:rPr>
        <w:t xml:space="preserve"> </w:t>
      </w:r>
      <w:r w:rsidRPr="0069390D">
        <w:rPr>
          <w:rStyle w:val="a5"/>
          <w:color w:val="000000" w:themeColor="text1"/>
          <w:lang w:val="uk-UA"/>
        </w:rPr>
        <w:t>засідання</w:t>
      </w:r>
    </w:p>
    <w:p w:rsidR="00C46BC2" w:rsidRPr="0069390D" w:rsidRDefault="00322C0A" w:rsidP="00C46BC2">
      <w:pPr>
        <w:pStyle w:val="a3"/>
        <w:shd w:val="clear" w:color="auto" w:fill="FFFFFF"/>
        <w:spacing w:before="0" w:beforeAutospacing="0" w:after="0" w:afterAutospacing="0"/>
        <w:ind w:firstLine="680"/>
        <w:rPr>
          <w:color w:val="000000" w:themeColor="text1"/>
          <w:lang w:val="uk-UA"/>
        </w:rPr>
      </w:pPr>
      <w:r w:rsidRPr="0069390D">
        <w:rPr>
          <w:rStyle w:val="a5"/>
          <w:color w:val="000000" w:themeColor="text1"/>
          <w:lang w:val="uk-UA"/>
        </w:rPr>
        <w:t xml:space="preserve"> </w:t>
      </w:r>
    </w:p>
    <w:p w:rsidR="00492699" w:rsidRPr="0069390D" w:rsidRDefault="00C46BC2" w:rsidP="00492699">
      <w:pPr>
        <w:pStyle w:val="a3"/>
        <w:shd w:val="clear" w:color="auto" w:fill="FFFFFF"/>
        <w:spacing w:before="0" w:beforeAutospacing="0" w:after="0" w:afterAutospacing="0"/>
        <w:ind w:firstLine="680"/>
        <w:jc w:val="both"/>
        <w:rPr>
          <w:color w:val="000000" w:themeColor="text1"/>
          <w:lang w:val="uk-UA"/>
        </w:rPr>
      </w:pPr>
      <w:r w:rsidRPr="0069390D">
        <w:rPr>
          <w:color w:val="000000" w:themeColor="text1"/>
          <w:lang w:val="uk-UA"/>
        </w:rPr>
        <w:t>У</w:t>
      </w:r>
      <w:r w:rsidR="00322C0A" w:rsidRPr="0069390D">
        <w:rPr>
          <w:color w:val="000000" w:themeColor="text1"/>
          <w:lang w:val="uk-UA"/>
        </w:rPr>
        <w:t xml:space="preserve"> </w:t>
      </w:r>
      <w:r w:rsidR="00492699" w:rsidRPr="0069390D">
        <w:rPr>
          <w:color w:val="000000" w:themeColor="text1"/>
          <w:lang w:val="uk-UA"/>
        </w:rPr>
        <w:t>Косівському районному суді Івано-Франківської області</w:t>
      </w:r>
      <w:r w:rsidR="00322C0A" w:rsidRPr="0069390D">
        <w:rPr>
          <w:color w:val="000000" w:themeColor="text1"/>
          <w:lang w:val="uk-UA"/>
        </w:rPr>
        <w:t xml:space="preserve"> </w:t>
      </w:r>
      <w:r w:rsidRPr="0069390D">
        <w:rPr>
          <w:rStyle w:val="a4"/>
          <w:color w:val="000000" w:themeColor="text1"/>
          <w:lang w:val="uk-UA"/>
        </w:rPr>
        <w:t>(час</w:t>
      </w:r>
      <w:r w:rsidR="00322C0A" w:rsidRPr="0069390D">
        <w:rPr>
          <w:rStyle w:val="a4"/>
          <w:color w:val="000000" w:themeColor="text1"/>
          <w:lang w:val="uk-UA"/>
        </w:rPr>
        <w:t xml:space="preserve"> </w:t>
      </w:r>
      <w:r w:rsidRPr="0069390D">
        <w:rPr>
          <w:rStyle w:val="a4"/>
          <w:color w:val="000000" w:themeColor="text1"/>
          <w:lang w:val="uk-UA"/>
        </w:rPr>
        <w:t>і</w:t>
      </w:r>
      <w:r w:rsidR="00322C0A" w:rsidRPr="0069390D">
        <w:rPr>
          <w:rStyle w:val="a4"/>
          <w:color w:val="000000" w:themeColor="text1"/>
          <w:lang w:val="uk-UA"/>
        </w:rPr>
        <w:t xml:space="preserve"> </w:t>
      </w:r>
      <w:r w:rsidRPr="0069390D">
        <w:rPr>
          <w:rStyle w:val="a4"/>
          <w:color w:val="000000" w:themeColor="text1"/>
          <w:lang w:val="uk-UA"/>
        </w:rPr>
        <w:t>дата</w:t>
      </w:r>
      <w:r w:rsidR="00322C0A" w:rsidRPr="0069390D">
        <w:rPr>
          <w:rStyle w:val="a4"/>
          <w:color w:val="000000" w:themeColor="text1"/>
          <w:lang w:val="uk-UA"/>
        </w:rPr>
        <w:t xml:space="preserve"> </w:t>
      </w:r>
      <w:r w:rsidRPr="0069390D">
        <w:rPr>
          <w:rStyle w:val="a4"/>
          <w:color w:val="000000" w:themeColor="text1"/>
          <w:lang w:val="uk-UA"/>
        </w:rPr>
        <w:t>слухання</w:t>
      </w:r>
      <w:r w:rsidR="00322C0A" w:rsidRPr="0069390D">
        <w:rPr>
          <w:rStyle w:val="a4"/>
          <w:color w:val="000000" w:themeColor="text1"/>
          <w:lang w:val="uk-UA"/>
        </w:rPr>
        <w:t xml:space="preserve"> </w:t>
      </w:r>
      <w:r w:rsidRPr="0069390D">
        <w:rPr>
          <w:rStyle w:val="a4"/>
          <w:color w:val="000000" w:themeColor="text1"/>
          <w:lang w:val="uk-UA"/>
        </w:rPr>
        <w:t>справи)</w:t>
      </w:r>
      <w:r w:rsidR="00322C0A" w:rsidRPr="0069390D">
        <w:rPr>
          <w:color w:val="000000" w:themeColor="text1"/>
          <w:lang w:val="uk-UA"/>
        </w:rPr>
        <w:t xml:space="preserve"> </w:t>
      </w:r>
      <w:r w:rsidRPr="0069390D">
        <w:rPr>
          <w:color w:val="000000" w:themeColor="text1"/>
          <w:lang w:val="uk-UA"/>
        </w:rPr>
        <w:t>призначено</w:t>
      </w:r>
      <w:r w:rsidR="00322C0A" w:rsidRPr="0069390D">
        <w:rPr>
          <w:color w:val="000000" w:themeColor="text1"/>
          <w:lang w:val="uk-UA"/>
        </w:rPr>
        <w:t xml:space="preserve"> </w:t>
      </w:r>
      <w:r w:rsidRPr="0069390D">
        <w:rPr>
          <w:color w:val="000000" w:themeColor="text1"/>
          <w:lang w:val="uk-UA"/>
        </w:rPr>
        <w:t>розгляд</w:t>
      </w:r>
      <w:r w:rsidR="00322C0A" w:rsidRPr="0069390D">
        <w:rPr>
          <w:color w:val="000000" w:themeColor="text1"/>
          <w:lang w:val="uk-UA"/>
        </w:rPr>
        <w:t xml:space="preserve"> </w:t>
      </w:r>
      <w:r w:rsidRPr="0069390D">
        <w:rPr>
          <w:rStyle w:val="a4"/>
          <w:color w:val="000000" w:themeColor="text1"/>
          <w:lang w:val="uk-UA"/>
        </w:rPr>
        <w:t>кримінальної/цивільної/адміністративної</w:t>
      </w:r>
      <w:r w:rsidR="00322C0A" w:rsidRPr="0069390D">
        <w:rPr>
          <w:color w:val="000000" w:themeColor="text1"/>
          <w:lang w:val="uk-UA"/>
        </w:rPr>
        <w:t xml:space="preserve"> </w:t>
      </w:r>
      <w:r w:rsidRPr="0069390D">
        <w:rPr>
          <w:color w:val="000000" w:themeColor="text1"/>
          <w:lang w:val="uk-UA"/>
        </w:rPr>
        <w:t>справи</w:t>
      </w:r>
      <w:r w:rsidR="00322C0A" w:rsidRPr="0069390D">
        <w:rPr>
          <w:color w:val="000000" w:themeColor="text1"/>
          <w:lang w:val="uk-UA"/>
        </w:rPr>
        <w:t xml:space="preserve"> </w:t>
      </w:r>
      <w:r w:rsidRPr="0069390D">
        <w:rPr>
          <w:color w:val="000000" w:themeColor="text1"/>
          <w:lang w:val="uk-UA"/>
        </w:rPr>
        <w:t>№</w:t>
      </w:r>
      <w:r w:rsidR="00322C0A" w:rsidRPr="0069390D">
        <w:rPr>
          <w:color w:val="000000" w:themeColor="text1"/>
          <w:lang w:val="uk-UA"/>
        </w:rPr>
        <w:t xml:space="preserve"> </w:t>
      </w:r>
      <w:r w:rsidRPr="0069390D">
        <w:rPr>
          <w:rStyle w:val="a4"/>
          <w:color w:val="000000" w:themeColor="text1"/>
          <w:lang w:val="uk-UA"/>
        </w:rPr>
        <w:t>(зазначається</w:t>
      </w:r>
      <w:r w:rsidR="00322C0A" w:rsidRPr="0069390D">
        <w:rPr>
          <w:rStyle w:val="a4"/>
          <w:color w:val="000000" w:themeColor="text1"/>
          <w:lang w:val="uk-UA"/>
        </w:rPr>
        <w:t xml:space="preserve"> </w:t>
      </w:r>
      <w:r w:rsidR="00492699" w:rsidRPr="0069390D">
        <w:rPr>
          <w:rStyle w:val="a4"/>
          <w:color w:val="000000" w:themeColor="text1"/>
          <w:lang w:val="uk-UA"/>
        </w:rPr>
        <w:t xml:space="preserve">унікальний </w:t>
      </w:r>
      <w:r w:rsidRPr="0069390D">
        <w:rPr>
          <w:rStyle w:val="a4"/>
          <w:color w:val="000000" w:themeColor="text1"/>
          <w:lang w:val="uk-UA"/>
        </w:rPr>
        <w:t>номер</w:t>
      </w:r>
      <w:r w:rsidR="00322C0A" w:rsidRPr="0069390D">
        <w:rPr>
          <w:rStyle w:val="a4"/>
          <w:color w:val="000000" w:themeColor="text1"/>
          <w:lang w:val="uk-UA"/>
        </w:rPr>
        <w:t xml:space="preserve"> </w:t>
      </w:r>
      <w:r w:rsidRPr="0069390D">
        <w:rPr>
          <w:rStyle w:val="a4"/>
          <w:color w:val="000000" w:themeColor="text1"/>
          <w:lang w:val="uk-UA"/>
        </w:rPr>
        <w:t>справи)</w:t>
      </w:r>
      <w:r w:rsidR="00322C0A" w:rsidRPr="0069390D">
        <w:rPr>
          <w:color w:val="000000" w:themeColor="text1"/>
          <w:lang w:val="uk-UA"/>
        </w:rPr>
        <w:t xml:space="preserve"> </w:t>
      </w:r>
      <w:r w:rsidRPr="0069390D">
        <w:rPr>
          <w:color w:val="000000" w:themeColor="text1"/>
          <w:lang w:val="uk-UA"/>
        </w:rPr>
        <w:t>щодо</w:t>
      </w:r>
      <w:r w:rsidR="00322C0A" w:rsidRPr="0069390D">
        <w:rPr>
          <w:color w:val="000000" w:themeColor="text1"/>
          <w:lang w:val="uk-UA"/>
        </w:rPr>
        <w:t xml:space="preserve"> </w:t>
      </w:r>
      <w:r w:rsidRPr="0069390D">
        <w:rPr>
          <w:color w:val="000000" w:themeColor="text1"/>
          <w:lang w:val="uk-UA"/>
        </w:rPr>
        <w:t>(</w:t>
      </w:r>
      <w:r w:rsidRPr="0069390D">
        <w:rPr>
          <w:rStyle w:val="a4"/>
          <w:color w:val="000000" w:themeColor="text1"/>
          <w:lang w:val="uk-UA"/>
        </w:rPr>
        <w:t>якщо</w:t>
      </w:r>
      <w:r w:rsidR="00322C0A" w:rsidRPr="0069390D">
        <w:rPr>
          <w:rStyle w:val="a4"/>
          <w:color w:val="000000" w:themeColor="text1"/>
          <w:lang w:val="uk-UA"/>
        </w:rPr>
        <w:t xml:space="preserve"> </w:t>
      </w:r>
      <w:r w:rsidRPr="0069390D">
        <w:rPr>
          <w:rStyle w:val="a4"/>
          <w:color w:val="000000" w:themeColor="text1"/>
          <w:lang w:val="uk-UA"/>
        </w:rPr>
        <w:t>відомо</w:t>
      </w:r>
      <w:r w:rsidR="00322C0A" w:rsidRPr="0069390D">
        <w:rPr>
          <w:rStyle w:val="a4"/>
          <w:color w:val="000000" w:themeColor="text1"/>
          <w:lang w:val="uk-UA"/>
        </w:rPr>
        <w:t xml:space="preserve"> </w:t>
      </w:r>
      <w:r w:rsidRPr="0069390D">
        <w:rPr>
          <w:rStyle w:val="a4"/>
          <w:color w:val="000000" w:themeColor="text1"/>
          <w:lang w:val="uk-UA"/>
        </w:rPr>
        <w:t>–</w:t>
      </w:r>
      <w:r w:rsidR="00322C0A" w:rsidRPr="0069390D">
        <w:rPr>
          <w:rStyle w:val="a4"/>
          <w:color w:val="000000" w:themeColor="text1"/>
          <w:lang w:val="uk-UA"/>
        </w:rPr>
        <w:t xml:space="preserve"> </w:t>
      </w:r>
      <w:r w:rsidRPr="0069390D">
        <w:rPr>
          <w:rStyle w:val="a4"/>
          <w:color w:val="000000" w:themeColor="text1"/>
          <w:lang w:val="uk-UA"/>
        </w:rPr>
        <w:t>коротко</w:t>
      </w:r>
      <w:r w:rsidR="00322C0A" w:rsidRPr="0069390D">
        <w:rPr>
          <w:rStyle w:val="a4"/>
          <w:color w:val="000000" w:themeColor="text1"/>
          <w:lang w:val="uk-UA"/>
        </w:rPr>
        <w:t xml:space="preserve"> </w:t>
      </w:r>
      <w:r w:rsidRPr="0069390D">
        <w:rPr>
          <w:rStyle w:val="a4"/>
          <w:color w:val="000000" w:themeColor="text1"/>
          <w:lang w:val="uk-UA"/>
        </w:rPr>
        <w:t>зазначається</w:t>
      </w:r>
      <w:r w:rsidR="00322C0A" w:rsidRPr="0069390D">
        <w:rPr>
          <w:rStyle w:val="a4"/>
          <w:color w:val="000000" w:themeColor="text1"/>
          <w:lang w:val="uk-UA"/>
        </w:rPr>
        <w:t xml:space="preserve"> </w:t>
      </w:r>
      <w:r w:rsidRPr="0069390D">
        <w:rPr>
          <w:rStyle w:val="a4"/>
          <w:color w:val="000000" w:themeColor="text1"/>
          <w:lang w:val="uk-UA"/>
        </w:rPr>
        <w:t>суть</w:t>
      </w:r>
      <w:r w:rsidR="00322C0A" w:rsidRPr="0069390D">
        <w:rPr>
          <w:rStyle w:val="a4"/>
          <w:color w:val="000000" w:themeColor="text1"/>
          <w:lang w:val="uk-UA"/>
        </w:rPr>
        <w:t xml:space="preserve"> </w:t>
      </w:r>
      <w:r w:rsidRPr="0069390D">
        <w:rPr>
          <w:rStyle w:val="a4"/>
          <w:color w:val="000000" w:themeColor="text1"/>
          <w:lang w:val="uk-UA"/>
        </w:rPr>
        <w:t>справи)</w:t>
      </w:r>
      <w:r w:rsidRPr="0069390D">
        <w:rPr>
          <w:color w:val="000000" w:themeColor="text1"/>
          <w:lang w:val="uk-UA"/>
        </w:rPr>
        <w:t>.</w:t>
      </w:r>
    </w:p>
    <w:p w:rsidR="00492699" w:rsidRPr="0069390D" w:rsidRDefault="00C46BC2" w:rsidP="00492699">
      <w:pPr>
        <w:pStyle w:val="a3"/>
        <w:shd w:val="clear" w:color="auto" w:fill="FFFFFF"/>
        <w:spacing w:before="0" w:beforeAutospacing="0" w:after="0" w:afterAutospacing="0"/>
        <w:ind w:firstLine="680"/>
        <w:jc w:val="both"/>
        <w:rPr>
          <w:color w:val="000000" w:themeColor="text1"/>
          <w:lang w:val="uk-UA"/>
        </w:rPr>
      </w:pPr>
      <w:r w:rsidRPr="0069390D">
        <w:rPr>
          <w:color w:val="000000" w:themeColor="text1"/>
          <w:lang w:val="uk-UA"/>
        </w:rPr>
        <w:t>Інформація</w:t>
      </w:r>
      <w:r w:rsidR="00322C0A" w:rsidRPr="0069390D">
        <w:rPr>
          <w:color w:val="000000" w:themeColor="text1"/>
          <w:lang w:val="uk-UA"/>
        </w:rPr>
        <w:t xml:space="preserve"> </w:t>
      </w:r>
      <w:r w:rsidRPr="0069390D">
        <w:rPr>
          <w:color w:val="000000" w:themeColor="text1"/>
          <w:lang w:val="uk-UA"/>
        </w:rPr>
        <w:t>про</w:t>
      </w:r>
      <w:r w:rsidR="00322C0A" w:rsidRPr="0069390D">
        <w:rPr>
          <w:color w:val="000000" w:themeColor="text1"/>
          <w:lang w:val="uk-UA"/>
        </w:rPr>
        <w:t xml:space="preserve"> </w:t>
      </w:r>
      <w:r w:rsidRPr="0069390D">
        <w:rPr>
          <w:color w:val="000000" w:themeColor="text1"/>
          <w:lang w:val="uk-UA"/>
        </w:rPr>
        <w:t>хід</w:t>
      </w:r>
      <w:r w:rsidR="00322C0A" w:rsidRPr="0069390D">
        <w:rPr>
          <w:color w:val="000000" w:themeColor="text1"/>
          <w:lang w:val="uk-UA"/>
        </w:rPr>
        <w:t xml:space="preserve"> </w:t>
      </w:r>
      <w:r w:rsidRPr="0069390D">
        <w:rPr>
          <w:color w:val="000000" w:themeColor="text1"/>
          <w:lang w:val="uk-UA"/>
        </w:rPr>
        <w:t>розгляду</w:t>
      </w:r>
      <w:r w:rsidR="00322C0A" w:rsidRPr="0069390D">
        <w:rPr>
          <w:color w:val="000000" w:themeColor="text1"/>
          <w:lang w:val="uk-UA"/>
        </w:rPr>
        <w:t xml:space="preserve"> </w:t>
      </w:r>
      <w:r w:rsidRPr="0069390D">
        <w:rPr>
          <w:color w:val="000000" w:themeColor="text1"/>
          <w:lang w:val="uk-UA"/>
        </w:rPr>
        <w:t>даної</w:t>
      </w:r>
      <w:r w:rsidR="00322C0A" w:rsidRPr="0069390D">
        <w:rPr>
          <w:color w:val="000000" w:themeColor="text1"/>
          <w:lang w:val="uk-UA"/>
        </w:rPr>
        <w:t xml:space="preserve"> </w:t>
      </w:r>
      <w:r w:rsidRPr="0069390D">
        <w:rPr>
          <w:color w:val="000000" w:themeColor="text1"/>
          <w:lang w:val="uk-UA"/>
        </w:rPr>
        <w:t>справи</w:t>
      </w:r>
      <w:r w:rsidR="00322C0A" w:rsidRPr="0069390D">
        <w:rPr>
          <w:color w:val="000000" w:themeColor="text1"/>
          <w:lang w:val="uk-UA"/>
        </w:rPr>
        <w:t xml:space="preserve"> </w:t>
      </w:r>
      <w:r w:rsidRPr="0069390D">
        <w:rPr>
          <w:color w:val="000000" w:themeColor="text1"/>
          <w:lang w:val="uk-UA"/>
        </w:rPr>
        <w:t>має</w:t>
      </w:r>
      <w:r w:rsidR="00322C0A" w:rsidRPr="0069390D">
        <w:rPr>
          <w:color w:val="000000" w:themeColor="text1"/>
          <w:lang w:val="uk-UA"/>
        </w:rPr>
        <w:t xml:space="preserve"> </w:t>
      </w:r>
      <w:r w:rsidRPr="0069390D">
        <w:rPr>
          <w:color w:val="000000" w:themeColor="text1"/>
          <w:lang w:val="uk-UA"/>
        </w:rPr>
        <w:t>велике</w:t>
      </w:r>
      <w:r w:rsidR="00322C0A" w:rsidRPr="0069390D">
        <w:rPr>
          <w:color w:val="000000" w:themeColor="text1"/>
          <w:lang w:val="uk-UA"/>
        </w:rPr>
        <w:t xml:space="preserve"> </w:t>
      </w:r>
      <w:r w:rsidRPr="0069390D">
        <w:rPr>
          <w:color w:val="000000" w:themeColor="text1"/>
          <w:lang w:val="uk-UA"/>
        </w:rPr>
        <w:t>суспільне</w:t>
      </w:r>
      <w:r w:rsidR="00322C0A" w:rsidRPr="0069390D">
        <w:rPr>
          <w:color w:val="000000" w:themeColor="text1"/>
          <w:lang w:val="uk-UA"/>
        </w:rPr>
        <w:t xml:space="preserve"> </w:t>
      </w:r>
      <w:r w:rsidRPr="0069390D">
        <w:rPr>
          <w:color w:val="000000" w:themeColor="text1"/>
          <w:lang w:val="uk-UA"/>
        </w:rPr>
        <w:t>значення,</w:t>
      </w:r>
      <w:r w:rsidR="00322C0A" w:rsidRPr="0069390D">
        <w:rPr>
          <w:color w:val="000000" w:themeColor="text1"/>
          <w:lang w:val="uk-UA"/>
        </w:rPr>
        <w:t xml:space="preserve"> </w:t>
      </w:r>
      <w:r w:rsidRPr="0069390D">
        <w:rPr>
          <w:color w:val="000000" w:themeColor="text1"/>
          <w:lang w:val="uk-UA"/>
        </w:rPr>
        <w:t>необхідна</w:t>
      </w:r>
      <w:r w:rsidR="00322C0A" w:rsidRPr="0069390D">
        <w:rPr>
          <w:color w:val="000000" w:themeColor="text1"/>
          <w:lang w:val="uk-UA"/>
        </w:rPr>
        <w:t xml:space="preserve"> </w:t>
      </w:r>
      <w:r w:rsidRPr="0069390D">
        <w:rPr>
          <w:color w:val="000000" w:themeColor="text1"/>
          <w:lang w:val="uk-UA"/>
        </w:rPr>
        <w:t>для</w:t>
      </w:r>
      <w:r w:rsidR="00322C0A" w:rsidRPr="0069390D">
        <w:rPr>
          <w:color w:val="000000" w:themeColor="text1"/>
          <w:lang w:val="uk-UA"/>
        </w:rPr>
        <w:t xml:space="preserve"> </w:t>
      </w:r>
      <w:r w:rsidRPr="0069390D">
        <w:rPr>
          <w:color w:val="000000" w:themeColor="text1"/>
          <w:lang w:val="uk-UA"/>
        </w:rPr>
        <w:t>виконання</w:t>
      </w:r>
      <w:r w:rsidR="00322C0A" w:rsidRPr="0069390D">
        <w:rPr>
          <w:color w:val="000000" w:themeColor="text1"/>
          <w:lang w:val="uk-UA"/>
        </w:rPr>
        <w:t xml:space="preserve"> </w:t>
      </w:r>
      <w:r w:rsidRPr="0069390D">
        <w:rPr>
          <w:color w:val="000000" w:themeColor="text1"/>
          <w:lang w:val="uk-UA"/>
        </w:rPr>
        <w:t>професійної</w:t>
      </w:r>
      <w:r w:rsidR="00322C0A" w:rsidRPr="0069390D">
        <w:rPr>
          <w:color w:val="000000" w:themeColor="text1"/>
          <w:lang w:val="uk-UA"/>
        </w:rPr>
        <w:t xml:space="preserve"> </w:t>
      </w:r>
      <w:r w:rsidRPr="0069390D">
        <w:rPr>
          <w:color w:val="000000" w:themeColor="text1"/>
          <w:lang w:val="uk-UA"/>
        </w:rPr>
        <w:t>журналістської</w:t>
      </w:r>
      <w:r w:rsidR="00322C0A" w:rsidRPr="0069390D">
        <w:rPr>
          <w:color w:val="000000" w:themeColor="text1"/>
          <w:lang w:val="uk-UA"/>
        </w:rPr>
        <w:t xml:space="preserve"> </w:t>
      </w:r>
      <w:r w:rsidRPr="0069390D">
        <w:rPr>
          <w:color w:val="000000" w:themeColor="text1"/>
          <w:lang w:val="uk-UA"/>
        </w:rPr>
        <w:t>діяльності</w:t>
      </w:r>
      <w:r w:rsidR="00322C0A" w:rsidRPr="0069390D">
        <w:rPr>
          <w:color w:val="000000" w:themeColor="text1"/>
          <w:lang w:val="uk-UA"/>
        </w:rPr>
        <w:t xml:space="preserve"> </w:t>
      </w:r>
      <w:r w:rsidRPr="0069390D">
        <w:rPr>
          <w:color w:val="000000" w:themeColor="text1"/>
          <w:lang w:val="uk-UA"/>
        </w:rPr>
        <w:t>та</w:t>
      </w:r>
      <w:r w:rsidR="00322C0A" w:rsidRPr="0069390D">
        <w:rPr>
          <w:color w:val="000000" w:themeColor="text1"/>
          <w:lang w:val="uk-UA"/>
        </w:rPr>
        <w:t xml:space="preserve"> </w:t>
      </w:r>
      <w:r w:rsidRPr="0069390D">
        <w:rPr>
          <w:color w:val="000000" w:themeColor="text1"/>
          <w:lang w:val="uk-UA"/>
        </w:rPr>
        <w:t>буде</w:t>
      </w:r>
      <w:r w:rsidR="00322C0A" w:rsidRPr="0069390D">
        <w:rPr>
          <w:color w:val="000000" w:themeColor="text1"/>
          <w:lang w:val="uk-UA"/>
        </w:rPr>
        <w:t xml:space="preserve"> </w:t>
      </w:r>
      <w:r w:rsidRPr="0069390D">
        <w:rPr>
          <w:color w:val="000000" w:themeColor="text1"/>
          <w:lang w:val="uk-UA"/>
        </w:rPr>
        <w:t>використана</w:t>
      </w:r>
      <w:r w:rsidR="00322C0A" w:rsidRPr="0069390D">
        <w:rPr>
          <w:color w:val="000000" w:themeColor="text1"/>
          <w:lang w:val="uk-UA"/>
        </w:rPr>
        <w:t xml:space="preserve"> </w:t>
      </w:r>
      <w:r w:rsidRPr="0069390D">
        <w:rPr>
          <w:color w:val="000000" w:themeColor="text1"/>
          <w:lang w:val="uk-UA"/>
        </w:rPr>
        <w:t>в</w:t>
      </w:r>
      <w:r w:rsidR="00322C0A" w:rsidRPr="0069390D">
        <w:rPr>
          <w:color w:val="000000" w:themeColor="text1"/>
          <w:lang w:val="uk-UA"/>
        </w:rPr>
        <w:t xml:space="preserve"> </w:t>
      </w:r>
      <w:r w:rsidRPr="0069390D">
        <w:rPr>
          <w:color w:val="000000" w:themeColor="text1"/>
          <w:lang w:val="uk-UA"/>
        </w:rPr>
        <w:t>інтересах</w:t>
      </w:r>
      <w:r w:rsidR="00322C0A" w:rsidRPr="0069390D">
        <w:rPr>
          <w:color w:val="000000" w:themeColor="text1"/>
          <w:lang w:val="uk-UA"/>
        </w:rPr>
        <w:t xml:space="preserve"> </w:t>
      </w:r>
      <w:r w:rsidRPr="0069390D">
        <w:rPr>
          <w:color w:val="000000" w:themeColor="text1"/>
          <w:lang w:val="uk-UA"/>
        </w:rPr>
        <w:t>суспільства</w:t>
      </w:r>
      <w:r w:rsidR="00322C0A" w:rsidRPr="0069390D">
        <w:rPr>
          <w:color w:val="000000" w:themeColor="text1"/>
          <w:lang w:val="uk-UA"/>
        </w:rPr>
        <w:t xml:space="preserve"> </w:t>
      </w:r>
      <w:r w:rsidRPr="0069390D">
        <w:rPr>
          <w:color w:val="000000" w:themeColor="text1"/>
          <w:lang w:val="uk-UA"/>
        </w:rPr>
        <w:t>–</w:t>
      </w:r>
      <w:r w:rsidR="00322C0A" w:rsidRPr="0069390D">
        <w:rPr>
          <w:color w:val="000000" w:themeColor="text1"/>
          <w:lang w:val="uk-UA"/>
        </w:rPr>
        <w:t xml:space="preserve"> </w:t>
      </w:r>
      <w:r w:rsidRPr="0069390D">
        <w:rPr>
          <w:color w:val="000000" w:themeColor="text1"/>
          <w:lang w:val="uk-UA"/>
        </w:rPr>
        <w:t>для</w:t>
      </w:r>
      <w:r w:rsidR="00322C0A" w:rsidRPr="0069390D">
        <w:rPr>
          <w:color w:val="000000" w:themeColor="text1"/>
          <w:lang w:val="uk-UA"/>
        </w:rPr>
        <w:t xml:space="preserve"> </w:t>
      </w:r>
      <w:r w:rsidRPr="0069390D">
        <w:rPr>
          <w:color w:val="000000" w:themeColor="text1"/>
          <w:lang w:val="uk-UA"/>
        </w:rPr>
        <w:t>підготовки</w:t>
      </w:r>
      <w:r w:rsidR="00322C0A" w:rsidRPr="0069390D">
        <w:rPr>
          <w:color w:val="000000" w:themeColor="text1"/>
          <w:lang w:val="uk-UA"/>
        </w:rPr>
        <w:t xml:space="preserve"> </w:t>
      </w:r>
      <w:r w:rsidRPr="0069390D">
        <w:rPr>
          <w:color w:val="000000" w:themeColor="text1"/>
          <w:lang w:val="uk-UA"/>
        </w:rPr>
        <w:t>відповідного</w:t>
      </w:r>
      <w:r w:rsidR="00322C0A" w:rsidRPr="0069390D">
        <w:rPr>
          <w:color w:val="000000" w:themeColor="text1"/>
          <w:lang w:val="uk-UA"/>
        </w:rPr>
        <w:t xml:space="preserve"> </w:t>
      </w:r>
      <w:r w:rsidRPr="0069390D">
        <w:rPr>
          <w:color w:val="000000" w:themeColor="text1"/>
          <w:lang w:val="uk-UA"/>
        </w:rPr>
        <w:t>судового</w:t>
      </w:r>
      <w:r w:rsidR="00322C0A" w:rsidRPr="0069390D">
        <w:rPr>
          <w:color w:val="000000" w:themeColor="text1"/>
          <w:lang w:val="uk-UA"/>
        </w:rPr>
        <w:t xml:space="preserve"> </w:t>
      </w:r>
      <w:r w:rsidRPr="0069390D">
        <w:rPr>
          <w:color w:val="000000" w:themeColor="text1"/>
          <w:lang w:val="uk-UA"/>
        </w:rPr>
        <w:t>репортажу.</w:t>
      </w:r>
    </w:p>
    <w:p w:rsidR="00492699" w:rsidRPr="0069390D" w:rsidRDefault="00C46BC2" w:rsidP="00492699">
      <w:pPr>
        <w:pStyle w:val="a3"/>
        <w:shd w:val="clear" w:color="auto" w:fill="FFFFFF"/>
        <w:spacing w:before="0" w:beforeAutospacing="0" w:after="0" w:afterAutospacing="0"/>
        <w:ind w:firstLine="680"/>
        <w:jc w:val="both"/>
        <w:rPr>
          <w:color w:val="000000" w:themeColor="text1"/>
          <w:lang w:val="uk-UA"/>
        </w:rPr>
      </w:pPr>
      <w:r w:rsidRPr="0069390D">
        <w:rPr>
          <w:color w:val="000000" w:themeColor="text1"/>
          <w:lang w:val="uk-UA"/>
        </w:rPr>
        <w:t>В</w:t>
      </w:r>
      <w:r w:rsidR="00322C0A" w:rsidRPr="0069390D">
        <w:rPr>
          <w:color w:val="000000" w:themeColor="text1"/>
          <w:lang w:val="uk-UA"/>
        </w:rPr>
        <w:t xml:space="preserve"> </w:t>
      </w:r>
      <w:r w:rsidRPr="0069390D">
        <w:rPr>
          <w:color w:val="000000" w:themeColor="text1"/>
          <w:lang w:val="uk-UA"/>
        </w:rPr>
        <w:t>зв’язку</w:t>
      </w:r>
      <w:r w:rsidR="00322C0A" w:rsidRPr="0069390D">
        <w:rPr>
          <w:color w:val="000000" w:themeColor="text1"/>
          <w:lang w:val="uk-UA"/>
        </w:rPr>
        <w:t xml:space="preserve"> </w:t>
      </w:r>
      <w:r w:rsidRPr="0069390D">
        <w:rPr>
          <w:color w:val="000000" w:themeColor="text1"/>
          <w:lang w:val="uk-UA"/>
        </w:rPr>
        <w:t>з</w:t>
      </w:r>
      <w:r w:rsidR="00322C0A" w:rsidRPr="0069390D">
        <w:rPr>
          <w:color w:val="000000" w:themeColor="text1"/>
          <w:lang w:val="uk-UA"/>
        </w:rPr>
        <w:t xml:space="preserve"> </w:t>
      </w:r>
      <w:r w:rsidRPr="0069390D">
        <w:rPr>
          <w:color w:val="000000" w:themeColor="text1"/>
          <w:lang w:val="uk-UA"/>
        </w:rPr>
        <w:t>чим</w:t>
      </w:r>
      <w:r w:rsidR="00322C0A" w:rsidRPr="0069390D">
        <w:rPr>
          <w:color w:val="000000" w:themeColor="text1"/>
          <w:lang w:val="uk-UA"/>
        </w:rPr>
        <w:t xml:space="preserve"> </w:t>
      </w:r>
      <w:r w:rsidRPr="0069390D">
        <w:rPr>
          <w:color w:val="000000" w:themeColor="text1"/>
          <w:lang w:val="uk-UA"/>
        </w:rPr>
        <w:t>просимо</w:t>
      </w:r>
      <w:r w:rsidR="00322C0A" w:rsidRPr="0069390D">
        <w:rPr>
          <w:color w:val="000000" w:themeColor="text1"/>
          <w:lang w:val="uk-UA"/>
        </w:rPr>
        <w:t xml:space="preserve"> </w:t>
      </w:r>
      <w:r w:rsidRPr="0069390D">
        <w:rPr>
          <w:color w:val="000000" w:themeColor="text1"/>
          <w:lang w:val="uk-UA"/>
        </w:rPr>
        <w:t>дозволу</w:t>
      </w:r>
      <w:r w:rsidR="00322C0A" w:rsidRPr="0069390D">
        <w:rPr>
          <w:color w:val="000000" w:themeColor="text1"/>
          <w:lang w:val="uk-UA"/>
        </w:rPr>
        <w:t xml:space="preserve"> </w:t>
      </w:r>
      <w:r w:rsidRPr="0069390D">
        <w:rPr>
          <w:color w:val="000000" w:themeColor="text1"/>
          <w:lang w:val="uk-UA"/>
        </w:rPr>
        <w:t>на</w:t>
      </w:r>
      <w:r w:rsidR="00322C0A" w:rsidRPr="0069390D">
        <w:rPr>
          <w:color w:val="000000" w:themeColor="text1"/>
          <w:lang w:val="uk-UA"/>
        </w:rPr>
        <w:t xml:space="preserve"> </w:t>
      </w:r>
      <w:r w:rsidRPr="0069390D">
        <w:rPr>
          <w:color w:val="000000" w:themeColor="text1"/>
          <w:lang w:val="uk-UA"/>
        </w:rPr>
        <w:t>трансляцію</w:t>
      </w:r>
      <w:r w:rsidR="00322C0A" w:rsidRPr="0069390D">
        <w:rPr>
          <w:color w:val="000000" w:themeColor="text1"/>
          <w:lang w:val="uk-UA"/>
        </w:rPr>
        <w:t xml:space="preserve"> </w:t>
      </w:r>
      <w:r w:rsidRPr="0069390D">
        <w:rPr>
          <w:color w:val="000000" w:themeColor="text1"/>
          <w:lang w:val="uk-UA"/>
        </w:rPr>
        <w:t>відкритого</w:t>
      </w:r>
      <w:r w:rsidR="00322C0A" w:rsidRPr="0069390D">
        <w:rPr>
          <w:color w:val="000000" w:themeColor="text1"/>
          <w:lang w:val="uk-UA"/>
        </w:rPr>
        <w:t xml:space="preserve"> </w:t>
      </w:r>
      <w:r w:rsidRPr="0069390D">
        <w:rPr>
          <w:color w:val="000000" w:themeColor="text1"/>
          <w:lang w:val="uk-UA"/>
        </w:rPr>
        <w:t>судового</w:t>
      </w:r>
      <w:r w:rsidR="00322C0A" w:rsidRPr="0069390D">
        <w:rPr>
          <w:color w:val="000000" w:themeColor="text1"/>
          <w:lang w:val="uk-UA"/>
        </w:rPr>
        <w:t xml:space="preserve"> </w:t>
      </w:r>
      <w:r w:rsidRPr="0069390D">
        <w:rPr>
          <w:color w:val="000000" w:themeColor="text1"/>
          <w:lang w:val="uk-UA"/>
        </w:rPr>
        <w:t>засідання.</w:t>
      </w:r>
    </w:p>
    <w:p w:rsidR="00C46BC2" w:rsidRDefault="00C46BC2" w:rsidP="00492699">
      <w:pPr>
        <w:pStyle w:val="a3"/>
        <w:shd w:val="clear" w:color="auto" w:fill="FFFFFF"/>
        <w:spacing w:before="0" w:beforeAutospacing="0" w:after="0" w:afterAutospacing="0"/>
        <w:ind w:firstLine="680"/>
        <w:jc w:val="both"/>
        <w:rPr>
          <w:rStyle w:val="a4"/>
          <w:color w:val="000000" w:themeColor="text1"/>
          <w:lang w:val="uk-UA"/>
        </w:rPr>
      </w:pPr>
      <w:r w:rsidRPr="0069390D">
        <w:rPr>
          <w:color w:val="000000" w:themeColor="text1"/>
          <w:lang w:val="uk-UA"/>
        </w:rPr>
        <w:t>Додатково</w:t>
      </w:r>
      <w:r w:rsidR="00322C0A" w:rsidRPr="0069390D">
        <w:rPr>
          <w:color w:val="000000" w:themeColor="text1"/>
          <w:lang w:val="uk-UA"/>
        </w:rPr>
        <w:t xml:space="preserve"> </w:t>
      </w:r>
      <w:r w:rsidRPr="0069390D">
        <w:rPr>
          <w:color w:val="000000" w:themeColor="text1"/>
          <w:lang w:val="uk-UA"/>
        </w:rPr>
        <w:t>повідомляємо,</w:t>
      </w:r>
      <w:r w:rsidR="00322C0A" w:rsidRPr="0069390D">
        <w:rPr>
          <w:color w:val="000000" w:themeColor="text1"/>
          <w:lang w:val="uk-UA"/>
        </w:rPr>
        <w:t xml:space="preserve"> </w:t>
      </w:r>
      <w:r w:rsidRPr="0069390D">
        <w:rPr>
          <w:color w:val="000000" w:themeColor="text1"/>
          <w:lang w:val="uk-UA"/>
        </w:rPr>
        <w:t>про</w:t>
      </w:r>
      <w:r w:rsidR="00322C0A" w:rsidRPr="0069390D">
        <w:rPr>
          <w:color w:val="000000" w:themeColor="text1"/>
          <w:lang w:val="uk-UA"/>
        </w:rPr>
        <w:t xml:space="preserve"> </w:t>
      </w:r>
      <w:r w:rsidRPr="0069390D">
        <w:rPr>
          <w:color w:val="000000" w:themeColor="text1"/>
          <w:lang w:val="uk-UA"/>
        </w:rPr>
        <w:t>проведення</w:t>
      </w:r>
      <w:r w:rsidR="00322C0A" w:rsidRPr="0069390D">
        <w:rPr>
          <w:color w:val="000000" w:themeColor="text1"/>
          <w:lang w:val="uk-UA"/>
        </w:rPr>
        <w:t xml:space="preserve"> </w:t>
      </w:r>
      <w:proofErr w:type="spellStart"/>
      <w:r w:rsidRPr="0069390D">
        <w:rPr>
          <w:rStyle w:val="a4"/>
          <w:color w:val="000000" w:themeColor="text1"/>
          <w:lang w:val="uk-UA"/>
        </w:rPr>
        <w:t>відеозйомки</w:t>
      </w:r>
      <w:proofErr w:type="spellEnd"/>
      <w:r w:rsidRPr="0069390D">
        <w:rPr>
          <w:rStyle w:val="a4"/>
          <w:color w:val="000000" w:themeColor="text1"/>
          <w:lang w:val="uk-UA"/>
        </w:rPr>
        <w:t>/</w:t>
      </w:r>
      <w:r w:rsidR="00322C0A" w:rsidRPr="0069390D">
        <w:rPr>
          <w:rStyle w:val="a4"/>
          <w:color w:val="000000" w:themeColor="text1"/>
          <w:lang w:val="uk-UA"/>
        </w:rPr>
        <w:t xml:space="preserve"> </w:t>
      </w:r>
      <w:proofErr w:type="spellStart"/>
      <w:r w:rsidRPr="0069390D">
        <w:rPr>
          <w:rStyle w:val="a4"/>
          <w:color w:val="000000" w:themeColor="text1"/>
          <w:lang w:val="uk-UA"/>
        </w:rPr>
        <w:t>аудіозапису</w:t>
      </w:r>
      <w:proofErr w:type="spellEnd"/>
      <w:r w:rsidR="00322C0A" w:rsidRPr="0069390D">
        <w:rPr>
          <w:color w:val="000000" w:themeColor="text1"/>
          <w:lang w:val="uk-UA"/>
        </w:rPr>
        <w:t xml:space="preserve"> </w:t>
      </w:r>
      <w:r w:rsidRPr="0069390D">
        <w:rPr>
          <w:color w:val="000000" w:themeColor="text1"/>
          <w:lang w:val="uk-UA"/>
        </w:rPr>
        <w:t>судового</w:t>
      </w:r>
      <w:r w:rsidR="00322C0A" w:rsidRPr="0069390D">
        <w:rPr>
          <w:color w:val="000000" w:themeColor="text1"/>
          <w:lang w:val="uk-UA"/>
        </w:rPr>
        <w:t xml:space="preserve"> </w:t>
      </w:r>
      <w:r w:rsidRPr="0069390D">
        <w:rPr>
          <w:color w:val="000000" w:themeColor="text1"/>
          <w:lang w:val="uk-UA"/>
        </w:rPr>
        <w:t>засідання</w:t>
      </w:r>
      <w:r w:rsidR="00322C0A" w:rsidRPr="0069390D">
        <w:rPr>
          <w:color w:val="000000" w:themeColor="text1"/>
          <w:lang w:val="uk-UA"/>
        </w:rPr>
        <w:t xml:space="preserve"> </w:t>
      </w:r>
      <w:r w:rsidRPr="0069390D">
        <w:rPr>
          <w:color w:val="000000" w:themeColor="text1"/>
          <w:lang w:val="uk-UA"/>
        </w:rPr>
        <w:t>за</w:t>
      </w:r>
      <w:r w:rsidR="00322C0A" w:rsidRPr="0069390D">
        <w:rPr>
          <w:color w:val="000000" w:themeColor="text1"/>
          <w:lang w:val="uk-UA"/>
        </w:rPr>
        <w:t xml:space="preserve"> </w:t>
      </w:r>
      <w:r w:rsidRPr="0069390D">
        <w:rPr>
          <w:color w:val="000000" w:themeColor="text1"/>
          <w:lang w:val="uk-UA"/>
        </w:rPr>
        <w:t>участі</w:t>
      </w:r>
      <w:r w:rsidR="00322C0A" w:rsidRPr="0069390D">
        <w:rPr>
          <w:color w:val="000000" w:themeColor="text1"/>
          <w:lang w:val="uk-UA"/>
        </w:rPr>
        <w:t xml:space="preserve"> </w:t>
      </w:r>
      <w:r w:rsidRPr="0069390D">
        <w:rPr>
          <w:color w:val="000000" w:themeColor="text1"/>
          <w:lang w:val="uk-UA"/>
        </w:rPr>
        <w:t>журналіста</w:t>
      </w:r>
      <w:r w:rsidR="00322C0A" w:rsidRPr="0069390D">
        <w:rPr>
          <w:color w:val="000000" w:themeColor="text1"/>
          <w:lang w:val="uk-UA"/>
        </w:rPr>
        <w:t xml:space="preserve"> </w:t>
      </w:r>
      <w:r w:rsidRPr="0069390D">
        <w:rPr>
          <w:color w:val="000000" w:themeColor="text1"/>
          <w:lang w:val="uk-UA"/>
        </w:rPr>
        <w:t>та</w:t>
      </w:r>
      <w:r w:rsidR="00322C0A" w:rsidRPr="0069390D">
        <w:rPr>
          <w:color w:val="000000" w:themeColor="text1"/>
          <w:lang w:val="uk-UA"/>
        </w:rPr>
        <w:t xml:space="preserve"> </w:t>
      </w:r>
      <w:r w:rsidRPr="0069390D">
        <w:rPr>
          <w:color w:val="000000" w:themeColor="text1"/>
          <w:lang w:val="uk-UA"/>
        </w:rPr>
        <w:t>оператора</w:t>
      </w:r>
      <w:r w:rsidR="00322C0A" w:rsidRPr="0069390D">
        <w:rPr>
          <w:rStyle w:val="a4"/>
          <w:color w:val="000000" w:themeColor="text1"/>
          <w:lang w:val="uk-UA"/>
        </w:rPr>
        <w:t xml:space="preserve"> </w:t>
      </w:r>
      <w:r w:rsidRPr="0069390D">
        <w:rPr>
          <w:rStyle w:val="a4"/>
          <w:color w:val="000000" w:themeColor="text1"/>
          <w:lang w:val="uk-UA"/>
        </w:rPr>
        <w:t>(вказати</w:t>
      </w:r>
      <w:r w:rsidR="00322C0A" w:rsidRPr="0069390D">
        <w:rPr>
          <w:rStyle w:val="a4"/>
          <w:color w:val="000000" w:themeColor="text1"/>
          <w:lang w:val="uk-UA"/>
        </w:rPr>
        <w:t xml:space="preserve"> </w:t>
      </w:r>
      <w:r w:rsidRPr="0069390D">
        <w:rPr>
          <w:rStyle w:val="a4"/>
          <w:color w:val="000000" w:themeColor="text1"/>
          <w:lang w:val="uk-UA"/>
        </w:rPr>
        <w:t>прізвища</w:t>
      </w:r>
      <w:r w:rsidR="00322C0A" w:rsidRPr="0069390D">
        <w:rPr>
          <w:rStyle w:val="a4"/>
          <w:color w:val="000000" w:themeColor="text1"/>
          <w:lang w:val="uk-UA"/>
        </w:rPr>
        <w:t xml:space="preserve"> </w:t>
      </w:r>
      <w:r w:rsidRPr="0069390D">
        <w:rPr>
          <w:rStyle w:val="a4"/>
          <w:color w:val="000000" w:themeColor="text1"/>
          <w:lang w:val="uk-UA"/>
        </w:rPr>
        <w:t>журналіста,</w:t>
      </w:r>
      <w:r w:rsidR="00322C0A" w:rsidRPr="0069390D">
        <w:rPr>
          <w:rStyle w:val="a4"/>
          <w:color w:val="000000" w:themeColor="text1"/>
          <w:lang w:val="uk-UA"/>
        </w:rPr>
        <w:t xml:space="preserve"> </w:t>
      </w:r>
      <w:r w:rsidRPr="0069390D">
        <w:rPr>
          <w:rStyle w:val="a4"/>
          <w:color w:val="000000" w:themeColor="text1"/>
          <w:lang w:val="uk-UA"/>
        </w:rPr>
        <w:t>оператора</w:t>
      </w:r>
      <w:r w:rsidR="00322C0A" w:rsidRPr="0069390D">
        <w:rPr>
          <w:rStyle w:val="a4"/>
          <w:color w:val="000000" w:themeColor="text1"/>
          <w:lang w:val="uk-UA"/>
        </w:rPr>
        <w:t xml:space="preserve"> </w:t>
      </w:r>
      <w:r w:rsidRPr="0069390D">
        <w:rPr>
          <w:rStyle w:val="a4"/>
          <w:color w:val="000000" w:themeColor="text1"/>
          <w:lang w:val="uk-UA"/>
        </w:rPr>
        <w:t>чи</w:t>
      </w:r>
      <w:r w:rsidR="00322C0A" w:rsidRPr="0069390D">
        <w:rPr>
          <w:rStyle w:val="a4"/>
          <w:color w:val="000000" w:themeColor="text1"/>
          <w:lang w:val="uk-UA"/>
        </w:rPr>
        <w:t xml:space="preserve"> </w:t>
      </w:r>
      <w:r w:rsidRPr="0069390D">
        <w:rPr>
          <w:rStyle w:val="a4"/>
          <w:color w:val="000000" w:themeColor="text1"/>
          <w:lang w:val="uk-UA"/>
        </w:rPr>
        <w:t>фотографа,</w:t>
      </w:r>
      <w:r w:rsidR="00322C0A" w:rsidRPr="0069390D">
        <w:rPr>
          <w:rStyle w:val="a4"/>
          <w:color w:val="000000" w:themeColor="text1"/>
          <w:lang w:val="uk-UA"/>
        </w:rPr>
        <w:t xml:space="preserve"> </w:t>
      </w:r>
      <w:r w:rsidRPr="0069390D">
        <w:rPr>
          <w:rStyle w:val="a4"/>
          <w:color w:val="000000" w:themeColor="text1"/>
          <w:lang w:val="uk-UA"/>
        </w:rPr>
        <w:t>які</w:t>
      </w:r>
      <w:r w:rsidR="00322C0A" w:rsidRPr="0069390D">
        <w:rPr>
          <w:rStyle w:val="a4"/>
          <w:color w:val="000000" w:themeColor="text1"/>
          <w:lang w:val="uk-UA"/>
        </w:rPr>
        <w:t xml:space="preserve"> </w:t>
      </w:r>
      <w:r w:rsidRPr="0069390D">
        <w:rPr>
          <w:rStyle w:val="a4"/>
          <w:color w:val="000000" w:themeColor="text1"/>
          <w:lang w:val="uk-UA"/>
        </w:rPr>
        <w:t>будуть</w:t>
      </w:r>
      <w:r w:rsidR="00322C0A" w:rsidRPr="0069390D">
        <w:rPr>
          <w:rStyle w:val="a4"/>
          <w:color w:val="000000" w:themeColor="text1"/>
          <w:lang w:val="uk-UA"/>
        </w:rPr>
        <w:t xml:space="preserve"> </w:t>
      </w:r>
      <w:r w:rsidRPr="0069390D">
        <w:rPr>
          <w:rStyle w:val="a4"/>
          <w:color w:val="000000" w:themeColor="text1"/>
          <w:lang w:val="uk-UA"/>
        </w:rPr>
        <w:t>присутні</w:t>
      </w:r>
      <w:r w:rsidR="00322C0A" w:rsidRPr="0069390D">
        <w:rPr>
          <w:rStyle w:val="a4"/>
          <w:color w:val="000000" w:themeColor="text1"/>
          <w:lang w:val="uk-UA"/>
        </w:rPr>
        <w:t xml:space="preserve"> </w:t>
      </w:r>
      <w:r w:rsidRPr="0069390D">
        <w:rPr>
          <w:rStyle w:val="a4"/>
          <w:color w:val="000000" w:themeColor="text1"/>
          <w:lang w:val="uk-UA"/>
        </w:rPr>
        <w:t>на</w:t>
      </w:r>
      <w:r w:rsidR="00322C0A" w:rsidRPr="0069390D">
        <w:rPr>
          <w:rStyle w:val="a4"/>
          <w:color w:val="000000" w:themeColor="text1"/>
          <w:lang w:val="uk-UA"/>
        </w:rPr>
        <w:t xml:space="preserve"> </w:t>
      </w:r>
      <w:r w:rsidRPr="0069390D">
        <w:rPr>
          <w:rStyle w:val="a4"/>
          <w:color w:val="000000" w:themeColor="text1"/>
          <w:lang w:val="uk-UA"/>
        </w:rPr>
        <w:t>судовому</w:t>
      </w:r>
      <w:r w:rsidR="00322C0A" w:rsidRPr="0069390D">
        <w:rPr>
          <w:rStyle w:val="a4"/>
          <w:color w:val="000000" w:themeColor="text1"/>
          <w:lang w:val="uk-UA"/>
        </w:rPr>
        <w:t xml:space="preserve"> </w:t>
      </w:r>
      <w:r w:rsidRPr="0069390D">
        <w:rPr>
          <w:rStyle w:val="a4"/>
          <w:color w:val="000000" w:themeColor="text1"/>
          <w:lang w:val="uk-UA"/>
        </w:rPr>
        <w:t>засіданні)</w:t>
      </w:r>
      <w:r w:rsidR="00322C0A" w:rsidRPr="0069390D">
        <w:rPr>
          <w:color w:val="000000" w:themeColor="text1"/>
          <w:lang w:val="uk-UA"/>
        </w:rPr>
        <w:t xml:space="preserve"> </w:t>
      </w:r>
      <w:r w:rsidRPr="0069390D">
        <w:rPr>
          <w:color w:val="000000" w:themeColor="text1"/>
          <w:lang w:val="uk-UA"/>
        </w:rPr>
        <w:t>каналу</w:t>
      </w:r>
      <w:r w:rsidR="00322C0A" w:rsidRPr="0069390D">
        <w:rPr>
          <w:color w:val="000000" w:themeColor="text1"/>
          <w:lang w:val="uk-UA"/>
        </w:rPr>
        <w:t xml:space="preserve"> </w:t>
      </w:r>
      <w:r w:rsidRPr="0069390D">
        <w:rPr>
          <w:rStyle w:val="a4"/>
          <w:color w:val="000000" w:themeColor="text1"/>
          <w:lang w:val="uk-UA"/>
        </w:rPr>
        <w:t>(вказати</w:t>
      </w:r>
      <w:r w:rsidR="00322C0A" w:rsidRPr="0069390D">
        <w:rPr>
          <w:rStyle w:val="a4"/>
          <w:color w:val="000000" w:themeColor="text1"/>
          <w:lang w:val="uk-UA"/>
        </w:rPr>
        <w:t xml:space="preserve"> </w:t>
      </w:r>
      <w:r w:rsidRPr="0069390D">
        <w:rPr>
          <w:rStyle w:val="a4"/>
          <w:color w:val="000000" w:themeColor="text1"/>
          <w:lang w:val="uk-UA"/>
        </w:rPr>
        <w:t>назву</w:t>
      </w:r>
      <w:r w:rsidR="00322C0A" w:rsidRPr="0069390D">
        <w:rPr>
          <w:rStyle w:val="a4"/>
          <w:color w:val="000000" w:themeColor="text1"/>
          <w:lang w:val="uk-UA"/>
        </w:rPr>
        <w:t xml:space="preserve"> </w:t>
      </w:r>
      <w:r w:rsidRPr="0069390D">
        <w:rPr>
          <w:rStyle w:val="a4"/>
          <w:color w:val="000000" w:themeColor="text1"/>
          <w:lang w:val="uk-UA"/>
        </w:rPr>
        <w:t>каналу,</w:t>
      </w:r>
      <w:r w:rsidR="00322C0A" w:rsidRPr="0069390D">
        <w:rPr>
          <w:rStyle w:val="a4"/>
          <w:color w:val="000000" w:themeColor="text1"/>
          <w:lang w:val="uk-UA"/>
        </w:rPr>
        <w:t xml:space="preserve"> </w:t>
      </w:r>
      <w:r w:rsidRPr="0069390D">
        <w:rPr>
          <w:rStyle w:val="a4"/>
          <w:color w:val="000000" w:themeColor="text1"/>
          <w:lang w:val="uk-UA"/>
        </w:rPr>
        <w:t>видання,</w:t>
      </w:r>
      <w:r w:rsidR="00322C0A" w:rsidRPr="0069390D">
        <w:rPr>
          <w:rStyle w:val="a4"/>
          <w:color w:val="000000" w:themeColor="text1"/>
          <w:lang w:val="uk-UA"/>
        </w:rPr>
        <w:t xml:space="preserve"> </w:t>
      </w:r>
      <w:r w:rsidRPr="0069390D">
        <w:rPr>
          <w:rStyle w:val="a4"/>
          <w:color w:val="000000" w:themeColor="text1"/>
          <w:lang w:val="uk-UA"/>
        </w:rPr>
        <w:t>тощо).</w:t>
      </w:r>
    </w:p>
    <w:p w:rsidR="00135DFD" w:rsidRDefault="00135DFD" w:rsidP="00492699">
      <w:pPr>
        <w:pStyle w:val="a3"/>
        <w:shd w:val="clear" w:color="auto" w:fill="FFFFFF"/>
        <w:spacing w:before="0" w:beforeAutospacing="0" w:after="0" w:afterAutospacing="0"/>
        <w:ind w:firstLine="680"/>
        <w:jc w:val="both"/>
        <w:rPr>
          <w:rStyle w:val="a4"/>
          <w:color w:val="000000" w:themeColor="text1"/>
          <w:lang w:val="uk-UA"/>
        </w:rPr>
      </w:pPr>
    </w:p>
    <w:p w:rsidR="00135DFD" w:rsidRDefault="00135DFD" w:rsidP="00492699">
      <w:pPr>
        <w:pStyle w:val="a3"/>
        <w:shd w:val="clear" w:color="auto" w:fill="FFFFFF"/>
        <w:spacing w:before="0" w:beforeAutospacing="0" w:after="0" w:afterAutospacing="0"/>
        <w:ind w:firstLine="680"/>
        <w:jc w:val="both"/>
        <w:rPr>
          <w:rStyle w:val="a4"/>
          <w:color w:val="000000" w:themeColor="text1"/>
          <w:lang w:val="uk-UA"/>
        </w:rPr>
      </w:pPr>
    </w:p>
    <w:p w:rsidR="00135DFD" w:rsidRDefault="00135DFD" w:rsidP="00492699">
      <w:pPr>
        <w:pStyle w:val="a3"/>
        <w:shd w:val="clear" w:color="auto" w:fill="FFFFFF"/>
        <w:spacing w:before="0" w:beforeAutospacing="0" w:after="0" w:afterAutospacing="0"/>
        <w:ind w:firstLine="680"/>
        <w:jc w:val="both"/>
        <w:rPr>
          <w:rStyle w:val="a4"/>
          <w:color w:val="000000" w:themeColor="text1"/>
          <w:lang w:val="uk-UA"/>
        </w:rPr>
      </w:pPr>
    </w:p>
    <w:p w:rsidR="00135DFD" w:rsidRDefault="00135DFD" w:rsidP="00492699">
      <w:pPr>
        <w:pStyle w:val="a3"/>
        <w:shd w:val="clear" w:color="auto" w:fill="FFFFFF"/>
        <w:spacing w:before="0" w:beforeAutospacing="0" w:after="0" w:afterAutospacing="0"/>
        <w:ind w:firstLine="680"/>
        <w:jc w:val="both"/>
        <w:rPr>
          <w:rStyle w:val="a4"/>
          <w:color w:val="000000" w:themeColor="text1"/>
          <w:lang w:val="uk-UA"/>
        </w:rPr>
      </w:pPr>
    </w:p>
    <w:p w:rsidR="00135DFD" w:rsidRDefault="00135DFD" w:rsidP="00492699">
      <w:pPr>
        <w:pStyle w:val="a3"/>
        <w:shd w:val="clear" w:color="auto" w:fill="FFFFFF"/>
        <w:spacing w:before="0" w:beforeAutospacing="0" w:after="0" w:afterAutospacing="0"/>
        <w:ind w:firstLine="680"/>
        <w:jc w:val="both"/>
        <w:rPr>
          <w:rStyle w:val="a4"/>
          <w:color w:val="000000" w:themeColor="text1"/>
          <w:lang w:val="uk-UA"/>
        </w:rPr>
      </w:pPr>
    </w:p>
    <w:p w:rsidR="00135DFD" w:rsidRDefault="00135DFD" w:rsidP="00492699">
      <w:pPr>
        <w:pStyle w:val="a3"/>
        <w:shd w:val="clear" w:color="auto" w:fill="FFFFFF"/>
        <w:spacing w:before="0" w:beforeAutospacing="0" w:after="0" w:afterAutospacing="0"/>
        <w:ind w:firstLine="680"/>
        <w:jc w:val="both"/>
        <w:rPr>
          <w:rStyle w:val="a4"/>
          <w:color w:val="000000" w:themeColor="text1"/>
          <w:lang w:val="uk-UA"/>
        </w:rPr>
      </w:pPr>
    </w:p>
    <w:p w:rsidR="00135DFD" w:rsidRDefault="00135DFD" w:rsidP="00492699">
      <w:pPr>
        <w:pStyle w:val="a3"/>
        <w:shd w:val="clear" w:color="auto" w:fill="FFFFFF"/>
        <w:spacing w:before="0" w:beforeAutospacing="0" w:after="0" w:afterAutospacing="0"/>
        <w:ind w:firstLine="680"/>
        <w:jc w:val="both"/>
        <w:rPr>
          <w:rStyle w:val="a4"/>
          <w:color w:val="000000" w:themeColor="text1"/>
          <w:lang w:val="uk-UA"/>
        </w:rPr>
      </w:pPr>
    </w:p>
    <w:p w:rsidR="00135DFD" w:rsidRPr="0069390D" w:rsidRDefault="00135DFD" w:rsidP="00492699">
      <w:pPr>
        <w:pStyle w:val="a3"/>
        <w:shd w:val="clear" w:color="auto" w:fill="FFFFFF"/>
        <w:spacing w:before="0" w:beforeAutospacing="0" w:after="0" w:afterAutospacing="0"/>
        <w:ind w:firstLine="680"/>
        <w:jc w:val="both"/>
        <w:rPr>
          <w:color w:val="000000" w:themeColor="text1"/>
          <w:lang w:val="uk-UA"/>
        </w:rPr>
      </w:pPr>
    </w:p>
    <w:p w:rsidR="00492699" w:rsidRPr="0069390D" w:rsidRDefault="00492699" w:rsidP="00492699">
      <w:pPr>
        <w:pStyle w:val="a3"/>
        <w:shd w:val="clear" w:color="auto" w:fill="FFFFFF"/>
        <w:spacing w:before="0" w:beforeAutospacing="0" w:after="0" w:afterAutospacing="0"/>
        <w:ind w:firstLine="680"/>
        <w:jc w:val="both"/>
        <w:rPr>
          <w:color w:val="000000" w:themeColor="text1"/>
          <w:lang w:val="uk-UA"/>
        </w:rPr>
      </w:pPr>
      <w:r w:rsidRPr="0069390D">
        <w:rPr>
          <w:rStyle w:val="a4"/>
          <w:b/>
          <w:bCs/>
          <w:color w:val="000000" w:themeColor="text1"/>
          <w:lang w:val="uk-UA"/>
        </w:rPr>
        <w:t>Дата</w:t>
      </w:r>
      <w:r w:rsidRPr="0069390D">
        <w:rPr>
          <w:rStyle w:val="a4"/>
          <w:b/>
          <w:bCs/>
          <w:color w:val="000000" w:themeColor="text1"/>
          <w:lang w:val="uk-UA"/>
        </w:rPr>
        <w:tab/>
      </w:r>
      <w:r w:rsidRPr="0069390D">
        <w:rPr>
          <w:rStyle w:val="a4"/>
          <w:b/>
          <w:bCs/>
          <w:color w:val="000000" w:themeColor="text1"/>
          <w:lang w:val="uk-UA"/>
        </w:rPr>
        <w:tab/>
      </w:r>
      <w:r w:rsidRPr="0069390D">
        <w:rPr>
          <w:rStyle w:val="a4"/>
          <w:b/>
          <w:bCs/>
          <w:color w:val="000000" w:themeColor="text1"/>
          <w:lang w:val="uk-UA"/>
        </w:rPr>
        <w:tab/>
      </w:r>
      <w:r w:rsidRPr="0069390D">
        <w:rPr>
          <w:rStyle w:val="a4"/>
          <w:b/>
          <w:bCs/>
          <w:color w:val="000000" w:themeColor="text1"/>
          <w:lang w:val="uk-UA"/>
        </w:rPr>
        <w:tab/>
      </w:r>
      <w:r w:rsidRPr="0069390D">
        <w:rPr>
          <w:rStyle w:val="a4"/>
          <w:b/>
          <w:bCs/>
          <w:color w:val="000000" w:themeColor="text1"/>
          <w:lang w:val="uk-UA"/>
        </w:rPr>
        <w:tab/>
      </w:r>
      <w:r w:rsidRPr="0069390D">
        <w:rPr>
          <w:rStyle w:val="a4"/>
          <w:b/>
          <w:bCs/>
          <w:color w:val="000000" w:themeColor="text1"/>
          <w:lang w:val="uk-UA"/>
        </w:rPr>
        <w:tab/>
      </w:r>
      <w:r w:rsidRPr="0069390D">
        <w:rPr>
          <w:rStyle w:val="a4"/>
          <w:b/>
          <w:bCs/>
          <w:color w:val="000000" w:themeColor="text1"/>
          <w:lang w:val="uk-UA"/>
        </w:rPr>
        <w:tab/>
      </w:r>
      <w:r w:rsidRPr="0069390D">
        <w:rPr>
          <w:rStyle w:val="a4"/>
          <w:b/>
          <w:bCs/>
          <w:color w:val="000000" w:themeColor="text1"/>
          <w:lang w:val="uk-UA"/>
        </w:rPr>
        <w:tab/>
        <w:t xml:space="preserve">Посада </w:t>
      </w:r>
    </w:p>
    <w:p w:rsidR="00492699" w:rsidRPr="0069390D" w:rsidRDefault="00492699" w:rsidP="00492699">
      <w:pPr>
        <w:pStyle w:val="a3"/>
        <w:shd w:val="clear" w:color="auto" w:fill="FFFFFF"/>
        <w:spacing w:before="0" w:beforeAutospacing="0" w:after="0" w:afterAutospacing="0"/>
        <w:ind w:left="6372"/>
        <w:rPr>
          <w:color w:val="000000" w:themeColor="text1"/>
          <w:lang w:val="uk-UA"/>
        </w:rPr>
      </w:pPr>
      <w:r w:rsidRPr="0069390D">
        <w:rPr>
          <w:rStyle w:val="a4"/>
          <w:b/>
          <w:bCs/>
          <w:color w:val="000000" w:themeColor="text1"/>
          <w:lang w:val="uk-UA"/>
        </w:rPr>
        <w:t>Підпис</w:t>
      </w:r>
    </w:p>
    <w:p w:rsidR="00492699" w:rsidRDefault="00492699" w:rsidP="00492699">
      <w:pPr>
        <w:pStyle w:val="a3"/>
        <w:shd w:val="clear" w:color="auto" w:fill="FFFFFF"/>
        <w:spacing w:before="0" w:beforeAutospacing="0" w:after="0" w:afterAutospacing="0"/>
        <w:ind w:left="5664" w:firstLine="708"/>
        <w:rPr>
          <w:rStyle w:val="a4"/>
          <w:b/>
          <w:bCs/>
          <w:color w:val="000000" w:themeColor="text1"/>
          <w:lang w:val="uk-UA"/>
        </w:rPr>
      </w:pPr>
      <w:r w:rsidRPr="0069390D">
        <w:rPr>
          <w:rStyle w:val="a4"/>
          <w:b/>
          <w:bCs/>
          <w:color w:val="000000" w:themeColor="text1"/>
          <w:lang w:val="uk-UA"/>
        </w:rPr>
        <w:t>ПІБ</w:t>
      </w:r>
    </w:p>
    <w:p w:rsidR="00135DFD" w:rsidRDefault="00135DFD" w:rsidP="00492699">
      <w:pPr>
        <w:pStyle w:val="a3"/>
        <w:shd w:val="clear" w:color="auto" w:fill="FFFFFF"/>
        <w:spacing w:before="0" w:beforeAutospacing="0" w:after="0" w:afterAutospacing="0"/>
        <w:ind w:left="5664" w:firstLine="708"/>
        <w:rPr>
          <w:rStyle w:val="a4"/>
          <w:b/>
          <w:bCs/>
          <w:color w:val="000000" w:themeColor="text1"/>
          <w:lang w:val="uk-UA"/>
        </w:rPr>
      </w:pPr>
    </w:p>
    <w:p w:rsidR="00135DFD" w:rsidRDefault="00135DFD" w:rsidP="00492699">
      <w:pPr>
        <w:pStyle w:val="a3"/>
        <w:shd w:val="clear" w:color="auto" w:fill="FFFFFF"/>
        <w:spacing w:before="0" w:beforeAutospacing="0" w:after="0" w:afterAutospacing="0"/>
        <w:ind w:left="5664" w:firstLine="708"/>
        <w:rPr>
          <w:rStyle w:val="a4"/>
          <w:b/>
          <w:bCs/>
          <w:color w:val="000000" w:themeColor="text1"/>
          <w:lang w:val="uk-UA"/>
        </w:rPr>
      </w:pPr>
    </w:p>
    <w:p w:rsidR="00135DFD" w:rsidRDefault="00135DFD" w:rsidP="00492699">
      <w:pPr>
        <w:pStyle w:val="a3"/>
        <w:shd w:val="clear" w:color="auto" w:fill="FFFFFF"/>
        <w:spacing w:before="0" w:beforeAutospacing="0" w:after="0" w:afterAutospacing="0"/>
        <w:ind w:left="5664" w:firstLine="708"/>
        <w:rPr>
          <w:rStyle w:val="a4"/>
          <w:b/>
          <w:bCs/>
          <w:color w:val="000000" w:themeColor="text1"/>
          <w:lang w:val="uk-UA"/>
        </w:rPr>
      </w:pPr>
    </w:p>
    <w:p w:rsidR="00135DFD" w:rsidRPr="0069390D" w:rsidRDefault="00135DFD" w:rsidP="00492699">
      <w:pPr>
        <w:pStyle w:val="a3"/>
        <w:shd w:val="clear" w:color="auto" w:fill="FFFFFF"/>
        <w:spacing w:before="0" w:beforeAutospacing="0" w:after="0" w:afterAutospacing="0"/>
        <w:ind w:left="5664" w:firstLine="708"/>
        <w:rPr>
          <w:color w:val="000000" w:themeColor="text1"/>
          <w:lang w:val="uk-UA"/>
        </w:rPr>
      </w:pPr>
    </w:p>
    <w:p w:rsidR="00492699" w:rsidRPr="0069390D" w:rsidRDefault="00492699" w:rsidP="00492699">
      <w:pPr>
        <w:pStyle w:val="a3"/>
        <w:shd w:val="clear" w:color="auto" w:fill="FFFFFF"/>
        <w:spacing w:before="0" w:beforeAutospacing="0" w:after="0" w:afterAutospacing="0"/>
        <w:ind w:firstLine="680"/>
        <w:rPr>
          <w:color w:val="000000" w:themeColor="text1"/>
          <w:lang w:val="uk-UA"/>
        </w:rPr>
      </w:pPr>
      <w:r w:rsidRPr="0069390D">
        <w:rPr>
          <w:color w:val="000000" w:themeColor="text1"/>
          <w:lang w:val="uk-UA"/>
        </w:rPr>
        <w:t>________________________________________________________________________</w:t>
      </w:r>
    </w:p>
    <w:p w:rsidR="00492699" w:rsidRPr="0069390D" w:rsidRDefault="00492699" w:rsidP="00492699">
      <w:pPr>
        <w:pStyle w:val="a3"/>
        <w:shd w:val="clear" w:color="auto" w:fill="FFFFFF"/>
        <w:spacing w:before="0" w:beforeAutospacing="0" w:after="0" w:afterAutospacing="0"/>
        <w:ind w:firstLine="680"/>
        <w:rPr>
          <w:color w:val="000000" w:themeColor="text1"/>
          <w:lang w:val="uk-UA"/>
        </w:rPr>
      </w:pPr>
    </w:p>
    <w:p w:rsidR="00492699" w:rsidRPr="0069390D" w:rsidRDefault="00492699" w:rsidP="00492699">
      <w:pPr>
        <w:pStyle w:val="a3"/>
        <w:shd w:val="clear" w:color="auto" w:fill="FFFFFF"/>
        <w:spacing w:before="0" w:beforeAutospacing="0" w:after="0" w:afterAutospacing="0"/>
        <w:ind w:firstLine="680"/>
        <w:jc w:val="both"/>
        <w:rPr>
          <w:color w:val="000000" w:themeColor="text1"/>
          <w:lang w:val="uk-UA"/>
        </w:rPr>
      </w:pPr>
      <w:r w:rsidRPr="0069390D">
        <w:rPr>
          <w:rStyle w:val="a5"/>
          <w:color w:val="000000" w:themeColor="text1"/>
          <w:lang w:val="uk-UA"/>
        </w:rPr>
        <w:t xml:space="preserve">Повідомлення надсилається поштою на адресу суду: 78601, м. Косів, вул. Незалежності, 50, Івано-Франківської області /електронною поштою </w:t>
      </w:r>
      <w:hyperlink r:id="rId4" w:history="1">
        <w:r w:rsidRPr="0069390D">
          <w:rPr>
            <w:rStyle w:val="a6"/>
            <w:b/>
            <w:bCs/>
            <w:color w:val="000000" w:themeColor="text1"/>
            <w:u w:val="none"/>
            <w:lang w:val="uk-UA"/>
          </w:rPr>
          <w:t>inbox@ks.if.court.gov.ua</w:t>
        </w:r>
      </w:hyperlink>
      <w:r w:rsidRPr="0069390D">
        <w:rPr>
          <w:rStyle w:val="a5"/>
          <w:color w:val="000000" w:themeColor="text1"/>
          <w:lang w:val="uk-UA"/>
        </w:rPr>
        <w:t xml:space="preserve"> /подається до канцелярії суду.</w:t>
      </w:r>
    </w:p>
    <w:sectPr w:rsidR="00492699" w:rsidRPr="0069390D" w:rsidSect="004C21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08"/>
  <w:hyphenationZone w:val="425"/>
  <w:characterSpacingControl w:val="doNotCompress"/>
  <w:compat/>
  <w:rsids>
    <w:rsidRoot w:val="00C46BC2"/>
    <w:rsid w:val="000D06CB"/>
    <w:rsid w:val="00135DFD"/>
    <w:rsid w:val="002E677D"/>
    <w:rsid w:val="00322C0A"/>
    <w:rsid w:val="004536B5"/>
    <w:rsid w:val="00492699"/>
    <w:rsid w:val="004C21A5"/>
    <w:rsid w:val="0069390D"/>
    <w:rsid w:val="00C46BC2"/>
    <w:rsid w:val="00CA64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21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46B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C46BC2"/>
    <w:rPr>
      <w:i/>
      <w:iCs/>
    </w:rPr>
  </w:style>
  <w:style w:type="character" w:styleId="a5">
    <w:name w:val="Strong"/>
    <w:basedOn w:val="a0"/>
    <w:uiPriority w:val="22"/>
    <w:qFormat/>
    <w:rsid w:val="00C46BC2"/>
    <w:rPr>
      <w:b/>
      <w:bCs/>
    </w:rPr>
  </w:style>
  <w:style w:type="character" w:styleId="a6">
    <w:name w:val="Hyperlink"/>
    <w:basedOn w:val="a0"/>
    <w:uiPriority w:val="99"/>
    <w:unhideWhenUsed/>
    <w:rsid w:val="00C46BC2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6939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9390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191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inbox@vsh.ko.court.gov.u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913</Words>
  <Characters>521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1432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Шлімкевич</dc:creator>
  <cp:lastModifiedBy>Віталій</cp:lastModifiedBy>
  <cp:revision>8</cp:revision>
  <cp:lastPrinted>2018-09-24T08:05:00Z</cp:lastPrinted>
  <dcterms:created xsi:type="dcterms:W3CDTF">2018-09-24T07:48:00Z</dcterms:created>
  <dcterms:modified xsi:type="dcterms:W3CDTF">2018-09-27T07:20:00Z</dcterms:modified>
</cp:coreProperties>
</file>