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4CF" w:rsidRDefault="004F54CF" w:rsidP="004F54CF">
      <w:pPr>
        <w:ind w:left="3261"/>
        <w:rPr>
          <w:rStyle w:val="1TimesNewRoman"/>
          <w:b w:val="0"/>
          <w:sz w:val="28"/>
          <w:szCs w:val="28"/>
          <w:lang w:val="uk-UA"/>
        </w:rPr>
      </w:pPr>
    </w:p>
    <w:p w:rsidR="004F54CF" w:rsidRDefault="004F54CF" w:rsidP="004F54CF">
      <w:pPr>
        <w:ind w:left="3261"/>
        <w:rPr>
          <w:rStyle w:val="1TimesNewRoman"/>
          <w:b w:val="0"/>
          <w:sz w:val="28"/>
          <w:szCs w:val="28"/>
          <w:lang w:val="uk-UA"/>
        </w:rPr>
      </w:pPr>
    </w:p>
    <w:p w:rsidR="004F54CF" w:rsidRDefault="004F54CF" w:rsidP="004F54CF">
      <w:pPr>
        <w:ind w:left="3261"/>
        <w:rPr>
          <w:rStyle w:val="1TimesNewRoman"/>
          <w:b w:val="0"/>
          <w:sz w:val="28"/>
          <w:szCs w:val="28"/>
          <w:lang w:val="uk-UA"/>
        </w:rPr>
      </w:pPr>
    </w:p>
    <w:p w:rsidR="004F54CF" w:rsidRDefault="004F54CF" w:rsidP="004F54CF">
      <w:pPr>
        <w:ind w:left="3261"/>
        <w:rPr>
          <w:rStyle w:val="1TimesNewRoman"/>
          <w:b w:val="0"/>
          <w:sz w:val="28"/>
          <w:szCs w:val="28"/>
          <w:lang w:val="uk-UA"/>
        </w:rPr>
      </w:pPr>
    </w:p>
    <w:p w:rsidR="004F54CF" w:rsidRDefault="004F54CF" w:rsidP="004F54CF">
      <w:pPr>
        <w:ind w:left="3261"/>
        <w:rPr>
          <w:rStyle w:val="1TimesNewRoman"/>
          <w:b w:val="0"/>
          <w:sz w:val="28"/>
          <w:szCs w:val="28"/>
          <w:lang w:val="uk-UA"/>
        </w:rPr>
      </w:pPr>
      <w:r>
        <w:rPr>
          <w:rStyle w:val="1TimesNewRoman"/>
          <w:b w:val="0"/>
          <w:sz w:val="28"/>
          <w:szCs w:val="28"/>
          <w:lang w:val="uk-UA"/>
        </w:rPr>
        <w:t>Хмільницькому міськрайонному суду</w:t>
      </w:r>
    </w:p>
    <w:p w:rsidR="004F54CF" w:rsidRDefault="004F54CF" w:rsidP="004F54CF">
      <w:pPr>
        <w:ind w:left="3261"/>
        <w:rPr>
          <w:rStyle w:val="1TimesNewRoman"/>
          <w:b w:val="0"/>
          <w:sz w:val="28"/>
          <w:szCs w:val="28"/>
          <w:lang w:val="uk-UA"/>
        </w:rPr>
      </w:pPr>
      <w:r>
        <w:rPr>
          <w:rStyle w:val="1TimesNewRoman"/>
          <w:b w:val="0"/>
          <w:sz w:val="28"/>
          <w:szCs w:val="28"/>
          <w:lang w:val="uk-UA"/>
        </w:rPr>
        <w:t>Вінницької області</w:t>
      </w:r>
    </w:p>
    <w:p w:rsidR="004F54CF" w:rsidRDefault="004F54CF" w:rsidP="004F54CF">
      <w:pPr>
        <w:ind w:left="3261"/>
        <w:rPr>
          <w:rStyle w:val="1TimesNewRoman"/>
          <w:b w:val="0"/>
          <w:sz w:val="28"/>
          <w:szCs w:val="28"/>
          <w:lang w:val="uk-UA"/>
        </w:rPr>
      </w:pPr>
    </w:p>
    <w:p w:rsidR="004F54CF" w:rsidRDefault="004F54CF" w:rsidP="004F54CF">
      <w:pPr>
        <w:ind w:left="3261"/>
        <w:rPr>
          <w:rStyle w:val="1TimesNewRoman"/>
          <w:b w:val="0"/>
          <w:sz w:val="28"/>
          <w:szCs w:val="28"/>
          <w:lang w:val="uk-UA"/>
        </w:rPr>
      </w:pPr>
    </w:p>
    <w:p w:rsidR="004F54CF" w:rsidRDefault="004F54CF" w:rsidP="004F54CF">
      <w:pPr>
        <w:ind w:left="3261"/>
      </w:pPr>
      <w:r>
        <w:rPr>
          <w:sz w:val="28"/>
          <w:szCs w:val="28"/>
          <w:lang w:val="uk-UA"/>
        </w:rPr>
        <w:t>___________________________________________</w:t>
      </w:r>
    </w:p>
    <w:p w:rsidR="004F54CF" w:rsidRDefault="004F54CF" w:rsidP="004F54CF">
      <w:pPr>
        <w:ind w:left="3261"/>
        <w:jc w:val="center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>(ПІБ або найменування особи, її уповноваженого представника)</w:t>
      </w:r>
    </w:p>
    <w:p w:rsidR="004F54CF" w:rsidRDefault="004F54CF" w:rsidP="004F54CF">
      <w:pPr>
        <w:ind w:left="32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справа №________________________за позовом, заявою, скаргою, поданням</w:t>
      </w:r>
    </w:p>
    <w:p w:rsidR="004F54CF" w:rsidRDefault="004F54CF" w:rsidP="004F54CF">
      <w:pPr>
        <w:jc w:val="center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>(за наявності відомостей)</w:t>
      </w:r>
    </w:p>
    <w:p w:rsidR="004F54CF" w:rsidRDefault="004F54CF" w:rsidP="004F54CF">
      <w:pPr>
        <w:ind w:left="3261"/>
        <w:rPr>
          <w:sz w:val="28"/>
          <w:szCs w:val="28"/>
          <w:lang w:val="uk-UA"/>
        </w:rPr>
      </w:pPr>
    </w:p>
    <w:p w:rsidR="004F54CF" w:rsidRDefault="004F54CF" w:rsidP="004F54CF">
      <w:pPr>
        <w:ind w:left="32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</w:t>
      </w:r>
    </w:p>
    <w:p w:rsidR="004F54CF" w:rsidRDefault="004F54CF" w:rsidP="004F54CF">
      <w:pPr>
        <w:ind w:left="3261"/>
        <w:jc w:val="center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>(ПІБ або найменування особи)</w:t>
      </w:r>
    </w:p>
    <w:p w:rsidR="004F54CF" w:rsidRDefault="004F54CF" w:rsidP="004F54CF">
      <w:pPr>
        <w:ind w:left="32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до________________________про_________________________________________________________</w:t>
      </w:r>
    </w:p>
    <w:p w:rsidR="004F54CF" w:rsidRDefault="004F54CF" w:rsidP="004F54CF">
      <w:pPr>
        <w:ind w:left="3261"/>
        <w:rPr>
          <w:sz w:val="28"/>
          <w:szCs w:val="28"/>
          <w:vertAlign w:val="superscript"/>
          <w:lang w:val="uk-UA"/>
        </w:rPr>
      </w:pPr>
    </w:p>
    <w:p w:rsidR="004F54CF" w:rsidRDefault="004F54CF" w:rsidP="004F54CF">
      <w:pPr>
        <w:ind w:left="3261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 xml:space="preserve">___________________________________________________________________            </w:t>
      </w:r>
    </w:p>
    <w:p w:rsidR="004F54CF" w:rsidRDefault="004F54CF" w:rsidP="004F54CF">
      <w:pPr>
        <w:ind w:left="3261"/>
        <w:jc w:val="center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>(ПІБ або найменування особи)</w:t>
      </w:r>
    </w:p>
    <w:p w:rsidR="004F54CF" w:rsidRDefault="004F54CF" w:rsidP="004F54CF">
      <w:pPr>
        <w:ind w:left="32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від______________________20___р.</w:t>
      </w:r>
    </w:p>
    <w:p w:rsidR="004F54CF" w:rsidRDefault="004F54CF" w:rsidP="004F54CF">
      <w:pPr>
        <w:ind w:left="3686"/>
        <w:rPr>
          <w:b/>
          <w:lang w:val="uk-UA"/>
        </w:rPr>
      </w:pPr>
    </w:p>
    <w:p w:rsidR="004F54CF" w:rsidRDefault="004F54CF" w:rsidP="004F54CF">
      <w:pPr>
        <w:ind w:left="3686"/>
        <w:rPr>
          <w:b/>
          <w:lang w:val="uk-UA"/>
        </w:rPr>
      </w:pPr>
    </w:p>
    <w:p w:rsidR="004F54CF" w:rsidRDefault="004F54CF" w:rsidP="004F54CF">
      <w:pPr>
        <w:ind w:left="3686"/>
        <w:rPr>
          <w:b/>
          <w:lang w:val="uk-UA"/>
        </w:rPr>
      </w:pPr>
    </w:p>
    <w:p w:rsidR="004F54CF" w:rsidRDefault="004F54CF" w:rsidP="004F54CF">
      <w:pPr>
        <w:pStyle w:val="40"/>
        <w:shd w:val="clear" w:color="auto" w:fill="auto"/>
        <w:spacing w:before="0" w:after="120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</w:rPr>
        <w:t>Заявка</w:t>
      </w:r>
    </w:p>
    <w:p w:rsidR="004F54CF" w:rsidRDefault="004F54CF" w:rsidP="004F54CF">
      <w:pPr>
        <w:pStyle w:val="40"/>
        <w:shd w:val="clear" w:color="auto" w:fill="auto"/>
        <w:tabs>
          <w:tab w:val="left" w:pos="405"/>
          <w:tab w:val="right" w:pos="9315"/>
        </w:tabs>
        <w:spacing w:before="0" w:after="120"/>
        <w:ind w:right="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отримання судових повісток, повідомлень в електронному вигляді за допомогою SМS-повідомлення</w:t>
      </w:r>
    </w:p>
    <w:p w:rsidR="004F54CF" w:rsidRDefault="004F54CF" w:rsidP="004F54CF">
      <w:pPr>
        <w:pStyle w:val="40"/>
        <w:shd w:val="clear" w:color="auto" w:fill="auto"/>
        <w:tabs>
          <w:tab w:val="left" w:pos="405"/>
          <w:tab w:val="right" w:pos="9315"/>
        </w:tabs>
        <w:spacing w:before="0" w:after="120"/>
        <w:ind w:right="40" w:firstLine="403"/>
        <w:rPr>
          <w:b/>
          <w:sz w:val="28"/>
          <w:szCs w:val="28"/>
        </w:rPr>
      </w:pPr>
    </w:p>
    <w:p w:rsidR="004F54CF" w:rsidRDefault="004F54CF" w:rsidP="004F54CF">
      <w:pPr>
        <w:pStyle w:val="1"/>
        <w:shd w:val="clear" w:color="auto" w:fill="auto"/>
        <w:spacing w:before="0" w:after="120"/>
        <w:ind w:left="20" w:right="40" w:firstLine="403"/>
        <w:jc w:val="left"/>
        <w:rPr>
          <w:sz w:val="28"/>
          <w:szCs w:val="28"/>
        </w:rPr>
      </w:pPr>
      <w:r>
        <w:rPr>
          <w:sz w:val="28"/>
          <w:szCs w:val="28"/>
        </w:rPr>
        <w:t>Прошу надсилати судові повістки, повідомлення в електронному вигляді за допомогою SМS-повідомлення на мій мобільний номер телефону</w:t>
      </w:r>
      <w:r>
        <w:rPr>
          <w:rStyle w:val="ArialUnicodeMS"/>
          <w:rFonts w:hint="default"/>
          <w:sz w:val="28"/>
          <w:szCs w:val="28"/>
        </w:rPr>
        <w:t xml:space="preserve"> ( +380___)____________________</w:t>
      </w:r>
      <w:r>
        <w:rPr>
          <w:sz w:val="28"/>
          <w:szCs w:val="28"/>
        </w:rPr>
        <w:t xml:space="preserve"> </w:t>
      </w:r>
    </w:p>
    <w:p w:rsidR="004F54CF" w:rsidRDefault="004F54CF" w:rsidP="004F54CF">
      <w:pPr>
        <w:pStyle w:val="1"/>
        <w:shd w:val="clear" w:color="auto" w:fill="auto"/>
        <w:spacing w:before="0" w:after="120"/>
        <w:ind w:left="20" w:right="40" w:firstLine="403"/>
        <w:jc w:val="left"/>
        <w:rPr>
          <w:sz w:val="28"/>
          <w:szCs w:val="28"/>
        </w:rPr>
      </w:pPr>
      <w:r>
        <w:rPr>
          <w:sz w:val="28"/>
          <w:szCs w:val="28"/>
        </w:rPr>
        <w:t>У разі перегляду судового рішення (ухвали, постанови тощо) у справі судом апеляційної чи касаційної інстанції прошу надсилати з даного провадження судові повістки, повідомлення в електронному вигляді за допомогою SМS</w:t>
      </w:r>
      <w:r w:rsidRPr="004F54CF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 xml:space="preserve"> повідомлення вищевказаними судами на зазначений номер телефону. </w:t>
      </w:r>
    </w:p>
    <w:p w:rsidR="004F54CF" w:rsidRDefault="004F54CF" w:rsidP="004F54CF">
      <w:pPr>
        <w:pStyle w:val="1"/>
        <w:shd w:val="clear" w:color="auto" w:fill="auto"/>
        <w:spacing w:before="0" w:after="120"/>
        <w:ind w:left="20" w:right="40" w:firstLine="403"/>
        <w:jc w:val="left"/>
        <w:rPr>
          <w:sz w:val="28"/>
          <w:szCs w:val="28"/>
        </w:rPr>
      </w:pPr>
      <w:r>
        <w:rPr>
          <w:sz w:val="28"/>
          <w:szCs w:val="28"/>
        </w:rPr>
        <w:t>Про зміну номеру мобільного телефону та обставин, які перешкоджатимуть отриманню SМS</w:t>
      </w:r>
      <w:r w:rsidRPr="00731A86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повідомлень</w:t>
      </w:r>
      <w:r>
        <w:rPr>
          <w:sz w:val="28"/>
          <w:szCs w:val="28"/>
          <w:vertAlign w:val="subscript"/>
        </w:rPr>
        <w:t>:</w:t>
      </w:r>
      <w:r>
        <w:rPr>
          <w:sz w:val="28"/>
          <w:szCs w:val="28"/>
        </w:rPr>
        <w:t xml:space="preserve"> зобов'язуюсь повідомити суд.</w:t>
      </w:r>
    </w:p>
    <w:p w:rsidR="004F54CF" w:rsidRDefault="004F54CF" w:rsidP="004F54CF">
      <w:pPr>
        <w:pStyle w:val="1"/>
        <w:shd w:val="clear" w:color="auto" w:fill="auto"/>
        <w:spacing w:before="0" w:after="120"/>
        <w:ind w:left="20" w:right="40" w:firstLine="403"/>
        <w:jc w:val="left"/>
        <w:rPr>
          <w:sz w:val="24"/>
          <w:szCs w:val="24"/>
        </w:rPr>
      </w:pPr>
      <w:r>
        <w:rPr>
          <w:sz w:val="28"/>
          <w:szCs w:val="28"/>
        </w:rPr>
        <w:t>Необхідність відправки повідомлення латинськими літерами ______(так/ні)</w:t>
      </w:r>
    </w:p>
    <w:p w:rsidR="004F54CF" w:rsidRDefault="004F54CF" w:rsidP="004F54CF">
      <w:pPr>
        <w:pStyle w:val="1"/>
        <w:shd w:val="clear" w:color="auto" w:fill="auto"/>
        <w:spacing w:before="0" w:after="120"/>
        <w:ind w:left="20" w:right="40"/>
        <w:jc w:val="left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("Так" вказується у разі: якщо мобільний телефон не підтримує відображення кириличних символів.)</w:t>
      </w:r>
    </w:p>
    <w:p w:rsidR="004F54CF" w:rsidRDefault="004F54CF" w:rsidP="004F54CF">
      <w:pPr>
        <w:pStyle w:val="1"/>
        <w:shd w:val="clear" w:color="auto" w:fill="auto"/>
        <w:spacing w:before="0"/>
        <w:ind w:left="20" w:right="40"/>
        <w:jc w:val="left"/>
        <w:rPr>
          <w:sz w:val="24"/>
          <w:szCs w:val="24"/>
          <w:vertAlign w:val="superscript"/>
        </w:rPr>
      </w:pPr>
    </w:p>
    <w:p w:rsidR="004F54CF" w:rsidRDefault="004F54CF" w:rsidP="004F54CF">
      <w:pPr>
        <w:pStyle w:val="1"/>
        <w:shd w:val="clear" w:color="auto" w:fill="auto"/>
        <w:spacing w:before="0"/>
        <w:ind w:left="20" w:right="40"/>
        <w:jc w:val="left"/>
        <w:rPr>
          <w:sz w:val="24"/>
          <w:szCs w:val="24"/>
        </w:rPr>
      </w:pPr>
    </w:p>
    <w:p w:rsidR="004F54CF" w:rsidRDefault="004F54CF" w:rsidP="004F54CF">
      <w:pPr>
        <w:pStyle w:val="1"/>
        <w:shd w:val="clear" w:color="auto" w:fill="auto"/>
        <w:spacing w:before="0"/>
        <w:ind w:left="20" w:right="40"/>
        <w:jc w:val="left"/>
        <w:rPr>
          <w:sz w:val="24"/>
          <w:szCs w:val="24"/>
        </w:rPr>
      </w:pPr>
    </w:p>
    <w:p w:rsidR="004F54CF" w:rsidRDefault="004F54CF" w:rsidP="004F54CF">
      <w:pPr>
        <w:pStyle w:val="1"/>
        <w:shd w:val="clear" w:color="auto" w:fill="auto"/>
        <w:spacing w:before="0"/>
        <w:ind w:left="20" w:right="40"/>
        <w:jc w:val="left"/>
        <w:rPr>
          <w:sz w:val="24"/>
          <w:szCs w:val="24"/>
        </w:rPr>
      </w:pPr>
      <w:r>
        <w:rPr>
          <w:sz w:val="24"/>
          <w:szCs w:val="24"/>
        </w:rPr>
        <w:t>"____"_____________20___р. ____________ ______________________________________</w:t>
      </w:r>
    </w:p>
    <w:p w:rsidR="004F54CF" w:rsidRDefault="004F54CF" w:rsidP="004F54CF">
      <w:pPr>
        <w:pStyle w:val="1"/>
        <w:shd w:val="clear" w:color="auto" w:fill="auto"/>
        <w:spacing w:before="0"/>
        <w:ind w:left="20" w:right="40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(дата)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(підпис)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(ПІБ учасника процесу або його уповноваженого представника)</w:t>
      </w:r>
    </w:p>
    <w:p w:rsidR="00EC6D87" w:rsidRPr="004F54CF" w:rsidRDefault="00EC6D87">
      <w:pPr>
        <w:rPr>
          <w:lang w:val="uk-UA"/>
        </w:rPr>
      </w:pPr>
      <w:bookmarkStart w:id="0" w:name="_GoBack"/>
      <w:bookmarkEnd w:id="0"/>
    </w:p>
    <w:sectPr w:rsidR="00EC6D87" w:rsidRPr="004F54CF" w:rsidSect="00A5640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CF"/>
    <w:rsid w:val="004F54CF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FDB20-74FF-45FA-B302-1798315B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54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4F54CF"/>
    <w:rPr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54CF"/>
    <w:pPr>
      <w:shd w:val="clear" w:color="auto" w:fill="FFFFFF"/>
      <w:spacing w:before="1800" w:line="278" w:lineRule="exact"/>
    </w:pPr>
    <w:rPr>
      <w:rFonts w:asciiTheme="minorHAnsi" w:eastAsiaTheme="minorHAnsi" w:hAnsiTheme="minorHAnsi" w:cstheme="minorBidi"/>
      <w:sz w:val="21"/>
      <w:szCs w:val="21"/>
      <w:lang w:val="uk-UA" w:eastAsia="en-US"/>
    </w:rPr>
  </w:style>
  <w:style w:type="character" w:customStyle="1" w:styleId="a3">
    <w:name w:val="Основной текст_"/>
    <w:link w:val="1"/>
    <w:locked/>
    <w:rsid w:val="004F54CF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4F54CF"/>
    <w:pPr>
      <w:shd w:val="clear" w:color="auto" w:fill="FFFFFF"/>
      <w:spacing w:before="300" w:line="270" w:lineRule="exact"/>
      <w:jc w:val="right"/>
    </w:pPr>
    <w:rPr>
      <w:rFonts w:asciiTheme="minorHAnsi" w:eastAsiaTheme="minorHAnsi" w:hAnsiTheme="minorHAnsi" w:cstheme="minorBidi"/>
      <w:sz w:val="21"/>
      <w:szCs w:val="21"/>
      <w:lang w:val="uk-UA" w:eastAsia="en-US"/>
    </w:rPr>
  </w:style>
  <w:style w:type="character" w:customStyle="1" w:styleId="1TimesNewRoman">
    <w:name w:val="Заголовок №1 + Times New Roman"/>
    <w:aliases w:val="10 pt,Полужирный"/>
    <w:rsid w:val="004F54CF"/>
    <w:rPr>
      <w:rFonts w:ascii="Times New Roman" w:hAnsi="Times New Roman" w:cs="Times New Roman" w:hint="default"/>
      <w:b/>
      <w:bCs/>
      <w:sz w:val="20"/>
      <w:szCs w:val="20"/>
      <w:lang w:bidi="ar-SA"/>
    </w:rPr>
  </w:style>
  <w:style w:type="character" w:customStyle="1" w:styleId="ArialUnicodeMS">
    <w:name w:val="Основной текст + Arial Unicode MS"/>
    <w:aliases w:val="11 pt"/>
    <w:rsid w:val="004F54CF"/>
    <w:rPr>
      <w:rFonts w:ascii="Arial Unicode MS" w:eastAsia="Arial Unicode MS" w:hAnsi="Arial Unicode MS" w:cs="Arial Unicode MS" w:hint="eastAsia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2017-09-29T07:32:00Z</dcterms:created>
  <dcterms:modified xsi:type="dcterms:W3CDTF">2017-09-29T07:33:00Z</dcterms:modified>
</cp:coreProperties>
</file>