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E64" w:rsidRPr="00FB5E64" w:rsidRDefault="00FB5E64" w:rsidP="00FB5E64">
      <w:pPr>
        <w:jc w:val="right"/>
        <w:rPr>
          <w:lang w:val="uk-UA"/>
        </w:rPr>
      </w:pPr>
      <w:r w:rsidRPr="00FB5E64">
        <w:rPr>
          <w:lang w:val="uk-UA"/>
        </w:rPr>
        <w:t>Хмільницькому міськрайонному суду Вінницької області</w:t>
      </w:r>
    </w:p>
    <w:p w:rsidR="00FB5E64" w:rsidRPr="00FB5E64" w:rsidRDefault="00FB5E64" w:rsidP="00FB5E64">
      <w:pPr>
        <w:ind w:left="4962"/>
        <w:jc w:val="right"/>
        <w:rPr>
          <w:lang w:val="uk-UA"/>
        </w:rPr>
      </w:pPr>
      <w:r w:rsidRPr="00FB5E64">
        <w:rPr>
          <w:lang w:val="uk-UA"/>
        </w:rPr>
        <w:t>вул. Столярчука, 4, м. Хмільник</w:t>
      </w:r>
    </w:p>
    <w:p w:rsidR="00FB5E64" w:rsidRPr="00FB5E64" w:rsidRDefault="00FB5E64" w:rsidP="00FB5E64">
      <w:pPr>
        <w:ind w:left="4962"/>
        <w:jc w:val="right"/>
        <w:rPr>
          <w:lang w:val="uk-UA"/>
        </w:rPr>
      </w:pPr>
    </w:p>
    <w:p w:rsidR="00FB5E64" w:rsidRPr="00FB5E64" w:rsidRDefault="00FB5E64" w:rsidP="00FB5E64">
      <w:pPr>
        <w:ind w:left="4962"/>
        <w:jc w:val="right"/>
        <w:rPr>
          <w:lang w:val="uk-UA"/>
        </w:rPr>
      </w:pPr>
    </w:p>
    <w:p w:rsidR="00FB5E64" w:rsidRPr="00FB5E64" w:rsidRDefault="00FB5E64" w:rsidP="00FB5E64">
      <w:pPr>
        <w:ind w:left="4962"/>
        <w:jc w:val="right"/>
        <w:rPr>
          <w:lang w:val="uk-UA"/>
        </w:rPr>
      </w:pPr>
      <w:r w:rsidRPr="00FB5E64">
        <w:rPr>
          <w:lang w:val="uk-UA"/>
        </w:rPr>
        <w:t xml:space="preserve">_________________________________ </w:t>
      </w:r>
    </w:p>
    <w:p w:rsidR="00FB5E64" w:rsidRPr="00FB5E64" w:rsidRDefault="00FB5E64" w:rsidP="00FB5E64">
      <w:pPr>
        <w:jc w:val="right"/>
        <w:rPr>
          <w:lang w:val="uk-UA"/>
        </w:rPr>
      </w:pPr>
      <w:r w:rsidRPr="00FB5E64">
        <w:rPr>
          <w:lang w:val="uk-UA"/>
        </w:rPr>
        <w:t xml:space="preserve">(ПІБ заявника)  </w:t>
      </w:r>
    </w:p>
    <w:p w:rsidR="00FB5E64" w:rsidRPr="00FB5E64" w:rsidRDefault="00FB5E64" w:rsidP="00FB5E64">
      <w:pPr>
        <w:ind w:left="4962"/>
        <w:jc w:val="right"/>
        <w:rPr>
          <w:lang w:val="uk-UA"/>
        </w:rPr>
      </w:pPr>
      <w:r w:rsidRPr="00FB5E64">
        <w:rPr>
          <w:lang w:val="uk-UA"/>
        </w:rPr>
        <w:t>________________________________</w:t>
      </w:r>
    </w:p>
    <w:p w:rsidR="00FB5E64" w:rsidRPr="00FB5E64" w:rsidRDefault="00FB5E64" w:rsidP="00FB5E64">
      <w:pPr>
        <w:ind w:left="4962"/>
        <w:jc w:val="right"/>
        <w:rPr>
          <w:lang w:val="uk-UA"/>
        </w:rPr>
      </w:pPr>
      <w:r w:rsidRPr="00FB5E64">
        <w:rPr>
          <w:lang w:val="uk-UA"/>
        </w:rPr>
        <w:t>(адреса, телефон)</w:t>
      </w:r>
    </w:p>
    <w:p w:rsidR="00FB5E64" w:rsidRPr="00FB5E64" w:rsidRDefault="00FB5E64" w:rsidP="00FB5E64">
      <w:pPr>
        <w:rPr>
          <w:lang w:val="uk-UA"/>
        </w:rPr>
      </w:pPr>
    </w:p>
    <w:p w:rsidR="00FB5E64" w:rsidRPr="00FB5E64" w:rsidRDefault="00FB5E64" w:rsidP="00FB5E64">
      <w:pPr>
        <w:jc w:val="center"/>
        <w:rPr>
          <w:lang w:val="uk-UA"/>
        </w:rPr>
      </w:pPr>
    </w:p>
    <w:p w:rsidR="00FB5E64" w:rsidRPr="00FB5E64" w:rsidRDefault="00FB5E64" w:rsidP="00FB5E64">
      <w:pPr>
        <w:jc w:val="center"/>
        <w:rPr>
          <w:b/>
          <w:spacing w:val="20"/>
          <w:lang w:val="uk-UA"/>
        </w:rPr>
      </w:pPr>
      <w:r w:rsidRPr="00FB5E64">
        <w:rPr>
          <w:b/>
          <w:spacing w:val="20"/>
          <w:lang w:val="uk-UA"/>
        </w:rPr>
        <w:t>ЗАЯВА</w:t>
      </w:r>
    </w:p>
    <w:p w:rsidR="00FB5E64" w:rsidRPr="00FB5E64" w:rsidRDefault="00FB5E64" w:rsidP="00FB5E64">
      <w:pPr>
        <w:jc w:val="center"/>
        <w:rPr>
          <w:lang w:val="uk-UA"/>
        </w:rPr>
      </w:pPr>
      <w:r w:rsidRPr="00FB5E64">
        <w:rPr>
          <w:lang w:val="uk-UA"/>
        </w:rPr>
        <w:t>про ознайомлення з матеріалами справи</w:t>
      </w:r>
    </w:p>
    <w:p w:rsidR="00FB5E64" w:rsidRPr="00FB5E64" w:rsidRDefault="00FB5E64" w:rsidP="00FB5E64">
      <w:pPr>
        <w:rPr>
          <w:lang w:val="uk-UA"/>
        </w:rPr>
      </w:pPr>
    </w:p>
    <w:p w:rsidR="00FB5E64" w:rsidRPr="00FB5E64" w:rsidRDefault="00FB5E64" w:rsidP="00FB5E64">
      <w:pPr>
        <w:tabs>
          <w:tab w:val="left" w:pos="4820"/>
        </w:tabs>
        <w:ind w:firstLine="709"/>
        <w:rPr>
          <w:lang w:val="uk-UA"/>
        </w:rPr>
      </w:pPr>
      <w:r w:rsidRPr="00FB5E64">
        <w:rPr>
          <w:lang w:val="uk-UA"/>
        </w:rPr>
        <w:t xml:space="preserve"> Прошу надати для ознайомлення матеріали ____________________ справи №__________________________за позовом ______________________ до __________________________________  про ______________________________________________</w:t>
      </w:r>
    </w:p>
    <w:p w:rsidR="00FB5E64" w:rsidRPr="00FB5E64" w:rsidRDefault="00FB5E64" w:rsidP="00FB5E64">
      <w:pPr>
        <w:tabs>
          <w:tab w:val="left" w:pos="4820"/>
        </w:tabs>
        <w:rPr>
          <w:lang w:val="uk-UA"/>
        </w:rPr>
      </w:pPr>
      <w:r w:rsidRPr="00FB5E64">
        <w:rPr>
          <w:lang w:val="uk-UA"/>
        </w:rPr>
        <w:t>______________________________________________________________________________________________________________.</w:t>
      </w:r>
    </w:p>
    <w:p w:rsidR="00FB5E64" w:rsidRPr="00FB5E64" w:rsidRDefault="00FB5E64" w:rsidP="00FB5E64">
      <w:pPr>
        <w:rPr>
          <w:lang w:val="uk-UA"/>
        </w:rPr>
      </w:pPr>
    </w:p>
    <w:p w:rsidR="00FB5E64" w:rsidRPr="00FB5E64" w:rsidRDefault="00FB5E64" w:rsidP="00FB5E64">
      <w:pPr>
        <w:rPr>
          <w:lang w:val="uk-UA"/>
        </w:rPr>
      </w:pPr>
      <w:r w:rsidRPr="00FB5E64">
        <w:rPr>
          <w:lang w:val="uk-UA"/>
        </w:rPr>
        <w:t>Суддя_______________________________. Справа призначена до розгляду (розглянута) _________________.</w:t>
      </w:r>
    </w:p>
    <w:p w:rsidR="00FB5E64" w:rsidRPr="00FB5E64" w:rsidRDefault="00FB5E64" w:rsidP="00FB5E64">
      <w:pPr>
        <w:rPr>
          <w:lang w:val="uk-UA"/>
        </w:rPr>
      </w:pPr>
    </w:p>
    <w:p w:rsidR="00FB5E64" w:rsidRPr="00FB5E64" w:rsidRDefault="00FB5E64" w:rsidP="00FB5E64">
      <w:pPr>
        <w:rPr>
          <w:b/>
          <w:lang w:val="uk-UA"/>
        </w:rPr>
      </w:pPr>
    </w:p>
    <w:p w:rsidR="00FB5E64" w:rsidRPr="00FB5E64" w:rsidRDefault="00FB5E64" w:rsidP="00FB5E64">
      <w:pPr>
        <w:rPr>
          <w:b/>
          <w:lang w:val="uk-UA"/>
        </w:rPr>
      </w:pPr>
    </w:p>
    <w:p w:rsidR="00FB5E64" w:rsidRPr="00FB5E64" w:rsidRDefault="00FB5E64" w:rsidP="00FB5E64">
      <w:pPr>
        <w:ind w:firstLine="709"/>
        <w:rPr>
          <w:b/>
          <w:lang w:val="uk-UA"/>
        </w:rPr>
      </w:pPr>
    </w:p>
    <w:p w:rsidR="00FB5E64" w:rsidRPr="00FB5E64" w:rsidRDefault="00FB5E64" w:rsidP="00FB5E64">
      <w:pPr>
        <w:ind w:firstLine="709"/>
        <w:rPr>
          <w:b/>
          <w:lang w:val="uk-UA"/>
        </w:rPr>
      </w:pPr>
      <w:r w:rsidRPr="00FB5E64">
        <w:rPr>
          <w:b/>
          <w:lang w:val="uk-UA"/>
        </w:rPr>
        <w:t>При ознайомленні зі справою ЗАБОРОНЯЄТЬСЯ:</w:t>
      </w:r>
    </w:p>
    <w:p w:rsidR="00FB5E64" w:rsidRPr="00FB5E64" w:rsidRDefault="00FB5E64" w:rsidP="00FB5E64">
      <w:pPr>
        <w:pStyle w:val="a3"/>
        <w:numPr>
          <w:ilvl w:val="0"/>
          <w:numId w:val="1"/>
        </w:numPr>
        <w:rPr>
          <w:b/>
          <w:lang w:val="uk-UA"/>
        </w:rPr>
      </w:pPr>
      <w:r w:rsidRPr="00FB5E64">
        <w:rPr>
          <w:b/>
          <w:lang w:val="uk-UA"/>
        </w:rPr>
        <w:t>виносити справу за межі кімнати для ознайомлення;</w:t>
      </w:r>
    </w:p>
    <w:p w:rsidR="00FB5E64" w:rsidRPr="00FB5E64" w:rsidRDefault="00FB5E64" w:rsidP="00FB5E64">
      <w:pPr>
        <w:pStyle w:val="a3"/>
        <w:numPr>
          <w:ilvl w:val="0"/>
          <w:numId w:val="1"/>
        </w:numPr>
        <w:rPr>
          <w:b/>
          <w:lang w:val="uk-UA"/>
        </w:rPr>
      </w:pPr>
      <w:r w:rsidRPr="00FB5E64">
        <w:rPr>
          <w:b/>
          <w:lang w:val="uk-UA"/>
        </w:rPr>
        <w:t>вносити будь-які зміни чи виправлення в матеріали справи;</w:t>
      </w:r>
    </w:p>
    <w:p w:rsidR="00FB5E64" w:rsidRPr="00FB5E64" w:rsidRDefault="00FB5E64" w:rsidP="00FB5E64">
      <w:pPr>
        <w:pStyle w:val="a3"/>
        <w:numPr>
          <w:ilvl w:val="0"/>
          <w:numId w:val="1"/>
        </w:numPr>
        <w:rPr>
          <w:b/>
          <w:lang w:val="uk-UA"/>
        </w:rPr>
      </w:pPr>
      <w:r w:rsidRPr="00FB5E64">
        <w:rPr>
          <w:b/>
          <w:lang w:val="uk-UA"/>
        </w:rPr>
        <w:t>робити власні помітки на аркушах справи;</w:t>
      </w:r>
    </w:p>
    <w:p w:rsidR="00FB5E64" w:rsidRPr="00FB5E64" w:rsidRDefault="00FB5E64" w:rsidP="00FB5E64">
      <w:pPr>
        <w:pStyle w:val="a3"/>
        <w:numPr>
          <w:ilvl w:val="0"/>
          <w:numId w:val="1"/>
        </w:numPr>
        <w:rPr>
          <w:b/>
          <w:lang w:val="uk-UA"/>
        </w:rPr>
      </w:pPr>
      <w:r w:rsidRPr="00FB5E64">
        <w:rPr>
          <w:b/>
          <w:lang w:val="uk-UA"/>
        </w:rPr>
        <w:t>самостійно вилучати та залучати документи в справі;</w:t>
      </w:r>
    </w:p>
    <w:p w:rsidR="00FB5E64" w:rsidRPr="00FB5E64" w:rsidRDefault="00FB5E64" w:rsidP="00FB5E64">
      <w:pPr>
        <w:rPr>
          <w:b/>
          <w:lang w:val="uk-UA"/>
        </w:rPr>
      </w:pPr>
    </w:p>
    <w:p w:rsidR="00FB5E64" w:rsidRPr="00FB5E64" w:rsidRDefault="00FB5E64" w:rsidP="00FB5E64">
      <w:pPr>
        <w:ind w:firstLine="709"/>
        <w:rPr>
          <w:b/>
          <w:lang w:val="uk-UA"/>
        </w:rPr>
      </w:pPr>
      <w:r w:rsidRPr="00FB5E64">
        <w:rPr>
          <w:b/>
          <w:lang w:val="uk-UA"/>
        </w:rPr>
        <w:t>У разі порушення встановленого порядку винна особа підлягає відповідальності за ст. 185-3 Кодексу України про адміністративні правопорушення.</w:t>
      </w:r>
    </w:p>
    <w:p w:rsidR="00FB5E64" w:rsidRPr="00FB5E64" w:rsidRDefault="00FB5E64" w:rsidP="00FB5E64">
      <w:pPr>
        <w:rPr>
          <w:b/>
          <w:lang w:val="uk-UA"/>
        </w:rPr>
      </w:pPr>
    </w:p>
    <w:p w:rsidR="00FB5E64" w:rsidRPr="00FB5E64" w:rsidRDefault="00FB5E64" w:rsidP="00FB5E64">
      <w:pPr>
        <w:ind w:left="285"/>
        <w:rPr>
          <w:lang w:val="uk-UA"/>
        </w:rPr>
      </w:pPr>
      <w:r w:rsidRPr="00FB5E64">
        <w:rPr>
          <w:lang w:val="uk-UA"/>
        </w:rPr>
        <w:t>Про відповідальність попереджений (на) _________________________________________________________________________</w:t>
      </w:r>
    </w:p>
    <w:p w:rsidR="00FB5E64" w:rsidRPr="00FB5E64" w:rsidRDefault="00FB5E64" w:rsidP="00FB5E64">
      <w:pPr>
        <w:ind w:left="285"/>
        <w:jc w:val="right"/>
        <w:rPr>
          <w:lang w:val="uk-UA"/>
        </w:rPr>
      </w:pPr>
      <w:r w:rsidRPr="00FB5E64">
        <w:rPr>
          <w:lang w:val="uk-UA"/>
        </w:rPr>
        <w:t>(підпис, прізвище, ім’я та по-батькові заявника)</w:t>
      </w:r>
    </w:p>
    <w:p w:rsidR="00FB5E64" w:rsidRPr="00FB5E64" w:rsidRDefault="00FB5E64" w:rsidP="00FB5E64">
      <w:pPr>
        <w:ind w:left="285"/>
        <w:rPr>
          <w:b/>
          <w:lang w:val="uk-UA"/>
        </w:rPr>
      </w:pPr>
    </w:p>
    <w:p w:rsidR="00FB5E64" w:rsidRPr="00FB5E64" w:rsidRDefault="00FB5E64" w:rsidP="00FB5E64">
      <w:pPr>
        <w:ind w:left="285"/>
        <w:rPr>
          <w:b/>
          <w:lang w:val="uk-UA"/>
        </w:rPr>
      </w:pPr>
    </w:p>
    <w:p w:rsidR="00FB5E64" w:rsidRPr="00FB5E64" w:rsidRDefault="00FB5E64" w:rsidP="00FB5E64">
      <w:pPr>
        <w:ind w:left="285"/>
        <w:rPr>
          <w:lang w:val="uk-UA"/>
        </w:rPr>
      </w:pPr>
      <w:r w:rsidRPr="00FB5E64">
        <w:rPr>
          <w:lang w:val="uk-UA"/>
        </w:rPr>
        <w:t>З матеріалами справи ознайомлений (а) ______________________.</w:t>
      </w:r>
    </w:p>
    <w:p w:rsidR="00FB5E64" w:rsidRPr="00FB5E64" w:rsidRDefault="00FB5E64" w:rsidP="00FB5E64">
      <w:pPr>
        <w:rPr>
          <w:lang w:val="uk-UA"/>
        </w:rPr>
      </w:pPr>
    </w:p>
    <w:p w:rsidR="00FB5E64" w:rsidRPr="00FB5E64" w:rsidRDefault="00FB5E64" w:rsidP="00FB5E64">
      <w:pPr>
        <w:rPr>
          <w:lang w:val="uk-UA"/>
        </w:rPr>
      </w:pPr>
      <w:r w:rsidRPr="00FB5E64">
        <w:rPr>
          <w:lang w:val="uk-UA"/>
        </w:rPr>
        <w:t>«_____»__________20__ р.</w:t>
      </w:r>
      <w:r w:rsidRPr="00FB5E64">
        <w:rPr>
          <w:lang w:val="uk-UA"/>
        </w:rPr>
        <w:tab/>
      </w:r>
      <w:r w:rsidRPr="00FB5E64">
        <w:rPr>
          <w:lang w:val="uk-UA"/>
        </w:rPr>
        <w:tab/>
        <w:t>______________________________________________________</w:t>
      </w:r>
    </w:p>
    <w:p w:rsidR="00FB5E64" w:rsidRPr="00FB5E64" w:rsidRDefault="00FB5E64" w:rsidP="00FB5E64">
      <w:pPr>
        <w:ind w:left="3825" w:firstLine="423"/>
        <w:rPr>
          <w:lang w:val="uk-UA"/>
        </w:rPr>
      </w:pPr>
      <w:bookmarkStart w:id="0" w:name="_GoBack"/>
      <w:bookmarkEnd w:id="0"/>
      <w:r w:rsidRPr="00FB5E64">
        <w:rPr>
          <w:lang w:val="uk-UA"/>
        </w:rPr>
        <w:t>(підпис, прізвище, ім’я та по-батькові заявника)</w:t>
      </w:r>
    </w:p>
    <w:p w:rsidR="00FB5E64" w:rsidRPr="00FB5E64" w:rsidRDefault="00FB5E64" w:rsidP="00FB5E64">
      <w:pPr>
        <w:rPr>
          <w:lang w:val="uk-UA"/>
        </w:rPr>
      </w:pPr>
    </w:p>
    <w:p w:rsidR="00EC6D87" w:rsidRPr="00FB5E64" w:rsidRDefault="00EC6D87">
      <w:pPr>
        <w:rPr>
          <w:lang w:val="uk-UA"/>
        </w:rPr>
      </w:pPr>
    </w:p>
    <w:sectPr w:rsidR="00EC6D87" w:rsidRPr="00FB5E64" w:rsidSect="00D018C9">
      <w:pgSz w:w="11906" w:h="16838"/>
      <w:pgMar w:top="142" w:right="566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918BD"/>
    <w:multiLevelType w:val="hybridMultilevel"/>
    <w:tmpl w:val="AC3AC686"/>
    <w:lvl w:ilvl="0" w:tplc="4BF2EC1C">
      <w:start w:val="1"/>
      <w:numFmt w:val="decimal"/>
      <w:lvlText w:val="%1."/>
      <w:lvlJc w:val="left"/>
      <w:pPr>
        <w:ind w:left="645" w:hanging="360"/>
      </w:pPr>
    </w:lvl>
    <w:lvl w:ilvl="1" w:tplc="04220019">
      <w:start w:val="1"/>
      <w:numFmt w:val="lowerLetter"/>
      <w:lvlText w:val="%2."/>
      <w:lvlJc w:val="left"/>
      <w:pPr>
        <w:ind w:left="1365" w:hanging="360"/>
      </w:pPr>
    </w:lvl>
    <w:lvl w:ilvl="2" w:tplc="0422001B">
      <w:start w:val="1"/>
      <w:numFmt w:val="lowerRoman"/>
      <w:lvlText w:val="%3."/>
      <w:lvlJc w:val="right"/>
      <w:pPr>
        <w:ind w:left="2085" w:hanging="180"/>
      </w:pPr>
    </w:lvl>
    <w:lvl w:ilvl="3" w:tplc="0422000F">
      <w:start w:val="1"/>
      <w:numFmt w:val="decimal"/>
      <w:lvlText w:val="%4."/>
      <w:lvlJc w:val="left"/>
      <w:pPr>
        <w:ind w:left="2805" w:hanging="360"/>
      </w:pPr>
    </w:lvl>
    <w:lvl w:ilvl="4" w:tplc="04220019">
      <w:start w:val="1"/>
      <w:numFmt w:val="lowerLetter"/>
      <w:lvlText w:val="%5."/>
      <w:lvlJc w:val="left"/>
      <w:pPr>
        <w:ind w:left="3525" w:hanging="360"/>
      </w:pPr>
    </w:lvl>
    <w:lvl w:ilvl="5" w:tplc="0422001B">
      <w:start w:val="1"/>
      <w:numFmt w:val="lowerRoman"/>
      <w:lvlText w:val="%6."/>
      <w:lvlJc w:val="right"/>
      <w:pPr>
        <w:ind w:left="4245" w:hanging="180"/>
      </w:pPr>
    </w:lvl>
    <w:lvl w:ilvl="6" w:tplc="0422000F">
      <w:start w:val="1"/>
      <w:numFmt w:val="decimal"/>
      <w:lvlText w:val="%7."/>
      <w:lvlJc w:val="left"/>
      <w:pPr>
        <w:ind w:left="4965" w:hanging="360"/>
      </w:pPr>
    </w:lvl>
    <w:lvl w:ilvl="7" w:tplc="04220019">
      <w:start w:val="1"/>
      <w:numFmt w:val="lowerLetter"/>
      <w:lvlText w:val="%8."/>
      <w:lvlJc w:val="left"/>
      <w:pPr>
        <w:ind w:left="5685" w:hanging="360"/>
      </w:pPr>
    </w:lvl>
    <w:lvl w:ilvl="8" w:tplc="0422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64"/>
    <w:rsid w:val="00EC6D87"/>
    <w:rsid w:val="00FB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D696A"/>
  <w15:chartTrackingRefBased/>
  <w15:docId w15:val="{71BC78CE-C9C1-45F4-A347-1462A2098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5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2017-09-29T08:34:00Z</dcterms:created>
  <dcterms:modified xsi:type="dcterms:W3CDTF">2017-09-29T08:34:00Z</dcterms:modified>
</cp:coreProperties>
</file>