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97B" w:rsidRPr="00113431" w:rsidRDefault="0044197B" w:rsidP="0044197B">
      <w:pPr>
        <w:spacing w:after="0" w:line="240" w:lineRule="auto"/>
        <w:jc w:val="center"/>
        <w:rPr>
          <w:rFonts w:ascii="Times New Roman" w:hAnsi="Times New Roman"/>
          <w:b/>
          <w:sz w:val="28"/>
          <w:szCs w:val="28"/>
          <w:lang w:val="uk-UA"/>
        </w:rPr>
      </w:pPr>
      <w:r w:rsidRPr="00113431">
        <w:rPr>
          <w:rFonts w:ascii="Times New Roman" w:hAnsi="Times New Roman"/>
          <w:b/>
          <w:sz w:val="28"/>
          <w:szCs w:val="28"/>
          <w:lang w:val="uk-UA"/>
        </w:rPr>
        <w:t>Огляд даних про стан здійснення судочинства</w:t>
      </w:r>
    </w:p>
    <w:p w:rsidR="0044197B" w:rsidRPr="00113431" w:rsidRDefault="0044197B" w:rsidP="0044197B">
      <w:pPr>
        <w:spacing w:after="0" w:line="240" w:lineRule="auto"/>
        <w:jc w:val="center"/>
        <w:rPr>
          <w:rFonts w:ascii="Times New Roman" w:hAnsi="Times New Roman"/>
          <w:b/>
          <w:sz w:val="28"/>
          <w:szCs w:val="28"/>
          <w:lang w:val="uk-UA"/>
        </w:rPr>
      </w:pPr>
      <w:r w:rsidRPr="00113431">
        <w:rPr>
          <w:rFonts w:ascii="Times New Roman" w:hAnsi="Times New Roman"/>
          <w:b/>
          <w:sz w:val="28"/>
          <w:szCs w:val="28"/>
          <w:lang w:val="uk-UA"/>
        </w:rPr>
        <w:t xml:space="preserve"> Полтавським окружним адміністративним судом </w:t>
      </w:r>
    </w:p>
    <w:p w:rsidR="0044197B" w:rsidRPr="00113431" w:rsidRDefault="0044197B" w:rsidP="0044197B">
      <w:pPr>
        <w:spacing w:after="0" w:line="240" w:lineRule="auto"/>
        <w:jc w:val="center"/>
        <w:rPr>
          <w:rFonts w:ascii="Times New Roman" w:hAnsi="Times New Roman"/>
          <w:b/>
          <w:sz w:val="28"/>
          <w:szCs w:val="28"/>
          <w:lang w:val="uk-UA"/>
        </w:rPr>
      </w:pPr>
      <w:r w:rsidRPr="00113431">
        <w:rPr>
          <w:rFonts w:ascii="Times New Roman" w:hAnsi="Times New Roman"/>
          <w:b/>
          <w:sz w:val="28"/>
          <w:szCs w:val="28"/>
          <w:lang w:val="uk-UA"/>
        </w:rPr>
        <w:t>у першому півріччі 201</w:t>
      </w:r>
      <w:r w:rsidR="001E7C24">
        <w:rPr>
          <w:rFonts w:ascii="Times New Roman" w:hAnsi="Times New Roman"/>
          <w:b/>
          <w:sz w:val="28"/>
          <w:szCs w:val="28"/>
          <w:lang w:val="uk-UA"/>
        </w:rPr>
        <w:t>7</w:t>
      </w:r>
      <w:r w:rsidRPr="00113431">
        <w:rPr>
          <w:rFonts w:ascii="Times New Roman" w:hAnsi="Times New Roman"/>
          <w:b/>
          <w:sz w:val="28"/>
          <w:szCs w:val="28"/>
          <w:lang w:val="uk-UA"/>
        </w:rPr>
        <w:t xml:space="preserve"> року</w:t>
      </w:r>
    </w:p>
    <w:p w:rsidR="007B2DCA" w:rsidRPr="00126885" w:rsidRDefault="007B2DCA" w:rsidP="007B2DCA">
      <w:pPr>
        <w:spacing w:after="0" w:line="240" w:lineRule="auto"/>
        <w:jc w:val="center"/>
        <w:rPr>
          <w:rFonts w:ascii="Times New Roman" w:hAnsi="Times New Roman"/>
          <w:b/>
          <w:bCs/>
          <w:sz w:val="26"/>
          <w:szCs w:val="26"/>
          <w:lang w:val="uk-UA"/>
        </w:rPr>
      </w:pPr>
    </w:p>
    <w:p w:rsidR="000247FC" w:rsidRDefault="000247FC" w:rsidP="009B643D">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На виконання завдання Державної судової адміністрації України та відповідно до Плану роботи Полтавського окружного адміністративного суду проведено огляд даних про стан </w:t>
      </w:r>
      <w:r w:rsidRPr="00126885">
        <w:rPr>
          <w:rFonts w:ascii="Times New Roman" w:hAnsi="Times New Roman"/>
          <w:sz w:val="26"/>
          <w:szCs w:val="26"/>
          <w:lang w:val="uk-UA"/>
        </w:rPr>
        <w:t xml:space="preserve">здійснення </w:t>
      </w:r>
      <w:r>
        <w:rPr>
          <w:rFonts w:ascii="Times New Roman" w:hAnsi="Times New Roman"/>
          <w:sz w:val="26"/>
          <w:szCs w:val="26"/>
          <w:lang w:val="uk-UA"/>
        </w:rPr>
        <w:t>судочинства</w:t>
      </w:r>
      <w:r w:rsidRPr="00126885">
        <w:rPr>
          <w:rFonts w:ascii="Times New Roman" w:hAnsi="Times New Roman"/>
          <w:sz w:val="26"/>
          <w:szCs w:val="26"/>
          <w:lang w:val="uk-UA"/>
        </w:rPr>
        <w:t xml:space="preserve"> Полтавським окружним адміністративним судом у першому півріччі 201</w:t>
      </w:r>
      <w:r>
        <w:rPr>
          <w:rFonts w:ascii="Times New Roman" w:hAnsi="Times New Roman"/>
          <w:sz w:val="26"/>
          <w:szCs w:val="26"/>
          <w:lang w:val="uk-UA"/>
        </w:rPr>
        <w:t>7 року.</w:t>
      </w:r>
      <w:r w:rsidRPr="00126885">
        <w:rPr>
          <w:rFonts w:ascii="Times New Roman" w:hAnsi="Times New Roman"/>
          <w:sz w:val="26"/>
          <w:szCs w:val="26"/>
          <w:lang w:val="uk-UA"/>
        </w:rPr>
        <w:tab/>
      </w:r>
    </w:p>
    <w:p w:rsidR="00354563" w:rsidRPr="00126885" w:rsidRDefault="000247FC" w:rsidP="009B643D">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М</w:t>
      </w:r>
      <w:r w:rsidR="008F226B">
        <w:rPr>
          <w:rFonts w:ascii="Times New Roman" w:hAnsi="Times New Roman"/>
          <w:sz w:val="26"/>
          <w:szCs w:val="26"/>
          <w:lang w:val="uk-UA"/>
        </w:rPr>
        <w:t xml:space="preserve">етою даного аналізу є </w:t>
      </w:r>
      <w:r w:rsidR="00F708EC">
        <w:rPr>
          <w:rFonts w:ascii="Times New Roman" w:hAnsi="Times New Roman"/>
          <w:sz w:val="26"/>
          <w:szCs w:val="26"/>
          <w:lang w:val="uk-UA"/>
        </w:rPr>
        <w:t xml:space="preserve">дослідження кількісних </w:t>
      </w:r>
      <w:r>
        <w:rPr>
          <w:rFonts w:ascii="Times New Roman" w:hAnsi="Times New Roman"/>
          <w:sz w:val="26"/>
          <w:szCs w:val="26"/>
          <w:lang w:val="uk-UA"/>
        </w:rPr>
        <w:t>та якісних характеристик</w:t>
      </w:r>
      <w:r w:rsidR="008F226B">
        <w:rPr>
          <w:rFonts w:ascii="Times New Roman" w:hAnsi="Times New Roman"/>
          <w:sz w:val="26"/>
          <w:szCs w:val="26"/>
          <w:lang w:val="uk-UA"/>
        </w:rPr>
        <w:t xml:space="preserve"> здійснення судочинства, порівняння їх </w:t>
      </w:r>
      <w:r w:rsidR="00F708EC" w:rsidRPr="00126885">
        <w:rPr>
          <w:rFonts w:ascii="Times New Roman" w:hAnsi="Times New Roman"/>
          <w:sz w:val="26"/>
          <w:szCs w:val="26"/>
          <w:lang w:val="uk-UA"/>
        </w:rPr>
        <w:t>з аналогічн</w:t>
      </w:r>
      <w:r w:rsidR="00F708EC">
        <w:rPr>
          <w:rFonts w:ascii="Times New Roman" w:hAnsi="Times New Roman"/>
          <w:sz w:val="26"/>
          <w:szCs w:val="26"/>
          <w:lang w:val="uk-UA"/>
        </w:rPr>
        <w:t>им</w:t>
      </w:r>
      <w:r w:rsidR="00F708EC" w:rsidRPr="00126885">
        <w:rPr>
          <w:rFonts w:ascii="Times New Roman" w:hAnsi="Times New Roman"/>
          <w:sz w:val="26"/>
          <w:szCs w:val="26"/>
          <w:lang w:val="uk-UA"/>
        </w:rPr>
        <w:t xml:space="preserve"> період</w:t>
      </w:r>
      <w:r w:rsidR="009B643D">
        <w:rPr>
          <w:rFonts w:ascii="Times New Roman" w:hAnsi="Times New Roman"/>
          <w:sz w:val="26"/>
          <w:szCs w:val="26"/>
          <w:lang w:val="uk-UA"/>
        </w:rPr>
        <w:t>о</w:t>
      </w:r>
      <w:r w:rsidR="00F708EC">
        <w:rPr>
          <w:rFonts w:ascii="Times New Roman" w:hAnsi="Times New Roman"/>
          <w:sz w:val="26"/>
          <w:szCs w:val="26"/>
          <w:lang w:val="uk-UA"/>
        </w:rPr>
        <w:t>м</w:t>
      </w:r>
      <w:r w:rsidR="00F708EC" w:rsidRPr="00126885">
        <w:rPr>
          <w:rFonts w:ascii="Times New Roman" w:hAnsi="Times New Roman"/>
          <w:sz w:val="26"/>
          <w:szCs w:val="26"/>
          <w:lang w:val="uk-UA"/>
        </w:rPr>
        <w:t xml:space="preserve"> 201</w:t>
      </w:r>
      <w:r>
        <w:rPr>
          <w:rFonts w:ascii="Times New Roman" w:hAnsi="Times New Roman"/>
          <w:sz w:val="26"/>
          <w:szCs w:val="26"/>
          <w:lang w:val="uk-UA"/>
        </w:rPr>
        <w:t>6</w:t>
      </w:r>
      <w:r w:rsidR="00F708EC" w:rsidRPr="00126885">
        <w:rPr>
          <w:rFonts w:ascii="Times New Roman" w:hAnsi="Times New Roman"/>
          <w:sz w:val="26"/>
          <w:szCs w:val="26"/>
          <w:lang w:val="uk-UA"/>
        </w:rPr>
        <w:t xml:space="preserve"> рок</w:t>
      </w:r>
      <w:r>
        <w:rPr>
          <w:rFonts w:ascii="Times New Roman" w:hAnsi="Times New Roman"/>
          <w:sz w:val="26"/>
          <w:szCs w:val="26"/>
          <w:lang w:val="uk-UA"/>
        </w:rPr>
        <w:t>у</w:t>
      </w:r>
      <w:r w:rsidR="008F226B">
        <w:rPr>
          <w:rFonts w:ascii="Times New Roman" w:hAnsi="Times New Roman"/>
          <w:sz w:val="26"/>
          <w:szCs w:val="26"/>
          <w:lang w:val="uk-UA"/>
        </w:rPr>
        <w:t xml:space="preserve"> для</w:t>
      </w:r>
      <w:r>
        <w:rPr>
          <w:rFonts w:ascii="Times New Roman" w:hAnsi="Times New Roman"/>
          <w:sz w:val="26"/>
          <w:szCs w:val="26"/>
          <w:lang w:val="uk-UA"/>
        </w:rPr>
        <w:t xml:space="preserve"> </w:t>
      </w:r>
      <w:r w:rsidR="008F226B">
        <w:rPr>
          <w:rFonts w:ascii="Times New Roman" w:hAnsi="Times New Roman"/>
          <w:sz w:val="26"/>
          <w:szCs w:val="26"/>
          <w:lang w:val="uk-UA"/>
        </w:rPr>
        <w:t>виявлення</w:t>
      </w:r>
      <w:r>
        <w:rPr>
          <w:rFonts w:ascii="Times New Roman" w:hAnsi="Times New Roman"/>
          <w:sz w:val="26"/>
          <w:szCs w:val="26"/>
          <w:lang w:val="uk-UA"/>
        </w:rPr>
        <w:t xml:space="preserve"> о</w:t>
      </w:r>
      <w:r w:rsidR="008F226B">
        <w:rPr>
          <w:rFonts w:ascii="Times New Roman" w:hAnsi="Times New Roman"/>
          <w:sz w:val="26"/>
          <w:szCs w:val="26"/>
          <w:lang w:val="uk-UA"/>
        </w:rPr>
        <w:t>сновних тенденцій в роботі суду, встановлення шляхів покращення стану здійснення судочинства.</w:t>
      </w:r>
    </w:p>
    <w:p w:rsidR="009C6909" w:rsidRDefault="000247FC" w:rsidP="007B2DCA">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Базовими о</w:t>
      </w:r>
      <w:r w:rsidR="009C6909">
        <w:rPr>
          <w:rFonts w:ascii="Times New Roman" w:hAnsi="Times New Roman"/>
          <w:sz w:val="26"/>
          <w:szCs w:val="26"/>
          <w:lang w:val="uk-UA"/>
        </w:rPr>
        <w:t>б’єкт</w:t>
      </w:r>
      <w:r>
        <w:rPr>
          <w:rFonts w:ascii="Times New Roman" w:hAnsi="Times New Roman"/>
          <w:sz w:val="26"/>
          <w:szCs w:val="26"/>
          <w:lang w:val="uk-UA"/>
        </w:rPr>
        <w:t>а</w:t>
      </w:r>
      <w:r w:rsidR="009C6909">
        <w:rPr>
          <w:rFonts w:ascii="Times New Roman" w:hAnsi="Times New Roman"/>
          <w:sz w:val="26"/>
          <w:szCs w:val="26"/>
          <w:lang w:val="uk-UA"/>
        </w:rPr>
        <w:t>м</w:t>
      </w:r>
      <w:r>
        <w:rPr>
          <w:rFonts w:ascii="Times New Roman" w:hAnsi="Times New Roman"/>
          <w:sz w:val="26"/>
          <w:szCs w:val="26"/>
          <w:lang w:val="uk-UA"/>
        </w:rPr>
        <w:t>и</w:t>
      </w:r>
      <w:r w:rsidR="009C6909">
        <w:rPr>
          <w:rFonts w:ascii="Times New Roman" w:hAnsi="Times New Roman"/>
          <w:sz w:val="26"/>
          <w:szCs w:val="26"/>
          <w:lang w:val="uk-UA"/>
        </w:rPr>
        <w:t xml:space="preserve"> дослідження</w:t>
      </w:r>
      <w:r>
        <w:rPr>
          <w:rFonts w:ascii="Times New Roman" w:hAnsi="Times New Roman"/>
          <w:sz w:val="26"/>
          <w:szCs w:val="26"/>
          <w:lang w:val="uk-UA"/>
        </w:rPr>
        <w:t xml:space="preserve"> є показники статистичних звітів</w:t>
      </w:r>
      <w:r w:rsidR="009C6909">
        <w:rPr>
          <w:rFonts w:ascii="Times New Roman" w:hAnsi="Times New Roman"/>
          <w:sz w:val="26"/>
          <w:szCs w:val="26"/>
          <w:lang w:val="uk-UA"/>
        </w:rPr>
        <w:t>:</w:t>
      </w:r>
    </w:p>
    <w:p w:rsidR="000247FC" w:rsidRDefault="007B2DCA" w:rsidP="009C6909">
      <w:pPr>
        <w:pStyle w:val="a3"/>
        <w:numPr>
          <w:ilvl w:val="0"/>
          <w:numId w:val="13"/>
        </w:numPr>
        <w:spacing w:after="0" w:line="240" w:lineRule="auto"/>
        <w:ind w:left="0" w:firstLine="0"/>
        <w:jc w:val="both"/>
        <w:rPr>
          <w:rFonts w:ascii="Times New Roman" w:hAnsi="Times New Roman"/>
          <w:sz w:val="26"/>
          <w:szCs w:val="26"/>
          <w:lang w:val="uk-UA"/>
        </w:rPr>
      </w:pPr>
      <w:r w:rsidRPr="009C6909">
        <w:rPr>
          <w:rFonts w:ascii="Times New Roman" w:hAnsi="Times New Roman"/>
          <w:sz w:val="26"/>
          <w:szCs w:val="26"/>
          <w:lang w:val="uk-UA"/>
        </w:rPr>
        <w:t xml:space="preserve"> за формою 2а «Звіт судів першої інстанції щодо розгляду справ у порядку адміністративного судочинства за перше півріччя 201</w:t>
      </w:r>
      <w:r w:rsidR="001E7C24">
        <w:rPr>
          <w:rFonts w:ascii="Times New Roman" w:hAnsi="Times New Roman"/>
          <w:sz w:val="26"/>
          <w:szCs w:val="26"/>
          <w:lang w:val="uk-UA"/>
        </w:rPr>
        <w:t>7</w:t>
      </w:r>
      <w:r w:rsidRPr="009C6909">
        <w:rPr>
          <w:rFonts w:ascii="Times New Roman" w:hAnsi="Times New Roman"/>
          <w:sz w:val="26"/>
          <w:szCs w:val="26"/>
          <w:lang w:val="uk-UA"/>
        </w:rPr>
        <w:t xml:space="preserve"> року»,</w:t>
      </w:r>
    </w:p>
    <w:p w:rsidR="000247FC" w:rsidRDefault="007B2DCA" w:rsidP="009C6909">
      <w:pPr>
        <w:pStyle w:val="a3"/>
        <w:numPr>
          <w:ilvl w:val="0"/>
          <w:numId w:val="13"/>
        </w:numPr>
        <w:spacing w:after="0" w:line="240" w:lineRule="auto"/>
        <w:ind w:left="0" w:firstLine="0"/>
        <w:jc w:val="both"/>
        <w:rPr>
          <w:rFonts w:ascii="Times New Roman" w:hAnsi="Times New Roman"/>
          <w:sz w:val="26"/>
          <w:szCs w:val="26"/>
          <w:lang w:val="uk-UA"/>
        </w:rPr>
      </w:pPr>
      <w:r w:rsidRPr="009C6909">
        <w:rPr>
          <w:rFonts w:ascii="Times New Roman" w:hAnsi="Times New Roman"/>
          <w:sz w:val="26"/>
          <w:szCs w:val="26"/>
          <w:lang w:val="uk-UA"/>
        </w:rPr>
        <w:t xml:space="preserve"> за формою 4 «Звіт щодо звернення до виконання рішень судів у частині майнових стягнень за перше півріччя 201</w:t>
      </w:r>
      <w:r w:rsidR="001E7C24">
        <w:rPr>
          <w:rFonts w:ascii="Times New Roman" w:hAnsi="Times New Roman"/>
          <w:sz w:val="26"/>
          <w:szCs w:val="26"/>
          <w:lang w:val="uk-UA"/>
        </w:rPr>
        <w:t>7</w:t>
      </w:r>
      <w:r w:rsidR="009C6909">
        <w:rPr>
          <w:rFonts w:ascii="Times New Roman" w:hAnsi="Times New Roman"/>
          <w:sz w:val="26"/>
          <w:szCs w:val="26"/>
          <w:lang w:val="uk-UA"/>
        </w:rPr>
        <w:t xml:space="preserve"> року», </w:t>
      </w:r>
    </w:p>
    <w:p w:rsidR="009C6909" w:rsidRDefault="007B2DCA" w:rsidP="009C6909">
      <w:pPr>
        <w:pStyle w:val="a3"/>
        <w:numPr>
          <w:ilvl w:val="0"/>
          <w:numId w:val="13"/>
        </w:numPr>
        <w:spacing w:after="0" w:line="240" w:lineRule="auto"/>
        <w:ind w:left="0" w:firstLine="0"/>
        <w:jc w:val="both"/>
        <w:rPr>
          <w:rFonts w:ascii="Times New Roman" w:hAnsi="Times New Roman"/>
          <w:sz w:val="26"/>
          <w:szCs w:val="26"/>
          <w:lang w:val="uk-UA"/>
        </w:rPr>
      </w:pPr>
      <w:r w:rsidRPr="009C6909">
        <w:rPr>
          <w:rFonts w:ascii="Times New Roman" w:hAnsi="Times New Roman"/>
          <w:sz w:val="26"/>
          <w:szCs w:val="26"/>
          <w:lang w:val="uk-UA"/>
        </w:rPr>
        <w:t>за формою 10 «Звіт про справляння, звільнення від сплати та повернення судового збору в місцевих та апеляційних  судах за перше півріччя 201</w:t>
      </w:r>
      <w:r w:rsidR="001E7C24">
        <w:rPr>
          <w:rFonts w:ascii="Times New Roman" w:hAnsi="Times New Roman"/>
          <w:sz w:val="26"/>
          <w:szCs w:val="26"/>
          <w:lang w:val="uk-UA"/>
        </w:rPr>
        <w:t>7</w:t>
      </w:r>
      <w:r w:rsidR="009C6909">
        <w:rPr>
          <w:rFonts w:ascii="Times New Roman" w:hAnsi="Times New Roman"/>
          <w:sz w:val="26"/>
          <w:szCs w:val="26"/>
          <w:lang w:val="uk-UA"/>
        </w:rPr>
        <w:t xml:space="preserve"> року»;</w:t>
      </w:r>
    </w:p>
    <w:p w:rsidR="000247FC" w:rsidRDefault="000247FC" w:rsidP="009C6909">
      <w:pPr>
        <w:pStyle w:val="a3"/>
        <w:numPr>
          <w:ilvl w:val="0"/>
          <w:numId w:val="13"/>
        </w:numPr>
        <w:spacing w:after="0" w:line="240" w:lineRule="auto"/>
        <w:ind w:left="0" w:firstLine="0"/>
        <w:jc w:val="both"/>
        <w:rPr>
          <w:rFonts w:ascii="Times New Roman" w:hAnsi="Times New Roman"/>
          <w:sz w:val="26"/>
          <w:szCs w:val="26"/>
          <w:lang w:val="uk-UA"/>
        </w:rPr>
      </w:pPr>
      <w:r>
        <w:rPr>
          <w:rFonts w:ascii="Times New Roman" w:hAnsi="Times New Roman"/>
          <w:sz w:val="26"/>
          <w:szCs w:val="26"/>
          <w:lang w:val="uk-UA"/>
        </w:rPr>
        <w:t>за формою 1-ОАС «Звіт окружних адміністративних судів про розгляд судових справ»</w:t>
      </w:r>
    </w:p>
    <w:p w:rsidR="007B2DCA" w:rsidRPr="009C6909" w:rsidRDefault="007B2DCA" w:rsidP="009C6909">
      <w:pPr>
        <w:pStyle w:val="a3"/>
        <w:numPr>
          <w:ilvl w:val="0"/>
          <w:numId w:val="13"/>
        </w:numPr>
        <w:spacing w:after="0" w:line="240" w:lineRule="auto"/>
        <w:ind w:left="0" w:firstLine="0"/>
        <w:jc w:val="both"/>
        <w:rPr>
          <w:rFonts w:ascii="Times New Roman" w:hAnsi="Times New Roman"/>
          <w:sz w:val="26"/>
          <w:szCs w:val="26"/>
          <w:lang w:val="uk-UA"/>
        </w:rPr>
      </w:pPr>
      <w:r w:rsidRPr="009C6909">
        <w:rPr>
          <w:rFonts w:ascii="Times New Roman" w:hAnsi="Times New Roman"/>
          <w:sz w:val="26"/>
          <w:szCs w:val="26"/>
          <w:lang w:val="uk-UA"/>
        </w:rPr>
        <w:t>дані комп’ютерної програми «Діловодство спеціалізованого суду» («ДСС»).</w:t>
      </w:r>
    </w:p>
    <w:p w:rsidR="002850DE" w:rsidRDefault="002850DE" w:rsidP="00AC3180">
      <w:pPr>
        <w:spacing w:after="0" w:line="240" w:lineRule="auto"/>
        <w:jc w:val="both"/>
        <w:rPr>
          <w:rFonts w:ascii="Times New Roman" w:hAnsi="Times New Roman"/>
          <w:sz w:val="26"/>
          <w:szCs w:val="26"/>
          <w:lang w:val="uk-UA"/>
        </w:rPr>
      </w:pPr>
    </w:p>
    <w:p w:rsidR="008F226B" w:rsidRDefault="0077726C" w:rsidP="0077726C">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На</w:t>
      </w:r>
      <w:r w:rsidR="008F226B">
        <w:rPr>
          <w:rFonts w:ascii="Times New Roman" w:hAnsi="Times New Roman"/>
          <w:sz w:val="26"/>
          <w:szCs w:val="26"/>
          <w:lang w:val="uk-UA"/>
        </w:rPr>
        <w:t xml:space="preserve"> процес формування основних</w:t>
      </w:r>
      <w:r>
        <w:rPr>
          <w:rFonts w:ascii="Times New Roman" w:hAnsi="Times New Roman"/>
          <w:sz w:val="26"/>
          <w:szCs w:val="26"/>
          <w:lang w:val="uk-UA"/>
        </w:rPr>
        <w:t xml:space="preserve"> показник</w:t>
      </w:r>
      <w:r w:rsidR="008F226B">
        <w:rPr>
          <w:rFonts w:ascii="Times New Roman" w:hAnsi="Times New Roman"/>
          <w:sz w:val="26"/>
          <w:szCs w:val="26"/>
          <w:lang w:val="uk-UA"/>
        </w:rPr>
        <w:t>ів</w:t>
      </w:r>
      <w:r>
        <w:rPr>
          <w:rFonts w:ascii="Times New Roman" w:hAnsi="Times New Roman"/>
          <w:sz w:val="26"/>
          <w:szCs w:val="26"/>
          <w:lang w:val="uk-UA"/>
        </w:rPr>
        <w:t xml:space="preserve"> здійснення судочинства </w:t>
      </w:r>
      <w:r w:rsidR="008F226B">
        <w:rPr>
          <w:rFonts w:ascii="Times New Roman" w:hAnsi="Times New Roman"/>
          <w:sz w:val="26"/>
          <w:szCs w:val="26"/>
          <w:lang w:val="uk-UA"/>
        </w:rPr>
        <w:t xml:space="preserve">у </w:t>
      </w:r>
      <w:r>
        <w:rPr>
          <w:rFonts w:ascii="Times New Roman" w:hAnsi="Times New Roman"/>
          <w:sz w:val="26"/>
          <w:szCs w:val="26"/>
          <w:lang w:val="uk-UA"/>
        </w:rPr>
        <w:t>Полтавсько</w:t>
      </w:r>
      <w:r w:rsidR="008F226B">
        <w:rPr>
          <w:rFonts w:ascii="Times New Roman" w:hAnsi="Times New Roman"/>
          <w:sz w:val="26"/>
          <w:szCs w:val="26"/>
          <w:lang w:val="uk-UA"/>
        </w:rPr>
        <w:t>му</w:t>
      </w:r>
      <w:r>
        <w:rPr>
          <w:rFonts w:ascii="Times New Roman" w:hAnsi="Times New Roman"/>
          <w:sz w:val="26"/>
          <w:szCs w:val="26"/>
          <w:lang w:val="uk-UA"/>
        </w:rPr>
        <w:t xml:space="preserve"> окружно</w:t>
      </w:r>
      <w:r w:rsidR="008F226B">
        <w:rPr>
          <w:rFonts w:ascii="Times New Roman" w:hAnsi="Times New Roman"/>
          <w:sz w:val="26"/>
          <w:szCs w:val="26"/>
          <w:lang w:val="uk-UA"/>
        </w:rPr>
        <w:t>му</w:t>
      </w:r>
      <w:r>
        <w:rPr>
          <w:rFonts w:ascii="Times New Roman" w:hAnsi="Times New Roman"/>
          <w:sz w:val="26"/>
          <w:szCs w:val="26"/>
          <w:lang w:val="uk-UA"/>
        </w:rPr>
        <w:t xml:space="preserve"> адміністративно</w:t>
      </w:r>
      <w:r w:rsidR="008F226B">
        <w:rPr>
          <w:rFonts w:ascii="Times New Roman" w:hAnsi="Times New Roman"/>
          <w:sz w:val="26"/>
          <w:szCs w:val="26"/>
          <w:lang w:val="uk-UA"/>
        </w:rPr>
        <w:t>му</w:t>
      </w:r>
      <w:r>
        <w:rPr>
          <w:rFonts w:ascii="Times New Roman" w:hAnsi="Times New Roman"/>
          <w:sz w:val="26"/>
          <w:szCs w:val="26"/>
          <w:lang w:val="uk-UA"/>
        </w:rPr>
        <w:t xml:space="preserve"> суд</w:t>
      </w:r>
      <w:r w:rsidR="008F226B">
        <w:rPr>
          <w:rFonts w:ascii="Times New Roman" w:hAnsi="Times New Roman"/>
          <w:sz w:val="26"/>
          <w:szCs w:val="26"/>
          <w:lang w:val="uk-UA"/>
        </w:rPr>
        <w:t>і</w:t>
      </w:r>
      <w:r>
        <w:rPr>
          <w:rFonts w:ascii="Times New Roman" w:hAnsi="Times New Roman"/>
          <w:sz w:val="26"/>
          <w:szCs w:val="26"/>
          <w:lang w:val="uk-UA"/>
        </w:rPr>
        <w:t xml:space="preserve"> у звітному періоді впливали декілька факторів: </w:t>
      </w:r>
    </w:p>
    <w:p w:rsidR="008F226B" w:rsidRDefault="0077726C" w:rsidP="008F226B">
      <w:pPr>
        <w:pStyle w:val="a3"/>
        <w:numPr>
          <w:ilvl w:val="0"/>
          <w:numId w:val="15"/>
        </w:numPr>
        <w:spacing w:after="0" w:line="240" w:lineRule="auto"/>
        <w:jc w:val="both"/>
        <w:rPr>
          <w:rFonts w:ascii="Times New Roman" w:hAnsi="Times New Roman"/>
          <w:sz w:val="26"/>
          <w:szCs w:val="26"/>
          <w:lang w:val="uk-UA"/>
        </w:rPr>
      </w:pPr>
      <w:r w:rsidRPr="008F226B">
        <w:rPr>
          <w:rFonts w:ascii="Times New Roman" w:hAnsi="Times New Roman"/>
          <w:sz w:val="26"/>
          <w:szCs w:val="26"/>
          <w:lang w:val="uk-UA"/>
        </w:rPr>
        <w:t>недостатня кількість суддів для оперативного розгляду справ на початку року та обрання безстроково восьми суддів у 2 кварталі 2017 року;</w:t>
      </w:r>
    </w:p>
    <w:p w:rsidR="008F226B" w:rsidRDefault="0077726C" w:rsidP="008F226B">
      <w:pPr>
        <w:pStyle w:val="a3"/>
        <w:numPr>
          <w:ilvl w:val="0"/>
          <w:numId w:val="15"/>
        </w:numPr>
        <w:spacing w:after="0" w:line="240" w:lineRule="auto"/>
        <w:jc w:val="both"/>
        <w:rPr>
          <w:rFonts w:ascii="Times New Roman" w:hAnsi="Times New Roman"/>
          <w:sz w:val="26"/>
          <w:szCs w:val="26"/>
          <w:lang w:val="uk-UA"/>
        </w:rPr>
      </w:pPr>
      <w:r w:rsidRPr="008F226B">
        <w:rPr>
          <w:rFonts w:ascii="Times New Roman" w:hAnsi="Times New Roman"/>
          <w:sz w:val="26"/>
          <w:szCs w:val="26"/>
          <w:lang w:val="uk-UA"/>
        </w:rPr>
        <w:t xml:space="preserve"> зміна законодавчої бази, яка впливає як на зміну показника надходження позовних заяв до суду, так й на складність тих справ, що перебувають в провадженні суду; </w:t>
      </w:r>
    </w:p>
    <w:p w:rsidR="007335C6" w:rsidRPr="008F226B" w:rsidRDefault="003E1698" w:rsidP="008F226B">
      <w:pPr>
        <w:pStyle w:val="a3"/>
        <w:numPr>
          <w:ilvl w:val="0"/>
          <w:numId w:val="15"/>
        </w:numPr>
        <w:spacing w:after="0" w:line="240" w:lineRule="auto"/>
        <w:jc w:val="both"/>
        <w:rPr>
          <w:rFonts w:ascii="Times New Roman" w:hAnsi="Times New Roman"/>
          <w:sz w:val="26"/>
          <w:szCs w:val="26"/>
          <w:lang w:val="uk-UA"/>
        </w:rPr>
      </w:pPr>
      <w:r w:rsidRPr="008F226B">
        <w:rPr>
          <w:rFonts w:ascii="Times New Roman" w:hAnsi="Times New Roman"/>
          <w:sz w:val="26"/>
          <w:szCs w:val="26"/>
          <w:lang w:val="uk-UA"/>
        </w:rPr>
        <w:t xml:space="preserve">збільшення кількості пільговиків по сплаті судового збору дозволила звернутись до суду тим державним органам, у яких </w:t>
      </w:r>
      <w:r w:rsidR="005A425F">
        <w:rPr>
          <w:rFonts w:ascii="Times New Roman" w:hAnsi="Times New Roman"/>
          <w:sz w:val="26"/>
          <w:szCs w:val="26"/>
          <w:lang w:val="uk-UA"/>
        </w:rPr>
        <w:t xml:space="preserve">раніше були </w:t>
      </w:r>
      <w:r w:rsidRPr="008F226B">
        <w:rPr>
          <w:rFonts w:ascii="Times New Roman" w:hAnsi="Times New Roman"/>
          <w:sz w:val="26"/>
          <w:szCs w:val="26"/>
          <w:lang w:val="uk-UA"/>
        </w:rPr>
        <w:t>відсутні такі кошти у бюджеті тощо.</w:t>
      </w:r>
    </w:p>
    <w:p w:rsidR="007335C6" w:rsidRDefault="007335C6" w:rsidP="00DC4DC4">
      <w:pPr>
        <w:spacing w:after="0" w:line="240" w:lineRule="auto"/>
        <w:ind w:firstLine="708"/>
        <w:jc w:val="both"/>
        <w:rPr>
          <w:rFonts w:ascii="Times New Roman" w:hAnsi="Times New Roman"/>
          <w:sz w:val="26"/>
          <w:szCs w:val="26"/>
          <w:lang w:val="uk-UA"/>
        </w:rPr>
      </w:pPr>
    </w:p>
    <w:p w:rsidR="00112214" w:rsidRDefault="00F65B3E" w:rsidP="00DC4DC4">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Відповідно до штатного розпису в суді працює 21 суддя, з яких на початок звітного періоду здійснювали правосуддя лише 5 суддів, у одного судді у березні закінчився </w:t>
      </w:r>
      <w:r w:rsidR="005A425F">
        <w:rPr>
          <w:rFonts w:ascii="Times New Roman" w:hAnsi="Times New Roman"/>
          <w:sz w:val="26"/>
          <w:szCs w:val="26"/>
          <w:lang w:val="uk-UA"/>
        </w:rPr>
        <w:t>строк призначення на посаду судді вперше. У</w:t>
      </w:r>
      <w:r>
        <w:rPr>
          <w:rFonts w:ascii="Times New Roman" w:hAnsi="Times New Roman"/>
          <w:sz w:val="26"/>
          <w:szCs w:val="26"/>
          <w:lang w:val="uk-UA"/>
        </w:rPr>
        <w:t xml:space="preserve"> квітні було обрано безстроково 8 суддів, з яких 7 розпочали здійснювати судочинство. Таким чином, на кінець першого півріччя 2017 року в суді здійснювали правосуддя 11 суддів з 21 за штатом, оскільки двоє суддів перебувають у відпустках по догляду за дитиною, у 8 суддів закінчились повноваження </w:t>
      </w:r>
      <w:r w:rsidR="005A425F">
        <w:rPr>
          <w:rFonts w:ascii="Times New Roman" w:hAnsi="Times New Roman"/>
          <w:sz w:val="26"/>
          <w:szCs w:val="26"/>
          <w:lang w:val="uk-UA"/>
        </w:rPr>
        <w:t>із здійснення правосуддя</w:t>
      </w:r>
      <w:r>
        <w:rPr>
          <w:rFonts w:ascii="Times New Roman" w:hAnsi="Times New Roman"/>
          <w:sz w:val="26"/>
          <w:szCs w:val="26"/>
          <w:lang w:val="uk-UA"/>
        </w:rPr>
        <w:t>.</w:t>
      </w:r>
    </w:p>
    <w:p w:rsidR="00E638D8" w:rsidRDefault="00E638D8" w:rsidP="00DC4DC4">
      <w:pPr>
        <w:spacing w:after="0" w:line="240" w:lineRule="auto"/>
        <w:ind w:firstLine="708"/>
        <w:jc w:val="both"/>
        <w:rPr>
          <w:rFonts w:ascii="Times New Roman" w:hAnsi="Times New Roman"/>
          <w:sz w:val="26"/>
          <w:szCs w:val="26"/>
          <w:lang w:val="uk-UA"/>
        </w:rPr>
      </w:pPr>
    </w:p>
    <w:p w:rsidR="008F226B" w:rsidRPr="008F226B" w:rsidRDefault="008F226B" w:rsidP="008F226B">
      <w:pPr>
        <w:pStyle w:val="a3"/>
        <w:numPr>
          <w:ilvl w:val="0"/>
          <w:numId w:val="17"/>
        </w:numPr>
        <w:spacing w:after="0" w:line="240" w:lineRule="auto"/>
        <w:jc w:val="both"/>
        <w:rPr>
          <w:rFonts w:ascii="Times New Roman" w:hAnsi="Times New Roman"/>
          <w:b/>
          <w:sz w:val="26"/>
          <w:szCs w:val="26"/>
          <w:lang w:val="uk-UA"/>
        </w:rPr>
      </w:pPr>
      <w:r w:rsidRPr="008F226B">
        <w:rPr>
          <w:rFonts w:ascii="Times New Roman" w:hAnsi="Times New Roman"/>
          <w:b/>
          <w:sz w:val="26"/>
          <w:szCs w:val="26"/>
          <w:lang w:val="uk-UA"/>
        </w:rPr>
        <w:t>Надходження та розгляд позовних заяв та матеріалів</w:t>
      </w:r>
    </w:p>
    <w:p w:rsidR="008F226B" w:rsidRPr="008F226B" w:rsidRDefault="008F226B" w:rsidP="008F226B">
      <w:pPr>
        <w:pStyle w:val="a3"/>
        <w:spacing w:after="0" w:line="240" w:lineRule="auto"/>
        <w:ind w:left="1068"/>
        <w:jc w:val="both"/>
        <w:rPr>
          <w:rFonts w:ascii="Times New Roman" w:hAnsi="Times New Roman"/>
          <w:sz w:val="26"/>
          <w:szCs w:val="26"/>
          <w:lang w:val="uk-UA"/>
        </w:rPr>
      </w:pPr>
    </w:p>
    <w:p w:rsidR="00E638D8" w:rsidRDefault="00E638D8" w:rsidP="00E638D8">
      <w:pPr>
        <w:spacing w:after="0" w:line="240" w:lineRule="auto"/>
        <w:ind w:firstLine="708"/>
        <w:jc w:val="both"/>
        <w:rPr>
          <w:rFonts w:ascii="Times New Roman" w:hAnsi="Times New Roman"/>
          <w:sz w:val="26"/>
          <w:szCs w:val="26"/>
          <w:lang w:val="uk-UA"/>
        </w:rPr>
      </w:pPr>
      <w:r w:rsidRPr="008F226B">
        <w:rPr>
          <w:rFonts w:ascii="Times New Roman" w:hAnsi="Times New Roman"/>
          <w:sz w:val="26"/>
          <w:szCs w:val="26"/>
          <w:lang w:val="uk-UA"/>
        </w:rPr>
        <w:t>Надходження позовних заяв (справ) та матеріалів</w:t>
      </w:r>
      <w:r>
        <w:rPr>
          <w:rFonts w:ascii="Times New Roman" w:hAnsi="Times New Roman"/>
          <w:sz w:val="26"/>
          <w:szCs w:val="26"/>
          <w:lang w:val="uk-UA"/>
        </w:rPr>
        <w:t xml:space="preserve"> до суду протягом першого півріччя 2017 року не зазнало суттєвих змін у порівнянні з аналогічним періодом 2016 року.</w:t>
      </w:r>
    </w:p>
    <w:p w:rsidR="00E638D8" w:rsidRDefault="00E638D8" w:rsidP="00E638D8">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Так, п</w:t>
      </w:r>
      <w:r w:rsidRPr="00126885">
        <w:rPr>
          <w:rFonts w:ascii="Times New Roman" w:hAnsi="Times New Roman"/>
          <w:sz w:val="26"/>
          <w:szCs w:val="26"/>
          <w:lang w:val="uk-UA"/>
        </w:rPr>
        <w:t xml:space="preserve">ротягом </w:t>
      </w:r>
      <w:r w:rsidRPr="00582524">
        <w:rPr>
          <w:rFonts w:ascii="Times New Roman" w:hAnsi="Times New Roman"/>
          <w:b/>
          <w:i/>
          <w:sz w:val="26"/>
          <w:szCs w:val="26"/>
          <w:lang w:val="uk-UA"/>
        </w:rPr>
        <w:t>першого півріччя</w:t>
      </w:r>
      <w:r w:rsidRPr="00126885">
        <w:rPr>
          <w:rFonts w:ascii="Times New Roman" w:hAnsi="Times New Roman"/>
          <w:sz w:val="26"/>
          <w:szCs w:val="26"/>
          <w:lang w:val="uk-UA"/>
        </w:rPr>
        <w:t xml:space="preserve"> </w:t>
      </w:r>
      <w:r w:rsidRPr="003E482A">
        <w:rPr>
          <w:rFonts w:ascii="Times New Roman" w:hAnsi="Times New Roman"/>
          <w:b/>
          <w:i/>
          <w:sz w:val="26"/>
          <w:szCs w:val="26"/>
          <w:lang w:val="uk-UA"/>
        </w:rPr>
        <w:t>201</w:t>
      </w:r>
      <w:r>
        <w:rPr>
          <w:rFonts w:ascii="Times New Roman" w:hAnsi="Times New Roman"/>
          <w:b/>
          <w:i/>
          <w:sz w:val="26"/>
          <w:szCs w:val="26"/>
          <w:lang w:val="uk-UA"/>
        </w:rPr>
        <w:t>7</w:t>
      </w:r>
      <w:r w:rsidRPr="003E482A">
        <w:rPr>
          <w:rFonts w:ascii="Times New Roman" w:hAnsi="Times New Roman"/>
          <w:b/>
          <w:i/>
          <w:sz w:val="26"/>
          <w:szCs w:val="26"/>
          <w:lang w:val="uk-UA"/>
        </w:rPr>
        <w:t xml:space="preserve"> року</w:t>
      </w:r>
      <w:r w:rsidRPr="00126885">
        <w:rPr>
          <w:rFonts w:ascii="Times New Roman" w:hAnsi="Times New Roman"/>
          <w:sz w:val="26"/>
          <w:szCs w:val="26"/>
          <w:lang w:val="uk-UA"/>
        </w:rPr>
        <w:t xml:space="preserve"> на розгляд </w:t>
      </w:r>
      <w:r>
        <w:rPr>
          <w:rFonts w:ascii="Times New Roman" w:hAnsi="Times New Roman"/>
          <w:sz w:val="26"/>
          <w:szCs w:val="26"/>
          <w:lang w:val="uk-UA"/>
        </w:rPr>
        <w:t xml:space="preserve">до </w:t>
      </w:r>
      <w:r w:rsidRPr="00126885">
        <w:rPr>
          <w:rFonts w:ascii="Times New Roman" w:hAnsi="Times New Roman"/>
          <w:sz w:val="26"/>
          <w:szCs w:val="26"/>
          <w:lang w:val="uk-UA"/>
        </w:rPr>
        <w:t xml:space="preserve">суду надійшло </w:t>
      </w:r>
      <w:r>
        <w:rPr>
          <w:rFonts w:ascii="Times New Roman" w:hAnsi="Times New Roman"/>
          <w:b/>
          <w:i/>
          <w:sz w:val="26"/>
          <w:szCs w:val="26"/>
          <w:lang w:val="uk-UA"/>
        </w:rPr>
        <w:t xml:space="preserve">1 210 </w:t>
      </w:r>
      <w:r w:rsidRPr="00126885">
        <w:rPr>
          <w:rFonts w:ascii="Times New Roman" w:hAnsi="Times New Roman"/>
          <w:sz w:val="26"/>
          <w:szCs w:val="26"/>
          <w:lang w:val="uk-UA"/>
        </w:rPr>
        <w:t xml:space="preserve">матеріалів, з них  </w:t>
      </w:r>
      <w:r>
        <w:rPr>
          <w:rFonts w:ascii="Times New Roman" w:hAnsi="Times New Roman"/>
          <w:b/>
          <w:i/>
          <w:sz w:val="26"/>
          <w:szCs w:val="26"/>
          <w:lang w:val="uk-UA"/>
        </w:rPr>
        <w:t xml:space="preserve">1 095 </w:t>
      </w:r>
      <w:r w:rsidRPr="00126885">
        <w:rPr>
          <w:rFonts w:ascii="Times New Roman" w:hAnsi="Times New Roman"/>
          <w:sz w:val="26"/>
          <w:szCs w:val="26"/>
          <w:lang w:val="uk-UA"/>
        </w:rPr>
        <w:t xml:space="preserve"> позовних заяв</w:t>
      </w:r>
      <w:r>
        <w:rPr>
          <w:rFonts w:ascii="Times New Roman" w:hAnsi="Times New Roman"/>
          <w:sz w:val="26"/>
          <w:szCs w:val="26"/>
          <w:lang w:val="uk-UA"/>
        </w:rPr>
        <w:t xml:space="preserve"> (справ)</w:t>
      </w:r>
      <w:r w:rsidRPr="00126885">
        <w:rPr>
          <w:rFonts w:ascii="Times New Roman" w:hAnsi="Times New Roman"/>
          <w:sz w:val="26"/>
          <w:szCs w:val="26"/>
          <w:lang w:val="uk-UA"/>
        </w:rPr>
        <w:t xml:space="preserve">, </w:t>
      </w:r>
      <w:r w:rsidRPr="00402B27">
        <w:rPr>
          <w:rFonts w:ascii="Times New Roman" w:hAnsi="Times New Roman"/>
          <w:b/>
          <w:i/>
          <w:sz w:val="26"/>
          <w:szCs w:val="26"/>
          <w:lang w:val="uk-UA"/>
        </w:rPr>
        <w:t>2</w:t>
      </w:r>
      <w:r>
        <w:rPr>
          <w:rFonts w:ascii="Times New Roman" w:hAnsi="Times New Roman"/>
          <w:b/>
          <w:i/>
          <w:sz w:val="26"/>
          <w:szCs w:val="26"/>
          <w:lang w:val="uk-UA"/>
        </w:rPr>
        <w:t>2</w:t>
      </w:r>
      <w:r>
        <w:rPr>
          <w:rFonts w:ascii="Times New Roman" w:hAnsi="Times New Roman"/>
          <w:sz w:val="26"/>
          <w:szCs w:val="26"/>
          <w:lang w:val="uk-UA"/>
        </w:rPr>
        <w:t xml:space="preserve"> заяви про забезпечення/скасування </w:t>
      </w:r>
      <w:r>
        <w:rPr>
          <w:rFonts w:ascii="Times New Roman" w:hAnsi="Times New Roman"/>
          <w:sz w:val="26"/>
          <w:szCs w:val="26"/>
          <w:lang w:val="uk-UA"/>
        </w:rPr>
        <w:lastRenderedPageBreak/>
        <w:t xml:space="preserve">заходів забезпечення позову, </w:t>
      </w:r>
      <w:r>
        <w:rPr>
          <w:rFonts w:ascii="Times New Roman" w:hAnsi="Times New Roman"/>
          <w:b/>
          <w:i/>
          <w:sz w:val="26"/>
          <w:szCs w:val="26"/>
          <w:lang w:val="uk-UA"/>
        </w:rPr>
        <w:t>76</w:t>
      </w:r>
      <w:r w:rsidRPr="00126885">
        <w:rPr>
          <w:rFonts w:ascii="Times New Roman" w:hAnsi="Times New Roman"/>
          <w:sz w:val="26"/>
          <w:szCs w:val="26"/>
          <w:lang w:val="uk-UA"/>
        </w:rPr>
        <w:t xml:space="preserve"> заяв в пор</w:t>
      </w:r>
      <w:r>
        <w:rPr>
          <w:rFonts w:ascii="Times New Roman" w:hAnsi="Times New Roman"/>
          <w:sz w:val="26"/>
          <w:szCs w:val="26"/>
          <w:lang w:val="uk-UA"/>
        </w:rPr>
        <w:t>ядку виконання судового рішення</w:t>
      </w:r>
      <w:r w:rsidRPr="00126885">
        <w:rPr>
          <w:rFonts w:ascii="Times New Roman" w:hAnsi="Times New Roman"/>
          <w:sz w:val="26"/>
          <w:szCs w:val="26"/>
          <w:lang w:val="uk-UA"/>
        </w:rPr>
        <w:t xml:space="preserve"> </w:t>
      </w:r>
      <w:r>
        <w:rPr>
          <w:rFonts w:ascii="Times New Roman" w:hAnsi="Times New Roman"/>
          <w:sz w:val="26"/>
          <w:szCs w:val="26"/>
          <w:lang w:val="uk-UA"/>
        </w:rPr>
        <w:t xml:space="preserve">та </w:t>
      </w:r>
      <w:r>
        <w:rPr>
          <w:rFonts w:ascii="Times New Roman" w:hAnsi="Times New Roman"/>
          <w:b/>
          <w:i/>
          <w:sz w:val="26"/>
          <w:szCs w:val="26"/>
          <w:lang w:val="uk-UA"/>
        </w:rPr>
        <w:t xml:space="preserve">3 </w:t>
      </w:r>
      <w:r w:rsidRPr="00126885">
        <w:rPr>
          <w:rFonts w:ascii="Times New Roman" w:hAnsi="Times New Roman"/>
          <w:sz w:val="26"/>
          <w:szCs w:val="26"/>
          <w:lang w:val="uk-UA"/>
        </w:rPr>
        <w:t>заяв</w:t>
      </w:r>
      <w:r>
        <w:rPr>
          <w:rFonts w:ascii="Times New Roman" w:hAnsi="Times New Roman"/>
          <w:sz w:val="26"/>
          <w:szCs w:val="26"/>
          <w:lang w:val="uk-UA"/>
        </w:rPr>
        <w:t>и</w:t>
      </w:r>
      <w:r w:rsidRPr="00126885">
        <w:rPr>
          <w:rFonts w:ascii="Times New Roman" w:hAnsi="Times New Roman"/>
          <w:sz w:val="26"/>
          <w:szCs w:val="26"/>
          <w:lang w:val="uk-UA"/>
        </w:rPr>
        <w:t xml:space="preserve"> про перегляд судового рішення за нововиявленими обставинами</w:t>
      </w:r>
      <w:r>
        <w:rPr>
          <w:rFonts w:ascii="Times New Roman" w:hAnsi="Times New Roman"/>
          <w:sz w:val="26"/>
          <w:szCs w:val="26"/>
          <w:lang w:val="uk-UA"/>
        </w:rPr>
        <w:t>.</w:t>
      </w:r>
    </w:p>
    <w:p w:rsidR="00402B27" w:rsidRDefault="00E638D8" w:rsidP="00220798">
      <w:pPr>
        <w:spacing w:after="0" w:line="240" w:lineRule="auto"/>
        <w:ind w:firstLine="708"/>
        <w:jc w:val="both"/>
        <w:rPr>
          <w:rFonts w:ascii="Times New Roman" w:hAnsi="Times New Roman"/>
          <w:sz w:val="26"/>
          <w:szCs w:val="26"/>
          <w:lang w:val="uk-UA"/>
        </w:rPr>
      </w:pPr>
      <w:r w:rsidRPr="00E638D8">
        <w:rPr>
          <w:rFonts w:ascii="Times New Roman" w:hAnsi="Times New Roman"/>
          <w:sz w:val="26"/>
          <w:szCs w:val="26"/>
          <w:lang w:val="uk-UA"/>
        </w:rPr>
        <w:t>У</w:t>
      </w:r>
      <w:r w:rsidR="00402B27" w:rsidRPr="00E638D8">
        <w:rPr>
          <w:rFonts w:ascii="Times New Roman" w:hAnsi="Times New Roman"/>
          <w:sz w:val="26"/>
          <w:szCs w:val="26"/>
          <w:lang w:val="uk-UA"/>
        </w:rPr>
        <w:t xml:space="preserve"> першо</w:t>
      </w:r>
      <w:r>
        <w:rPr>
          <w:rFonts w:ascii="Times New Roman" w:hAnsi="Times New Roman"/>
          <w:sz w:val="26"/>
          <w:szCs w:val="26"/>
          <w:lang w:val="uk-UA"/>
        </w:rPr>
        <w:t>му</w:t>
      </w:r>
      <w:r w:rsidR="00402B27" w:rsidRPr="00E638D8">
        <w:rPr>
          <w:rFonts w:ascii="Times New Roman" w:hAnsi="Times New Roman"/>
          <w:sz w:val="26"/>
          <w:szCs w:val="26"/>
          <w:lang w:val="uk-UA"/>
        </w:rPr>
        <w:t xml:space="preserve"> піврічч</w:t>
      </w:r>
      <w:r>
        <w:rPr>
          <w:rFonts w:ascii="Times New Roman" w:hAnsi="Times New Roman"/>
          <w:sz w:val="26"/>
          <w:szCs w:val="26"/>
          <w:lang w:val="uk-UA"/>
        </w:rPr>
        <w:t>і</w:t>
      </w:r>
      <w:r w:rsidR="00402B27" w:rsidRPr="00E638D8">
        <w:rPr>
          <w:rFonts w:ascii="Times New Roman" w:hAnsi="Times New Roman"/>
          <w:sz w:val="26"/>
          <w:szCs w:val="26"/>
          <w:lang w:val="uk-UA"/>
        </w:rPr>
        <w:t xml:space="preserve"> 2016 року </w:t>
      </w:r>
      <w:r>
        <w:rPr>
          <w:rFonts w:ascii="Times New Roman" w:hAnsi="Times New Roman"/>
          <w:sz w:val="26"/>
          <w:szCs w:val="26"/>
          <w:lang w:val="uk-UA"/>
        </w:rPr>
        <w:t>показник надходження матеріалів становив</w:t>
      </w:r>
      <w:r w:rsidR="00402B27" w:rsidRPr="00E638D8">
        <w:rPr>
          <w:rFonts w:ascii="Times New Roman" w:hAnsi="Times New Roman"/>
          <w:sz w:val="26"/>
          <w:szCs w:val="26"/>
          <w:lang w:val="uk-UA"/>
        </w:rPr>
        <w:t xml:space="preserve"> </w:t>
      </w:r>
      <w:r w:rsidR="00402B27" w:rsidRPr="008F226B">
        <w:rPr>
          <w:rFonts w:ascii="Times New Roman" w:hAnsi="Times New Roman"/>
          <w:b/>
          <w:i/>
          <w:sz w:val="26"/>
          <w:szCs w:val="26"/>
          <w:lang w:val="uk-UA"/>
        </w:rPr>
        <w:t>1 180</w:t>
      </w:r>
      <w:r w:rsidR="00402B27" w:rsidRPr="00E638D8">
        <w:rPr>
          <w:rFonts w:ascii="Times New Roman" w:hAnsi="Times New Roman"/>
          <w:sz w:val="26"/>
          <w:szCs w:val="26"/>
          <w:lang w:val="uk-UA"/>
        </w:rPr>
        <w:t xml:space="preserve"> </w:t>
      </w:r>
      <w:r>
        <w:rPr>
          <w:rFonts w:ascii="Times New Roman" w:hAnsi="Times New Roman"/>
          <w:sz w:val="26"/>
          <w:szCs w:val="26"/>
          <w:lang w:val="uk-UA"/>
        </w:rPr>
        <w:t>одиниць</w:t>
      </w:r>
      <w:r w:rsidR="00402B27" w:rsidRPr="00E638D8">
        <w:rPr>
          <w:rFonts w:ascii="Times New Roman" w:hAnsi="Times New Roman"/>
          <w:sz w:val="26"/>
          <w:szCs w:val="26"/>
          <w:lang w:val="uk-UA"/>
        </w:rPr>
        <w:t xml:space="preserve">, з них  1 051 </w:t>
      </w:r>
      <w:r>
        <w:rPr>
          <w:rFonts w:ascii="Times New Roman" w:hAnsi="Times New Roman"/>
          <w:sz w:val="26"/>
          <w:szCs w:val="26"/>
          <w:lang w:val="uk-UA"/>
        </w:rPr>
        <w:t>- це</w:t>
      </w:r>
      <w:r w:rsidR="00402B27" w:rsidRPr="00E638D8">
        <w:rPr>
          <w:rFonts w:ascii="Times New Roman" w:hAnsi="Times New Roman"/>
          <w:sz w:val="26"/>
          <w:szCs w:val="26"/>
          <w:lang w:val="uk-UA"/>
        </w:rPr>
        <w:t xml:space="preserve"> позовн</w:t>
      </w:r>
      <w:r>
        <w:rPr>
          <w:rFonts w:ascii="Times New Roman" w:hAnsi="Times New Roman"/>
          <w:sz w:val="26"/>
          <w:szCs w:val="26"/>
          <w:lang w:val="uk-UA"/>
        </w:rPr>
        <w:t>і</w:t>
      </w:r>
      <w:r w:rsidR="00402B27" w:rsidRPr="00E638D8">
        <w:rPr>
          <w:rFonts w:ascii="Times New Roman" w:hAnsi="Times New Roman"/>
          <w:sz w:val="26"/>
          <w:szCs w:val="26"/>
          <w:lang w:val="uk-UA"/>
        </w:rPr>
        <w:t xml:space="preserve"> заяв</w:t>
      </w:r>
      <w:r>
        <w:rPr>
          <w:rFonts w:ascii="Times New Roman" w:hAnsi="Times New Roman"/>
          <w:sz w:val="26"/>
          <w:szCs w:val="26"/>
          <w:lang w:val="uk-UA"/>
        </w:rPr>
        <w:t>и</w:t>
      </w:r>
      <w:r w:rsidR="00402B27" w:rsidRPr="00E638D8">
        <w:rPr>
          <w:rFonts w:ascii="Times New Roman" w:hAnsi="Times New Roman"/>
          <w:sz w:val="26"/>
          <w:szCs w:val="26"/>
          <w:lang w:val="uk-UA"/>
        </w:rPr>
        <w:t xml:space="preserve"> (справ</w:t>
      </w:r>
      <w:r w:rsidR="00C147B2">
        <w:rPr>
          <w:rFonts w:ascii="Times New Roman" w:hAnsi="Times New Roman"/>
          <w:sz w:val="26"/>
          <w:szCs w:val="26"/>
          <w:lang w:val="uk-UA"/>
        </w:rPr>
        <w:t>и</w:t>
      </w:r>
      <w:r w:rsidR="00402B27" w:rsidRPr="00E638D8">
        <w:rPr>
          <w:rFonts w:ascii="Times New Roman" w:hAnsi="Times New Roman"/>
          <w:sz w:val="26"/>
          <w:szCs w:val="26"/>
          <w:lang w:val="uk-UA"/>
        </w:rPr>
        <w:t xml:space="preserve">), 24 заяви про забезпечення позову, 93 заяви в порядку виконання судового рішення </w:t>
      </w:r>
      <w:r w:rsidR="003E482A" w:rsidRPr="00E638D8">
        <w:rPr>
          <w:rFonts w:ascii="Times New Roman" w:hAnsi="Times New Roman"/>
          <w:sz w:val="26"/>
          <w:szCs w:val="26"/>
          <w:lang w:val="uk-UA"/>
        </w:rPr>
        <w:t>та 8</w:t>
      </w:r>
      <w:r w:rsidR="00402B27" w:rsidRPr="00E638D8">
        <w:rPr>
          <w:rFonts w:ascii="Times New Roman" w:hAnsi="Times New Roman"/>
          <w:sz w:val="26"/>
          <w:szCs w:val="26"/>
          <w:lang w:val="uk-UA"/>
        </w:rPr>
        <w:t xml:space="preserve"> заяв про перегляд судового рішення за нововиявленими обставинами</w:t>
      </w:r>
      <w:r w:rsidR="00582524">
        <w:rPr>
          <w:rFonts w:ascii="Times New Roman" w:hAnsi="Times New Roman"/>
          <w:sz w:val="26"/>
          <w:szCs w:val="26"/>
          <w:lang w:val="uk-UA"/>
        </w:rPr>
        <w:t>.</w:t>
      </w:r>
    </w:p>
    <w:p w:rsidR="00220798" w:rsidRDefault="00220798" w:rsidP="00220798">
      <w:pPr>
        <w:spacing w:after="0" w:line="240" w:lineRule="auto"/>
        <w:ind w:firstLine="708"/>
        <w:jc w:val="both"/>
        <w:rPr>
          <w:rFonts w:ascii="Times New Roman" w:hAnsi="Times New Roman"/>
          <w:sz w:val="26"/>
          <w:szCs w:val="26"/>
          <w:lang w:val="uk-UA"/>
        </w:rPr>
      </w:pPr>
      <w:r w:rsidRPr="00126885">
        <w:rPr>
          <w:rFonts w:ascii="Times New Roman" w:hAnsi="Times New Roman"/>
          <w:sz w:val="26"/>
          <w:szCs w:val="26"/>
          <w:lang w:val="uk-UA"/>
        </w:rPr>
        <w:t xml:space="preserve"> </w:t>
      </w:r>
      <w:r w:rsidR="00E638D8">
        <w:rPr>
          <w:rFonts w:ascii="Times New Roman" w:hAnsi="Times New Roman"/>
          <w:sz w:val="26"/>
          <w:szCs w:val="26"/>
          <w:lang w:val="uk-UA"/>
        </w:rPr>
        <w:t>Отже, в загальній структурі надходження матеріалів до суду спостерігаємо лише незначне збільшення кількості надходження позовних заяв (справ), тоді як надходження заяв в порядку виконання судового рішення та заяв про перегляд судового рішення за нововиявленими обставинами зменшилось.</w:t>
      </w:r>
    </w:p>
    <w:p w:rsidR="00AC3180" w:rsidRDefault="000B1254" w:rsidP="000B1254">
      <w:pPr>
        <w:pStyle w:val="a3"/>
        <w:spacing w:after="0" w:line="240" w:lineRule="auto"/>
        <w:ind w:left="0" w:firstLine="708"/>
        <w:contextualSpacing w:val="0"/>
        <w:jc w:val="both"/>
        <w:rPr>
          <w:rFonts w:ascii="Times New Roman" w:hAnsi="Times New Roman"/>
          <w:sz w:val="26"/>
          <w:szCs w:val="26"/>
          <w:lang w:val="uk-UA"/>
        </w:rPr>
      </w:pPr>
      <w:r>
        <w:rPr>
          <w:rFonts w:ascii="Times New Roman" w:hAnsi="Times New Roman"/>
          <w:sz w:val="26"/>
          <w:szCs w:val="26"/>
          <w:lang w:val="uk-UA"/>
        </w:rPr>
        <w:t>Враховуючи наведені вище показники надходження позовних зая</w:t>
      </w:r>
      <w:r w:rsidR="002708CD">
        <w:rPr>
          <w:rFonts w:ascii="Times New Roman" w:hAnsi="Times New Roman"/>
          <w:sz w:val="26"/>
          <w:szCs w:val="26"/>
          <w:lang w:val="uk-UA"/>
        </w:rPr>
        <w:t xml:space="preserve">в (справ) та матеріалів до суду, </w:t>
      </w:r>
      <w:r>
        <w:rPr>
          <w:rFonts w:ascii="Times New Roman" w:hAnsi="Times New Roman"/>
          <w:sz w:val="26"/>
          <w:szCs w:val="26"/>
          <w:lang w:val="uk-UA"/>
        </w:rPr>
        <w:t>визначено</w:t>
      </w:r>
      <w:r w:rsidR="003D158D">
        <w:rPr>
          <w:rFonts w:ascii="Times New Roman" w:hAnsi="Times New Roman"/>
          <w:sz w:val="26"/>
          <w:szCs w:val="26"/>
          <w:lang w:val="uk-UA"/>
        </w:rPr>
        <w:t xml:space="preserve"> </w:t>
      </w:r>
      <w:r w:rsidR="003D158D" w:rsidRPr="003D158D">
        <w:rPr>
          <w:rFonts w:ascii="Times New Roman" w:hAnsi="Times New Roman"/>
          <w:b/>
          <w:sz w:val="26"/>
          <w:szCs w:val="26"/>
          <w:lang w:val="uk-UA"/>
        </w:rPr>
        <w:t>показник середньомісячного надходження матеріалів</w:t>
      </w:r>
      <w:r>
        <w:rPr>
          <w:rFonts w:ascii="Times New Roman" w:hAnsi="Times New Roman"/>
          <w:sz w:val="26"/>
          <w:szCs w:val="26"/>
          <w:lang w:val="uk-UA"/>
        </w:rPr>
        <w:t>, який із розрахунку на штатну чисельність  суддів (21) становить 11 одиниць, а на фактичну чисельність (11) – 21 одиниця.</w:t>
      </w:r>
    </w:p>
    <w:p w:rsidR="008872E2" w:rsidRPr="008872E2" w:rsidRDefault="008872E2" w:rsidP="00D361DC">
      <w:pPr>
        <w:spacing w:after="0" w:line="240" w:lineRule="auto"/>
        <w:ind w:firstLine="708"/>
        <w:jc w:val="both"/>
        <w:rPr>
          <w:rFonts w:ascii="Times New Roman" w:hAnsi="Times New Roman"/>
          <w:sz w:val="26"/>
          <w:szCs w:val="26"/>
          <w:lang w:val="uk-UA"/>
        </w:rPr>
      </w:pPr>
    </w:p>
    <w:p w:rsidR="00E049F6" w:rsidRPr="00126885" w:rsidRDefault="001F65D4" w:rsidP="00644B8C">
      <w:pPr>
        <w:spacing w:after="0" w:line="240" w:lineRule="auto"/>
        <w:ind w:firstLine="708"/>
        <w:jc w:val="both"/>
        <w:rPr>
          <w:rFonts w:ascii="Times New Roman" w:hAnsi="Times New Roman"/>
          <w:sz w:val="26"/>
          <w:szCs w:val="26"/>
          <w:lang w:val="uk-UA"/>
        </w:rPr>
      </w:pPr>
      <w:r w:rsidRPr="00126885">
        <w:rPr>
          <w:rFonts w:ascii="Times New Roman" w:hAnsi="Times New Roman"/>
          <w:sz w:val="26"/>
          <w:szCs w:val="26"/>
          <w:lang w:val="uk-UA"/>
        </w:rPr>
        <w:t>Протягом першого півріччя 201</w:t>
      </w:r>
      <w:r w:rsidR="00C323E0">
        <w:rPr>
          <w:rFonts w:ascii="Times New Roman" w:hAnsi="Times New Roman"/>
          <w:sz w:val="26"/>
          <w:szCs w:val="26"/>
          <w:lang w:val="uk-UA"/>
        </w:rPr>
        <w:t>7</w:t>
      </w:r>
      <w:r w:rsidRPr="00126885">
        <w:rPr>
          <w:rFonts w:ascii="Times New Roman" w:hAnsi="Times New Roman"/>
          <w:sz w:val="26"/>
          <w:szCs w:val="26"/>
          <w:lang w:val="uk-UA"/>
        </w:rPr>
        <w:t xml:space="preserve"> року </w:t>
      </w:r>
      <w:r w:rsidR="00ED0187">
        <w:rPr>
          <w:rFonts w:ascii="Times New Roman" w:hAnsi="Times New Roman"/>
          <w:sz w:val="26"/>
          <w:szCs w:val="26"/>
          <w:lang w:val="uk-UA"/>
        </w:rPr>
        <w:t xml:space="preserve">до суду </w:t>
      </w:r>
      <w:r w:rsidR="00ED0187" w:rsidRPr="00ED0187">
        <w:rPr>
          <w:rFonts w:ascii="Times New Roman" w:hAnsi="Times New Roman"/>
          <w:b/>
          <w:sz w:val="26"/>
          <w:szCs w:val="26"/>
          <w:lang w:val="uk-UA"/>
        </w:rPr>
        <w:t xml:space="preserve">надійшло </w:t>
      </w:r>
      <w:r w:rsidR="00C323E0">
        <w:rPr>
          <w:rFonts w:ascii="Times New Roman" w:hAnsi="Times New Roman"/>
          <w:b/>
          <w:sz w:val="26"/>
          <w:szCs w:val="26"/>
          <w:lang w:val="uk-UA"/>
        </w:rPr>
        <w:t>1 062</w:t>
      </w:r>
      <w:r w:rsidR="00ED0187" w:rsidRPr="00ED0187">
        <w:rPr>
          <w:rFonts w:ascii="Times New Roman" w:hAnsi="Times New Roman"/>
          <w:b/>
          <w:sz w:val="26"/>
          <w:szCs w:val="26"/>
          <w:lang w:val="uk-UA"/>
        </w:rPr>
        <w:t xml:space="preserve"> позовн</w:t>
      </w:r>
      <w:r w:rsidR="00C323E0">
        <w:rPr>
          <w:rFonts w:ascii="Times New Roman" w:hAnsi="Times New Roman"/>
          <w:b/>
          <w:sz w:val="26"/>
          <w:szCs w:val="26"/>
          <w:lang w:val="uk-UA"/>
        </w:rPr>
        <w:t>і</w:t>
      </w:r>
      <w:r w:rsidR="00ED0187" w:rsidRPr="00ED0187">
        <w:rPr>
          <w:rFonts w:ascii="Times New Roman" w:hAnsi="Times New Roman"/>
          <w:b/>
          <w:sz w:val="26"/>
          <w:szCs w:val="26"/>
          <w:lang w:val="uk-UA"/>
        </w:rPr>
        <w:t xml:space="preserve"> заяв</w:t>
      </w:r>
      <w:r w:rsidR="00C323E0">
        <w:rPr>
          <w:rFonts w:ascii="Times New Roman" w:hAnsi="Times New Roman"/>
          <w:b/>
          <w:sz w:val="26"/>
          <w:szCs w:val="26"/>
          <w:lang w:val="uk-UA"/>
        </w:rPr>
        <w:t>и</w:t>
      </w:r>
      <w:r w:rsidR="00ED0187">
        <w:rPr>
          <w:rFonts w:ascii="Times New Roman" w:hAnsi="Times New Roman"/>
          <w:sz w:val="26"/>
          <w:szCs w:val="26"/>
          <w:lang w:val="uk-UA"/>
        </w:rPr>
        <w:t xml:space="preserve">, з них </w:t>
      </w:r>
      <w:r w:rsidR="00C323E0">
        <w:rPr>
          <w:rFonts w:ascii="Times New Roman" w:hAnsi="Times New Roman"/>
          <w:sz w:val="26"/>
          <w:szCs w:val="26"/>
          <w:lang w:val="uk-UA"/>
        </w:rPr>
        <w:t>2</w:t>
      </w:r>
      <w:r w:rsidR="00ED0187">
        <w:rPr>
          <w:rFonts w:ascii="Times New Roman" w:hAnsi="Times New Roman"/>
          <w:sz w:val="26"/>
          <w:szCs w:val="26"/>
          <w:lang w:val="uk-UA"/>
        </w:rPr>
        <w:t xml:space="preserve"> подан</w:t>
      </w:r>
      <w:r w:rsidR="00C323E0">
        <w:rPr>
          <w:rFonts w:ascii="Times New Roman" w:hAnsi="Times New Roman"/>
          <w:sz w:val="26"/>
          <w:szCs w:val="26"/>
          <w:lang w:val="uk-UA"/>
        </w:rPr>
        <w:t>ня</w:t>
      </w:r>
      <w:r w:rsidR="00ED0187">
        <w:rPr>
          <w:rFonts w:ascii="Times New Roman" w:hAnsi="Times New Roman"/>
          <w:sz w:val="26"/>
          <w:szCs w:val="26"/>
          <w:lang w:val="uk-UA"/>
        </w:rPr>
        <w:t xml:space="preserve"> органів податкової служби. З урахуванням залишку нерозглянутих позовних заяв на початок року (</w:t>
      </w:r>
      <w:r w:rsidR="00C323E0">
        <w:rPr>
          <w:rFonts w:ascii="Times New Roman" w:hAnsi="Times New Roman"/>
          <w:sz w:val="26"/>
          <w:szCs w:val="26"/>
          <w:lang w:val="uk-UA"/>
        </w:rPr>
        <w:t>9</w:t>
      </w:r>
      <w:r w:rsidR="00ED0187">
        <w:rPr>
          <w:rFonts w:ascii="Times New Roman" w:hAnsi="Times New Roman"/>
          <w:sz w:val="26"/>
          <w:szCs w:val="26"/>
          <w:lang w:val="uk-UA"/>
        </w:rPr>
        <w:t xml:space="preserve">9) </w:t>
      </w:r>
      <w:r w:rsidRPr="00126885">
        <w:rPr>
          <w:rFonts w:ascii="Times New Roman" w:hAnsi="Times New Roman"/>
          <w:sz w:val="26"/>
          <w:szCs w:val="26"/>
          <w:lang w:val="uk-UA"/>
        </w:rPr>
        <w:t>судом</w:t>
      </w:r>
      <w:r w:rsidRPr="00126885">
        <w:rPr>
          <w:rFonts w:ascii="Times New Roman" w:hAnsi="Times New Roman"/>
          <w:b/>
          <w:sz w:val="26"/>
          <w:szCs w:val="26"/>
          <w:lang w:val="uk-UA"/>
        </w:rPr>
        <w:t xml:space="preserve"> </w:t>
      </w:r>
      <w:r w:rsidRPr="00126885">
        <w:rPr>
          <w:rFonts w:ascii="Times New Roman" w:hAnsi="Times New Roman"/>
          <w:sz w:val="26"/>
          <w:szCs w:val="26"/>
          <w:lang w:val="uk-UA"/>
        </w:rPr>
        <w:t>вирішувалось питання про відкриття провадження по</w:t>
      </w:r>
      <w:r w:rsidRPr="00126885">
        <w:rPr>
          <w:rFonts w:ascii="Times New Roman" w:hAnsi="Times New Roman"/>
          <w:b/>
          <w:sz w:val="26"/>
          <w:szCs w:val="26"/>
          <w:lang w:val="uk-UA"/>
        </w:rPr>
        <w:t xml:space="preserve"> </w:t>
      </w:r>
      <w:r w:rsidR="00C323E0">
        <w:rPr>
          <w:rFonts w:ascii="Times New Roman" w:hAnsi="Times New Roman"/>
          <w:b/>
          <w:sz w:val="26"/>
          <w:szCs w:val="26"/>
          <w:lang w:val="uk-UA"/>
        </w:rPr>
        <w:t>1161</w:t>
      </w:r>
      <w:r w:rsidR="00E049F6" w:rsidRPr="00126885">
        <w:rPr>
          <w:rFonts w:ascii="Times New Roman" w:hAnsi="Times New Roman"/>
          <w:sz w:val="26"/>
          <w:szCs w:val="26"/>
          <w:lang w:val="uk-UA"/>
        </w:rPr>
        <w:t xml:space="preserve"> позовн</w:t>
      </w:r>
      <w:r w:rsidR="00C323E0">
        <w:rPr>
          <w:rFonts w:ascii="Times New Roman" w:hAnsi="Times New Roman"/>
          <w:sz w:val="26"/>
          <w:szCs w:val="26"/>
          <w:lang w:val="uk-UA"/>
        </w:rPr>
        <w:t>ій</w:t>
      </w:r>
      <w:r w:rsidR="00E049F6" w:rsidRPr="00126885">
        <w:rPr>
          <w:rFonts w:ascii="Times New Roman" w:hAnsi="Times New Roman"/>
          <w:sz w:val="26"/>
          <w:szCs w:val="26"/>
          <w:lang w:val="uk-UA"/>
        </w:rPr>
        <w:t xml:space="preserve"> заяв</w:t>
      </w:r>
      <w:r w:rsidR="00C323E0">
        <w:rPr>
          <w:rFonts w:ascii="Times New Roman" w:hAnsi="Times New Roman"/>
          <w:sz w:val="26"/>
          <w:szCs w:val="26"/>
          <w:lang w:val="uk-UA"/>
        </w:rPr>
        <w:t>і</w:t>
      </w:r>
      <w:r w:rsidR="00E049F6" w:rsidRPr="00126885">
        <w:rPr>
          <w:rFonts w:ascii="Times New Roman" w:hAnsi="Times New Roman"/>
          <w:sz w:val="26"/>
          <w:szCs w:val="26"/>
          <w:lang w:val="uk-UA"/>
        </w:rPr>
        <w:t xml:space="preserve"> з </w:t>
      </w:r>
      <w:r w:rsidRPr="00126885">
        <w:rPr>
          <w:rFonts w:ascii="Times New Roman" w:hAnsi="Times New Roman"/>
          <w:sz w:val="26"/>
          <w:szCs w:val="26"/>
          <w:lang w:val="uk-UA"/>
        </w:rPr>
        <w:t>прийняттям наступних рішень</w:t>
      </w:r>
      <w:r w:rsidR="00E049F6" w:rsidRPr="00126885">
        <w:rPr>
          <w:rFonts w:ascii="Times New Roman" w:hAnsi="Times New Roman"/>
          <w:sz w:val="26"/>
          <w:szCs w:val="26"/>
          <w:lang w:val="uk-UA"/>
        </w:rPr>
        <w:t>:</w:t>
      </w:r>
    </w:p>
    <w:p w:rsidR="00E049F6" w:rsidRPr="00126885" w:rsidRDefault="00950751" w:rsidP="00E049F6">
      <w:pPr>
        <w:pStyle w:val="a3"/>
        <w:numPr>
          <w:ilvl w:val="0"/>
          <w:numId w:val="4"/>
        </w:numPr>
        <w:spacing w:after="0" w:line="240" w:lineRule="auto"/>
        <w:jc w:val="both"/>
        <w:rPr>
          <w:rFonts w:ascii="Times New Roman" w:hAnsi="Times New Roman"/>
          <w:sz w:val="26"/>
          <w:szCs w:val="26"/>
          <w:lang w:val="uk-UA"/>
        </w:rPr>
      </w:pPr>
      <w:r w:rsidRPr="00126885">
        <w:rPr>
          <w:rFonts w:ascii="Times New Roman" w:hAnsi="Times New Roman"/>
          <w:b/>
          <w:sz w:val="26"/>
          <w:szCs w:val="26"/>
          <w:lang w:val="uk-UA"/>
        </w:rPr>
        <w:t>1</w:t>
      </w:r>
      <w:r w:rsidR="00C323E0">
        <w:rPr>
          <w:rFonts w:ascii="Times New Roman" w:hAnsi="Times New Roman"/>
          <w:b/>
          <w:sz w:val="26"/>
          <w:szCs w:val="26"/>
          <w:lang w:val="uk-UA"/>
        </w:rPr>
        <w:t>5</w:t>
      </w:r>
      <w:r w:rsidR="00ED0187">
        <w:rPr>
          <w:rFonts w:ascii="Times New Roman" w:hAnsi="Times New Roman"/>
          <w:b/>
          <w:sz w:val="26"/>
          <w:szCs w:val="26"/>
          <w:lang w:val="uk-UA"/>
        </w:rPr>
        <w:t>7</w:t>
      </w:r>
      <w:r w:rsidRPr="00126885">
        <w:rPr>
          <w:rFonts w:ascii="Times New Roman" w:hAnsi="Times New Roman"/>
          <w:sz w:val="26"/>
          <w:szCs w:val="26"/>
          <w:lang w:val="uk-UA"/>
        </w:rPr>
        <w:t xml:space="preserve"> </w:t>
      </w:r>
      <w:r w:rsidR="00E049F6" w:rsidRPr="00126885">
        <w:rPr>
          <w:rFonts w:ascii="Times New Roman" w:hAnsi="Times New Roman"/>
          <w:sz w:val="26"/>
          <w:szCs w:val="26"/>
          <w:lang w:val="uk-UA"/>
        </w:rPr>
        <w:t>позовн</w:t>
      </w:r>
      <w:r w:rsidR="00ED0187">
        <w:rPr>
          <w:rFonts w:ascii="Times New Roman" w:hAnsi="Times New Roman"/>
          <w:sz w:val="26"/>
          <w:szCs w:val="26"/>
          <w:lang w:val="uk-UA"/>
        </w:rPr>
        <w:t>их</w:t>
      </w:r>
      <w:r w:rsidR="002850DE" w:rsidRPr="00126885">
        <w:rPr>
          <w:rFonts w:ascii="Times New Roman" w:hAnsi="Times New Roman"/>
          <w:sz w:val="26"/>
          <w:szCs w:val="26"/>
          <w:lang w:val="uk-UA"/>
        </w:rPr>
        <w:t xml:space="preserve"> заяв</w:t>
      </w:r>
      <w:r w:rsidR="00E049F6" w:rsidRPr="00126885">
        <w:rPr>
          <w:rFonts w:ascii="Times New Roman" w:hAnsi="Times New Roman"/>
          <w:sz w:val="26"/>
          <w:szCs w:val="26"/>
          <w:lang w:val="uk-UA"/>
        </w:rPr>
        <w:t xml:space="preserve"> </w:t>
      </w:r>
      <w:r w:rsidR="00E049F6" w:rsidRPr="00126885">
        <w:rPr>
          <w:rFonts w:ascii="Times New Roman" w:hAnsi="Times New Roman"/>
          <w:b/>
          <w:sz w:val="26"/>
          <w:szCs w:val="26"/>
          <w:lang w:val="uk-UA"/>
        </w:rPr>
        <w:t>повернут</w:t>
      </w:r>
      <w:r w:rsidR="00ED0187">
        <w:rPr>
          <w:rFonts w:ascii="Times New Roman" w:hAnsi="Times New Roman"/>
          <w:b/>
          <w:sz w:val="26"/>
          <w:szCs w:val="26"/>
          <w:lang w:val="uk-UA"/>
        </w:rPr>
        <w:t>о</w:t>
      </w:r>
      <w:r w:rsidR="00C56D52">
        <w:rPr>
          <w:rFonts w:ascii="Times New Roman" w:hAnsi="Times New Roman"/>
          <w:b/>
          <w:sz w:val="26"/>
          <w:szCs w:val="26"/>
          <w:lang w:val="uk-UA"/>
        </w:rPr>
        <w:t xml:space="preserve"> </w:t>
      </w:r>
      <w:r w:rsidR="00E049F6" w:rsidRPr="00126885">
        <w:rPr>
          <w:rFonts w:ascii="Times New Roman" w:hAnsi="Times New Roman"/>
          <w:sz w:val="26"/>
          <w:szCs w:val="26"/>
          <w:lang w:val="uk-UA"/>
        </w:rPr>
        <w:t>(201</w:t>
      </w:r>
      <w:r w:rsidR="00C323E0">
        <w:rPr>
          <w:rFonts w:ascii="Times New Roman" w:hAnsi="Times New Roman"/>
          <w:sz w:val="26"/>
          <w:szCs w:val="26"/>
          <w:lang w:val="uk-UA"/>
        </w:rPr>
        <w:t>6</w:t>
      </w:r>
      <w:r w:rsidR="00E049F6" w:rsidRPr="00126885">
        <w:rPr>
          <w:rFonts w:ascii="Times New Roman" w:hAnsi="Times New Roman"/>
          <w:sz w:val="26"/>
          <w:szCs w:val="26"/>
          <w:lang w:val="uk-UA"/>
        </w:rPr>
        <w:t xml:space="preserve"> </w:t>
      </w:r>
      <w:r w:rsidR="00F442DA" w:rsidRPr="00126885">
        <w:rPr>
          <w:rFonts w:ascii="Times New Roman" w:hAnsi="Times New Roman"/>
          <w:sz w:val="26"/>
          <w:szCs w:val="26"/>
          <w:lang w:val="uk-UA"/>
        </w:rPr>
        <w:t xml:space="preserve">- </w:t>
      </w:r>
      <w:r w:rsidR="00E049F6" w:rsidRPr="00126885">
        <w:rPr>
          <w:rFonts w:ascii="Times New Roman" w:hAnsi="Times New Roman"/>
          <w:sz w:val="26"/>
          <w:szCs w:val="26"/>
          <w:lang w:val="uk-UA"/>
        </w:rPr>
        <w:t xml:space="preserve"> </w:t>
      </w:r>
      <w:r w:rsidRPr="00126885">
        <w:rPr>
          <w:rFonts w:ascii="Times New Roman" w:hAnsi="Times New Roman"/>
          <w:bCs/>
          <w:sz w:val="26"/>
          <w:szCs w:val="26"/>
          <w:lang w:val="uk-UA"/>
        </w:rPr>
        <w:t>1</w:t>
      </w:r>
      <w:r w:rsidR="00C323E0">
        <w:rPr>
          <w:rFonts w:ascii="Times New Roman" w:hAnsi="Times New Roman"/>
          <w:bCs/>
          <w:sz w:val="26"/>
          <w:szCs w:val="26"/>
          <w:lang w:val="uk-UA"/>
        </w:rPr>
        <w:t>67</w:t>
      </w:r>
      <w:r w:rsidR="009639DF" w:rsidRPr="00126885">
        <w:rPr>
          <w:rFonts w:ascii="Times New Roman" w:hAnsi="Times New Roman"/>
          <w:sz w:val="26"/>
          <w:szCs w:val="26"/>
          <w:lang w:val="uk-UA"/>
        </w:rPr>
        <w:t>)</w:t>
      </w:r>
      <w:r w:rsidR="00E049F6" w:rsidRPr="00126885">
        <w:rPr>
          <w:rFonts w:ascii="Times New Roman" w:hAnsi="Times New Roman"/>
          <w:sz w:val="26"/>
          <w:szCs w:val="26"/>
          <w:lang w:val="uk-UA"/>
        </w:rPr>
        <w:t>;</w:t>
      </w:r>
    </w:p>
    <w:p w:rsidR="003D25C2" w:rsidRPr="00126885" w:rsidRDefault="00ED0187" w:rsidP="00E049F6">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b/>
          <w:sz w:val="26"/>
          <w:szCs w:val="26"/>
          <w:lang w:val="uk-UA"/>
        </w:rPr>
        <w:t>5</w:t>
      </w:r>
      <w:r w:rsidR="00FD14E6" w:rsidRPr="00126885">
        <w:rPr>
          <w:rFonts w:ascii="Times New Roman" w:hAnsi="Times New Roman"/>
          <w:sz w:val="26"/>
          <w:szCs w:val="26"/>
          <w:lang w:val="uk-UA"/>
        </w:rPr>
        <w:t xml:space="preserve"> </w:t>
      </w:r>
      <w:r w:rsidR="003D25C2" w:rsidRPr="00126885">
        <w:rPr>
          <w:rFonts w:ascii="Times New Roman" w:hAnsi="Times New Roman"/>
          <w:b/>
          <w:sz w:val="26"/>
          <w:szCs w:val="26"/>
          <w:lang w:val="uk-UA"/>
        </w:rPr>
        <w:t>заяв залишено без розгляду</w:t>
      </w:r>
      <w:r w:rsidR="00C323E0">
        <w:rPr>
          <w:rFonts w:ascii="Times New Roman" w:hAnsi="Times New Roman"/>
          <w:sz w:val="26"/>
          <w:szCs w:val="26"/>
          <w:lang w:val="uk-UA"/>
        </w:rPr>
        <w:t>, так само як і у 2016 році</w:t>
      </w:r>
      <w:r w:rsidR="003D25C2" w:rsidRPr="00126885">
        <w:rPr>
          <w:rFonts w:ascii="Times New Roman" w:hAnsi="Times New Roman"/>
          <w:sz w:val="26"/>
          <w:szCs w:val="26"/>
          <w:lang w:val="uk-UA"/>
        </w:rPr>
        <w:t>;</w:t>
      </w:r>
    </w:p>
    <w:p w:rsidR="00E049F6" w:rsidRPr="00126885" w:rsidRDefault="00E049F6" w:rsidP="00E049F6">
      <w:pPr>
        <w:pStyle w:val="a3"/>
        <w:numPr>
          <w:ilvl w:val="0"/>
          <w:numId w:val="4"/>
        </w:numPr>
        <w:spacing w:after="0" w:line="240" w:lineRule="auto"/>
        <w:jc w:val="both"/>
        <w:rPr>
          <w:rFonts w:ascii="Times New Roman" w:hAnsi="Times New Roman"/>
          <w:sz w:val="26"/>
          <w:szCs w:val="26"/>
          <w:lang w:val="uk-UA"/>
        </w:rPr>
      </w:pPr>
      <w:r w:rsidRPr="00126885">
        <w:rPr>
          <w:rFonts w:ascii="Times New Roman" w:hAnsi="Times New Roman"/>
          <w:sz w:val="26"/>
          <w:szCs w:val="26"/>
          <w:lang w:val="uk-UA"/>
        </w:rPr>
        <w:t xml:space="preserve">по </w:t>
      </w:r>
      <w:r w:rsidR="00C323E0">
        <w:rPr>
          <w:rFonts w:ascii="Times New Roman" w:hAnsi="Times New Roman"/>
          <w:b/>
          <w:sz w:val="26"/>
          <w:szCs w:val="26"/>
          <w:lang w:val="uk-UA"/>
        </w:rPr>
        <w:t>59</w:t>
      </w:r>
      <w:r w:rsidRPr="00126885">
        <w:rPr>
          <w:rFonts w:ascii="Times New Roman" w:hAnsi="Times New Roman"/>
          <w:sz w:val="26"/>
          <w:szCs w:val="26"/>
          <w:lang w:val="uk-UA"/>
        </w:rPr>
        <w:t xml:space="preserve"> позовним заявам </w:t>
      </w:r>
      <w:r w:rsidRPr="00126885">
        <w:rPr>
          <w:rFonts w:ascii="Times New Roman" w:hAnsi="Times New Roman"/>
          <w:b/>
          <w:sz w:val="26"/>
          <w:szCs w:val="26"/>
          <w:lang w:val="uk-UA"/>
        </w:rPr>
        <w:t>відмовлено у відкритті провадження</w:t>
      </w:r>
      <w:r w:rsidRPr="00126885">
        <w:rPr>
          <w:rFonts w:ascii="Times New Roman" w:hAnsi="Times New Roman"/>
          <w:sz w:val="26"/>
          <w:szCs w:val="26"/>
          <w:lang w:val="uk-UA"/>
        </w:rPr>
        <w:t xml:space="preserve"> (201</w:t>
      </w:r>
      <w:r w:rsidR="00C323E0">
        <w:rPr>
          <w:rFonts w:ascii="Times New Roman" w:hAnsi="Times New Roman"/>
          <w:sz w:val="26"/>
          <w:szCs w:val="26"/>
          <w:lang w:val="uk-UA"/>
        </w:rPr>
        <w:t>6</w:t>
      </w:r>
      <w:r w:rsidRPr="00126885">
        <w:rPr>
          <w:rFonts w:ascii="Times New Roman" w:hAnsi="Times New Roman"/>
          <w:sz w:val="26"/>
          <w:szCs w:val="26"/>
          <w:lang w:val="uk-UA"/>
        </w:rPr>
        <w:t xml:space="preserve"> </w:t>
      </w:r>
      <w:r w:rsidR="00F442DA" w:rsidRPr="00126885">
        <w:rPr>
          <w:rFonts w:ascii="Times New Roman" w:hAnsi="Times New Roman"/>
          <w:sz w:val="26"/>
          <w:szCs w:val="26"/>
          <w:lang w:val="uk-UA"/>
        </w:rPr>
        <w:t xml:space="preserve">- </w:t>
      </w:r>
      <w:r w:rsidR="00C323E0">
        <w:rPr>
          <w:rFonts w:ascii="Times New Roman" w:hAnsi="Times New Roman"/>
          <w:sz w:val="26"/>
          <w:szCs w:val="26"/>
          <w:lang w:val="uk-UA"/>
        </w:rPr>
        <w:t>28</w:t>
      </w:r>
      <w:r w:rsidR="009639DF" w:rsidRPr="00126885">
        <w:rPr>
          <w:rFonts w:ascii="Times New Roman" w:hAnsi="Times New Roman"/>
          <w:sz w:val="26"/>
          <w:szCs w:val="26"/>
          <w:lang w:val="uk-UA"/>
        </w:rPr>
        <w:t>)</w:t>
      </w:r>
      <w:r w:rsidRPr="00126885">
        <w:rPr>
          <w:rFonts w:ascii="Times New Roman" w:hAnsi="Times New Roman"/>
          <w:sz w:val="26"/>
          <w:szCs w:val="26"/>
          <w:lang w:val="uk-UA"/>
        </w:rPr>
        <w:t>;</w:t>
      </w:r>
    </w:p>
    <w:p w:rsidR="00E049F6" w:rsidRPr="00126885" w:rsidRDefault="00C323E0" w:rsidP="00E049F6">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по</w:t>
      </w:r>
      <w:r w:rsidR="00E049F6" w:rsidRPr="00126885">
        <w:rPr>
          <w:rFonts w:ascii="Times New Roman" w:hAnsi="Times New Roman"/>
          <w:sz w:val="26"/>
          <w:szCs w:val="26"/>
          <w:lang w:val="uk-UA"/>
        </w:rPr>
        <w:t xml:space="preserve"> </w:t>
      </w:r>
      <w:r w:rsidRPr="00C323E0">
        <w:rPr>
          <w:rFonts w:ascii="Times New Roman" w:hAnsi="Times New Roman"/>
          <w:b/>
          <w:sz w:val="26"/>
          <w:szCs w:val="26"/>
          <w:lang w:val="uk-UA"/>
        </w:rPr>
        <w:t>881</w:t>
      </w:r>
      <w:r w:rsidR="00E049F6" w:rsidRPr="00C323E0">
        <w:rPr>
          <w:rFonts w:ascii="Times New Roman" w:hAnsi="Times New Roman"/>
          <w:b/>
          <w:sz w:val="26"/>
          <w:szCs w:val="26"/>
          <w:lang w:val="uk-UA"/>
        </w:rPr>
        <w:t xml:space="preserve"> </w:t>
      </w:r>
      <w:r>
        <w:rPr>
          <w:rFonts w:ascii="Times New Roman" w:hAnsi="Times New Roman"/>
          <w:sz w:val="26"/>
          <w:szCs w:val="26"/>
          <w:lang w:val="uk-UA"/>
        </w:rPr>
        <w:t>п</w:t>
      </w:r>
      <w:r w:rsidR="00E049F6" w:rsidRPr="00126885">
        <w:rPr>
          <w:rFonts w:ascii="Times New Roman" w:hAnsi="Times New Roman"/>
          <w:sz w:val="26"/>
          <w:szCs w:val="26"/>
          <w:lang w:val="uk-UA"/>
        </w:rPr>
        <w:t>озовн</w:t>
      </w:r>
      <w:r>
        <w:rPr>
          <w:rFonts w:ascii="Times New Roman" w:hAnsi="Times New Roman"/>
          <w:sz w:val="26"/>
          <w:szCs w:val="26"/>
          <w:lang w:val="uk-UA"/>
        </w:rPr>
        <w:t>ій</w:t>
      </w:r>
      <w:r w:rsidR="00E049F6" w:rsidRPr="00126885">
        <w:rPr>
          <w:rFonts w:ascii="Times New Roman" w:hAnsi="Times New Roman"/>
          <w:sz w:val="26"/>
          <w:szCs w:val="26"/>
          <w:lang w:val="uk-UA"/>
        </w:rPr>
        <w:t xml:space="preserve"> заяв</w:t>
      </w:r>
      <w:r>
        <w:rPr>
          <w:rFonts w:ascii="Times New Roman" w:hAnsi="Times New Roman"/>
          <w:sz w:val="26"/>
          <w:szCs w:val="26"/>
          <w:lang w:val="uk-UA"/>
        </w:rPr>
        <w:t>і</w:t>
      </w:r>
      <w:r w:rsidR="00E049F6" w:rsidRPr="00126885">
        <w:rPr>
          <w:rFonts w:ascii="Times New Roman" w:hAnsi="Times New Roman"/>
          <w:sz w:val="26"/>
          <w:szCs w:val="26"/>
          <w:lang w:val="uk-UA"/>
        </w:rPr>
        <w:t xml:space="preserve"> </w:t>
      </w:r>
      <w:r w:rsidR="00E049F6" w:rsidRPr="00126885">
        <w:rPr>
          <w:rFonts w:ascii="Times New Roman" w:hAnsi="Times New Roman"/>
          <w:b/>
          <w:sz w:val="26"/>
          <w:szCs w:val="26"/>
          <w:lang w:val="uk-UA"/>
        </w:rPr>
        <w:t>провадження було відкрито</w:t>
      </w:r>
      <w:r w:rsidR="00E049F6" w:rsidRPr="00126885">
        <w:rPr>
          <w:rFonts w:ascii="Times New Roman" w:hAnsi="Times New Roman"/>
          <w:sz w:val="26"/>
          <w:szCs w:val="26"/>
          <w:lang w:val="uk-UA"/>
        </w:rPr>
        <w:t xml:space="preserve"> (201</w:t>
      </w:r>
      <w:r>
        <w:rPr>
          <w:rFonts w:ascii="Times New Roman" w:hAnsi="Times New Roman"/>
          <w:sz w:val="26"/>
          <w:szCs w:val="26"/>
          <w:lang w:val="uk-UA"/>
        </w:rPr>
        <w:t>6</w:t>
      </w:r>
      <w:r w:rsidR="00E049F6" w:rsidRPr="00126885">
        <w:rPr>
          <w:rFonts w:ascii="Times New Roman" w:hAnsi="Times New Roman"/>
          <w:sz w:val="26"/>
          <w:szCs w:val="26"/>
          <w:lang w:val="uk-UA"/>
        </w:rPr>
        <w:t xml:space="preserve"> </w:t>
      </w:r>
      <w:r w:rsidR="00C56D52">
        <w:rPr>
          <w:rFonts w:ascii="Times New Roman" w:hAnsi="Times New Roman"/>
          <w:sz w:val="26"/>
          <w:szCs w:val="26"/>
          <w:lang w:val="uk-UA"/>
        </w:rPr>
        <w:t>–</w:t>
      </w:r>
      <w:r w:rsidR="00F442DA" w:rsidRPr="00126885">
        <w:rPr>
          <w:rFonts w:ascii="Times New Roman" w:hAnsi="Times New Roman"/>
          <w:sz w:val="26"/>
          <w:szCs w:val="26"/>
          <w:lang w:val="uk-UA"/>
        </w:rPr>
        <w:t xml:space="preserve"> </w:t>
      </w:r>
      <w:r>
        <w:rPr>
          <w:rFonts w:ascii="Times New Roman" w:hAnsi="Times New Roman"/>
          <w:sz w:val="26"/>
          <w:szCs w:val="26"/>
          <w:lang w:val="uk-UA"/>
        </w:rPr>
        <w:t>766)</w:t>
      </w:r>
      <w:r w:rsidR="00E049F6" w:rsidRPr="00126885">
        <w:rPr>
          <w:rFonts w:ascii="Times New Roman" w:hAnsi="Times New Roman"/>
          <w:sz w:val="26"/>
          <w:szCs w:val="26"/>
          <w:lang w:val="uk-UA"/>
        </w:rPr>
        <w:t>;</w:t>
      </w:r>
    </w:p>
    <w:p w:rsidR="00E049F6" w:rsidRDefault="00E049F6" w:rsidP="00E049F6">
      <w:pPr>
        <w:pStyle w:val="a3"/>
        <w:numPr>
          <w:ilvl w:val="0"/>
          <w:numId w:val="4"/>
        </w:numPr>
        <w:spacing w:after="0" w:line="240" w:lineRule="auto"/>
        <w:jc w:val="both"/>
        <w:rPr>
          <w:rFonts w:ascii="Times New Roman" w:hAnsi="Times New Roman"/>
          <w:sz w:val="26"/>
          <w:szCs w:val="26"/>
          <w:lang w:val="uk-UA"/>
        </w:rPr>
      </w:pPr>
      <w:r w:rsidRPr="00126885">
        <w:rPr>
          <w:rFonts w:ascii="Times New Roman" w:hAnsi="Times New Roman"/>
          <w:sz w:val="26"/>
          <w:szCs w:val="26"/>
          <w:lang w:val="uk-UA"/>
        </w:rPr>
        <w:t xml:space="preserve">питання про прийняття </w:t>
      </w:r>
      <w:r w:rsidR="00C323E0" w:rsidRPr="00C323E0">
        <w:rPr>
          <w:rFonts w:ascii="Times New Roman" w:hAnsi="Times New Roman"/>
          <w:b/>
          <w:sz w:val="26"/>
          <w:szCs w:val="26"/>
          <w:lang w:val="uk-UA"/>
        </w:rPr>
        <w:t>59</w:t>
      </w:r>
      <w:r w:rsidRPr="00126885">
        <w:rPr>
          <w:rFonts w:ascii="Times New Roman" w:hAnsi="Times New Roman"/>
          <w:sz w:val="26"/>
          <w:szCs w:val="26"/>
          <w:lang w:val="uk-UA"/>
        </w:rPr>
        <w:t xml:space="preserve"> позовних заяв залишилось на кінець звітного періоду </w:t>
      </w:r>
      <w:r w:rsidRPr="00126885">
        <w:rPr>
          <w:rFonts w:ascii="Times New Roman" w:hAnsi="Times New Roman"/>
          <w:b/>
          <w:sz w:val="26"/>
          <w:szCs w:val="26"/>
          <w:lang w:val="uk-UA"/>
        </w:rPr>
        <w:t>не вирішеним</w:t>
      </w:r>
      <w:r w:rsidRPr="00126885">
        <w:rPr>
          <w:rFonts w:ascii="Times New Roman" w:hAnsi="Times New Roman"/>
          <w:sz w:val="26"/>
          <w:szCs w:val="26"/>
          <w:lang w:val="uk-UA"/>
        </w:rPr>
        <w:t xml:space="preserve"> (201</w:t>
      </w:r>
      <w:r w:rsidR="00C323E0">
        <w:rPr>
          <w:rFonts w:ascii="Times New Roman" w:hAnsi="Times New Roman"/>
          <w:sz w:val="26"/>
          <w:szCs w:val="26"/>
          <w:lang w:val="uk-UA"/>
        </w:rPr>
        <w:t>6</w:t>
      </w:r>
      <w:r w:rsidRPr="00126885">
        <w:rPr>
          <w:rFonts w:ascii="Times New Roman" w:hAnsi="Times New Roman"/>
          <w:sz w:val="26"/>
          <w:szCs w:val="26"/>
          <w:lang w:val="uk-UA"/>
        </w:rPr>
        <w:t xml:space="preserve"> </w:t>
      </w:r>
      <w:r w:rsidR="009639DF" w:rsidRPr="00126885">
        <w:rPr>
          <w:rFonts w:ascii="Times New Roman" w:hAnsi="Times New Roman"/>
          <w:sz w:val="26"/>
          <w:szCs w:val="26"/>
          <w:lang w:val="uk-UA"/>
        </w:rPr>
        <w:t xml:space="preserve">– </w:t>
      </w:r>
      <w:r w:rsidR="00C323E0">
        <w:rPr>
          <w:rFonts w:ascii="Times New Roman" w:hAnsi="Times New Roman"/>
          <w:sz w:val="26"/>
          <w:szCs w:val="26"/>
          <w:lang w:val="uk-UA"/>
        </w:rPr>
        <w:t>78).</w:t>
      </w:r>
    </w:p>
    <w:p w:rsidR="00C323E0" w:rsidRDefault="00C323E0" w:rsidP="00C323E0">
      <w:pPr>
        <w:pStyle w:val="a3"/>
        <w:spacing w:after="0" w:line="240" w:lineRule="auto"/>
        <w:ind w:left="708"/>
        <w:jc w:val="both"/>
        <w:rPr>
          <w:rFonts w:ascii="Times New Roman" w:hAnsi="Times New Roman"/>
          <w:sz w:val="26"/>
          <w:szCs w:val="26"/>
          <w:lang w:val="uk-UA"/>
        </w:rPr>
      </w:pPr>
      <w:r>
        <w:rPr>
          <w:rFonts w:ascii="Times New Roman" w:hAnsi="Times New Roman"/>
          <w:sz w:val="26"/>
          <w:szCs w:val="26"/>
          <w:lang w:val="uk-UA"/>
        </w:rPr>
        <w:t>Відсоткові значення розгляду позовних заяв наведено у діаграмі 1.</w:t>
      </w:r>
    </w:p>
    <w:p w:rsidR="00C323E0" w:rsidRPr="00126885" w:rsidRDefault="00C323E0" w:rsidP="00C323E0">
      <w:pPr>
        <w:pStyle w:val="a3"/>
        <w:spacing w:after="0" w:line="240" w:lineRule="auto"/>
        <w:ind w:left="708"/>
        <w:jc w:val="both"/>
        <w:rPr>
          <w:rFonts w:ascii="Times New Roman" w:hAnsi="Times New Roman"/>
          <w:sz w:val="26"/>
          <w:szCs w:val="26"/>
          <w:lang w:val="uk-UA"/>
        </w:rPr>
      </w:pP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t>Діаграма 1.</w:t>
      </w:r>
    </w:p>
    <w:p w:rsidR="00441E6D" w:rsidRDefault="00441E6D" w:rsidP="00CD0771">
      <w:pPr>
        <w:spacing w:after="0" w:line="240" w:lineRule="auto"/>
        <w:jc w:val="both"/>
        <w:rPr>
          <w:rFonts w:ascii="Times New Roman" w:hAnsi="Times New Roman"/>
          <w:sz w:val="26"/>
          <w:szCs w:val="26"/>
          <w:lang w:val="uk-UA"/>
        </w:rPr>
      </w:pPr>
      <w:r>
        <w:rPr>
          <w:noProof/>
          <w:lang w:eastAsia="ru-RU"/>
        </w:rPr>
        <w:drawing>
          <wp:inline distT="0" distB="0" distL="0" distR="0" wp14:anchorId="7F1BC887" wp14:editId="6B9C62A1">
            <wp:extent cx="3019425" cy="419100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CD0771" w:rsidRPr="00CD0771">
        <w:rPr>
          <w:noProof/>
          <w:lang w:eastAsia="ru-RU"/>
        </w:rPr>
        <w:t xml:space="preserve"> </w:t>
      </w:r>
      <w:r w:rsidR="00CD0771">
        <w:rPr>
          <w:noProof/>
          <w:lang w:eastAsia="ru-RU"/>
        </w:rPr>
        <w:drawing>
          <wp:inline distT="0" distB="0" distL="0" distR="0" wp14:anchorId="474F7A17" wp14:editId="6D01C10A">
            <wp:extent cx="2886075" cy="41910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41E6D" w:rsidRDefault="00441E6D" w:rsidP="00E049F6">
      <w:pPr>
        <w:spacing w:after="0" w:line="240" w:lineRule="auto"/>
        <w:ind w:firstLine="708"/>
        <w:jc w:val="both"/>
        <w:rPr>
          <w:rFonts w:ascii="Times New Roman" w:hAnsi="Times New Roman"/>
          <w:sz w:val="26"/>
          <w:szCs w:val="26"/>
          <w:lang w:val="uk-UA"/>
        </w:rPr>
      </w:pPr>
    </w:p>
    <w:p w:rsidR="00E049F6" w:rsidRPr="00126885" w:rsidRDefault="000F058A" w:rsidP="00E049F6">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Як вбачається з наведеної діаграми, результатом розгляду у звітному періоді більшості позовних заяв є рішення про відкриття провадження по справі. Також суттєву питому вагу у загальній структурі розгляду позовних заяв займа</w:t>
      </w:r>
      <w:r w:rsidR="002708CD">
        <w:rPr>
          <w:rFonts w:ascii="Times New Roman" w:hAnsi="Times New Roman"/>
          <w:sz w:val="26"/>
          <w:szCs w:val="26"/>
          <w:lang w:val="uk-UA"/>
        </w:rPr>
        <w:t>ють</w:t>
      </w:r>
      <w:r>
        <w:rPr>
          <w:rFonts w:ascii="Times New Roman" w:hAnsi="Times New Roman"/>
          <w:sz w:val="26"/>
          <w:szCs w:val="26"/>
          <w:lang w:val="uk-UA"/>
        </w:rPr>
        <w:t xml:space="preserve"> рішення про повернення позовних заяв. Одними з основних  причин для прийняття так</w:t>
      </w:r>
      <w:r w:rsidR="002708CD">
        <w:rPr>
          <w:rFonts w:ascii="Times New Roman" w:hAnsi="Times New Roman"/>
          <w:sz w:val="26"/>
          <w:szCs w:val="26"/>
          <w:lang w:val="uk-UA"/>
        </w:rPr>
        <w:t>их</w:t>
      </w:r>
      <w:r>
        <w:rPr>
          <w:rFonts w:ascii="Times New Roman" w:hAnsi="Times New Roman"/>
          <w:sz w:val="26"/>
          <w:szCs w:val="26"/>
          <w:lang w:val="uk-UA"/>
        </w:rPr>
        <w:t xml:space="preserve"> рішен</w:t>
      </w:r>
      <w:r w:rsidR="002708CD">
        <w:rPr>
          <w:rFonts w:ascii="Times New Roman" w:hAnsi="Times New Roman"/>
          <w:sz w:val="26"/>
          <w:szCs w:val="26"/>
          <w:lang w:val="uk-UA"/>
        </w:rPr>
        <w:t>ь</w:t>
      </w:r>
      <w:r>
        <w:rPr>
          <w:rFonts w:ascii="Times New Roman" w:hAnsi="Times New Roman"/>
          <w:sz w:val="26"/>
          <w:szCs w:val="26"/>
          <w:lang w:val="uk-UA"/>
        </w:rPr>
        <w:t xml:space="preserve"> є порушення позивачем правил підсудності справи або несплата судового збору, хоча позивачам </w:t>
      </w:r>
      <w:r w:rsidR="00265D9D">
        <w:rPr>
          <w:rFonts w:ascii="Times New Roman" w:hAnsi="Times New Roman"/>
          <w:sz w:val="26"/>
          <w:szCs w:val="26"/>
          <w:lang w:val="uk-UA"/>
        </w:rPr>
        <w:t>й</w:t>
      </w:r>
      <w:r>
        <w:rPr>
          <w:rFonts w:ascii="Times New Roman" w:hAnsi="Times New Roman"/>
          <w:sz w:val="26"/>
          <w:szCs w:val="26"/>
          <w:lang w:val="uk-UA"/>
        </w:rPr>
        <w:t xml:space="preserve"> надається можливість </w:t>
      </w:r>
      <w:r w:rsidR="00624759">
        <w:rPr>
          <w:rFonts w:ascii="Times New Roman" w:hAnsi="Times New Roman"/>
          <w:sz w:val="26"/>
          <w:szCs w:val="26"/>
          <w:lang w:val="uk-UA"/>
        </w:rPr>
        <w:t xml:space="preserve"> для його сплати шляхом винесення ухвали про залишення позову без руху.</w:t>
      </w:r>
      <w:r>
        <w:rPr>
          <w:rFonts w:ascii="Times New Roman" w:hAnsi="Times New Roman"/>
          <w:sz w:val="26"/>
          <w:szCs w:val="26"/>
          <w:lang w:val="uk-UA"/>
        </w:rPr>
        <w:t xml:space="preserve"> </w:t>
      </w:r>
    </w:p>
    <w:p w:rsidR="00C56D52" w:rsidRDefault="00E049F6" w:rsidP="00E049F6">
      <w:pPr>
        <w:spacing w:after="0" w:line="240" w:lineRule="auto"/>
        <w:ind w:firstLine="708"/>
        <w:jc w:val="both"/>
        <w:rPr>
          <w:rFonts w:ascii="Times New Roman" w:hAnsi="Times New Roman"/>
          <w:sz w:val="26"/>
          <w:szCs w:val="26"/>
          <w:lang w:val="uk-UA"/>
        </w:rPr>
      </w:pPr>
      <w:r w:rsidRPr="00126885">
        <w:rPr>
          <w:rFonts w:ascii="Times New Roman" w:hAnsi="Times New Roman"/>
          <w:sz w:val="26"/>
          <w:szCs w:val="26"/>
          <w:lang w:val="uk-UA"/>
        </w:rPr>
        <w:t xml:space="preserve">Кількість позовних заяв, </w:t>
      </w:r>
      <w:r w:rsidRPr="00126885">
        <w:rPr>
          <w:rFonts w:ascii="Times New Roman" w:hAnsi="Times New Roman"/>
          <w:b/>
          <w:sz w:val="26"/>
          <w:szCs w:val="26"/>
          <w:lang w:val="uk-UA"/>
        </w:rPr>
        <w:t>що залишені без руху</w:t>
      </w:r>
      <w:r w:rsidR="00C439E4" w:rsidRPr="00126885">
        <w:rPr>
          <w:rFonts w:ascii="Times New Roman" w:hAnsi="Times New Roman"/>
          <w:b/>
          <w:sz w:val="26"/>
          <w:szCs w:val="26"/>
          <w:lang w:val="uk-UA"/>
        </w:rPr>
        <w:t>,</w:t>
      </w:r>
      <w:r w:rsidRPr="00126885">
        <w:rPr>
          <w:rFonts w:ascii="Times New Roman" w:hAnsi="Times New Roman"/>
          <w:sz w:val="26"/>
          <w:szCs w:val="26"/>
          <w:lang w:val="uk-UA"/>
        </w:rPr>
        <w:t xml:space="preserve"> станом на кінець звітного періоду складає </w:t>
      </w:r>
      <w:r w:rsidR="00624759">
        <w:rPr>
          <w:rFonts w:ascii="Times New Roman" w:hAnsi="Times New Roman"/>
          <w:b/>
          <w:sz w:val="26"/>
          <w:szCs w:val="26"/>
          <w:lang w:val="uk-UA"/>
        </w:rPr>
        <w:t>59</w:t>
      </w:r>
      <w:r w:rsidRPr="00126885">
        <w:rPr>
          <w:rFonts w:ascii="Times New Roman" w:hAnsi="Times New Roman"/>
          <w:b/>
          <w:sz w:val="26"/>
          <w:szCs w:val="26"/>
          <w:lang w:val="uk-UA"/>
        </w:rPr>
        <w:t xml:space="preserve"> </w:t>
      </w:r>
      <w:r w:rsidRPr="00126885">
        <w:rPr>
          <w:rFonts w:ascii="Times New Roman" w:hAnsi="Times New Roman"/>
          <w:sz w:val="26"/>
          <w:szCs w:val="26"/>
          <w:lang w:val="uk-UA"/>
        </w:rPr>
        <w:t>одиниц</w:t>
      </w:r>
      <w:r w:rsidR="00624759">
        <w:rPr>
          <w:rFonts w:ascii="Times New Roman" w:hAnsi="Times New Roman"/>
          <w:sz w:val="26"/>
          <w:szCs w:val="26"/>
          <w:lang w:val="uk-UA"/>
        </w:rPr>
        <w:t>ь</w:t>
      </w:r>
      <w:r w:rsidRPr="00126885">
        <w:rPr>
          <w:rFonts w:ascii="Times New Roman" w:hAnsi="Times New Roman"/>
          <w:sz w:val="26"/>
          <w:szCs w:val="26"/>
          <w:lang w:val="uk-UA"/>
        </w:rPr>
        <w:t xml:space="preserve">, </w:t>
      </w:r>
      <w:r w:rsidR="00B0135C" w:rsidRPr="00126885">
        <w:rPr>
          <w:rFonts w:ascii="Times New Roman" w:hAnsi="Times New Roman"/>
          <w:sz w:val="26"/>
          <w:szCs w:val="26"/>
          <w:lang w:val="uk-UA"/>
        </w:rPr>
        <w:t xml:space="preserve"> </w:t>
      </w:r>
      <w:r w:rsidRPr="00126885">
        <w:rPr>
          <w:rFonts w:ascii="Times New Roman" w:hAnsi="Times New Roman"/>
          <w:sz w:val="26"/>
          <w:szCs w:val="26"/>
          <w:lang w:val="uk-UA"/>
        </w:rPr>
        <w:t>у першому півріччі 201</w:t>
      </w:r>
      <w:r w:rsidR="00624759">
        <w:rPr>
          <w:rFonts w:ascii="Times New Roman" w:hAnsi="Times New Roman"/>
          <w:sz w:val="26"/>
          <w:szCs w:val="26"/>
          <w:lang w:val="uk-UA"/>
        </w:rPr>
        <w:t>6</w:t>
      </w:r>
      <w:r w:rsidR="00B0135C" w:rsidRPr="00126885">
        <w:rPr>
          <w:rFonts w:ascii="Times New Roman" w:hAnsi="Times New Roman"/>
          <w:sz w:val="26"/>
          <w:szCs w:val="26"/>
          <w:lang w:val="uk-UA"/>
        </w:rPr>
        <w:t xml:space="preserve"> року</w:t>
      </w:r>
      <w:r w:rsidR="00270D09">
        <w:rPr>
          <w:rFonts w:ascii="Times New Roman" w:hAnsi="Times New Roman"/>
          <w:sz w:val="26"/>
          <w:szCs w:val="26"/>
          <w:lang w:val="uk-UA"/>
        </w:rPr>
        <w:t xml:space="preserve"> </w:t>
      </w:r>
      <w:r w:rsidR="00265D9D">
        <w:rPr>
          <w:rFonts w:ascii="Times New Roman" w:hAnsi="Times New Roman"/>
          <w:sz w:val="26"/>
          <w:szCs w:val="26"/>
          <w:lang w:val="uk-UA"/>
        </w:rPr>
        <w:t xml:space="preserve"> ситуація була аналогічна -</w:t>
      </w:r>
      <w:r w:rsidR="00270D09">
        <w:rPr>
          <w:rFonts w:ascii="Times New Roman" w:hAnsi="Times New Roman"/>
          <w:sz w:val="26"/>
          <w:szCs w:val="26"/>
          <w:lang w:val="uk-UA"/>
        </w:rPr>
        <w:t xml:space="preserve"> </w:t>
      </w:r>
      <w:r w:rsidR="00624759">
        <w:rPr>
          <w:rFonts w:ascii="Times New Roman" w:hAnsi="Times New Roman"/>
          <w:sz w:val="26"/>
          <w:szCs w:val="26"/>
          <w:lang w:val="uk-UA"/>
        </w:rPr>
        <w:t>61</w:t>
      </w:r>
      <w:r w:rsidR="009B643D">
        <w:rPr>
          <w:rFonts w:ascii="Times New Roman" w:hAnsi="Times New Roman"/>
          <w:sz w:val="26"/>
          <w:szCs w:val="26"/>
          <w:lang w:val="uk-UA"/>
        </w:rPr>
        <w:t xml:space="preserve"> одиниц</w:t>
      </w:r>
      <w:r w:rsidR="00624759">
        <w:rPr>
          <w:rFonts w:ascii="Times New Roman" w:hAnsi="Times New Roman"/>
          <w:sz w:val="26"/>
          <w:szCs w:val="26"/>
          <w:lang w:val="uk-UA"/>
        </w:rPr>
        <w:t>я</w:t>
      </w:r>
      <w:r w:rsidR="00735AA0" w:rsidRPr="00126885">
        <w:rPr>
          <w:rFonts w:ascii="Times New Roman" w:hAnsi="Times New Roman"/>
          <w:sz w:val="26"/>
          <w:szCs w:val="26"/>
          <w:lang w:val="uk-UA"/>
        </w:rPr>
        <w:t xml:space="preserve">. </w:t>
      </w:r>
    </w:p>
    <w:p w:rsidR="00112214" w:rsidRDefault="00F260FD" w:rsidP="00E049F6">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Найчастіше підставою</w:t>
      </w:r>
      <w:r w:rsidR="00E049F6" w:rsidRPr="00126885">
        <w:rPr>
          <w:rFonts w:ascii="Times New Roman" w:hAnsi="Times New Roman"/>
          <w:sz w:val="26"/>
          <w:szCs w:val="26"/>
          <w:lang w:val="uk-UA"/>
        </w:rPr>
        <w:t xml:space="preserve"> для залишення позовної заяви без руху </w:t>
      </w:r>
      <w:r w:rsidR="00E965A9" w:rsidRPr="00126885">
        <w:rPr>
          <w:rFonts w:ascii="Times New Roman" w:hAnsi="Times New Roman"/>
          <w:sz w:val="26"/>
          <w:szCs w:val="26"/>
          <w:lang w:val="uk-UA"/>
        </w:rPr>
        <w:t>є</w:t>
      </w:r>
      <w:r w:rsidR="00E049F6" w:rsidRPr="00126885">
        <w:rPr>
          <w:rFonts w:ascii="Times New Roman" w:hAnsi="Times New Roman"/>
          <w:sz w:val="26"/>
          <w:szCs w:val="26"/>
          <w:lang w:val="uk-UA"/>
        </w:rPr>
        <w:t xml:space="preserve"> невірн</w:t>
      </w:r>
      <w:r w:rsidR="00E965A9" w:rsidRPr="00126885">
        <w:rPr>
          <w:rFonts w:ascii="Times New Roman" w:hAnsi="Times New Roman"/>
          <w:sz w:val="26"/>
          <w:szCs w:val="26"/>
          <w:lang w:val="uk-UA"/>
        </w:rPr>
        <w:t>е обрахування</w:t>
      </w:r>
      <w:r w:rsidR="00E049F6" w:rsidRPr="00126885">
        <w:rPr>
          <w:rFonts w:ascii="Times New Roman" w:hAnsi="Times New Roman"/>
          <w:sz w:val="26"/>
          <w:szCs w:val="26"/>
          <w:lang w:val="uk-UA"/>
        </w:rPr>
        <w:t xml:space="preserve"> позивачем сум</w:t>
      </w:r>
      <w:r w:rsidR="00BF64EF" w:rsidRPr="00126885">
        <w:rPr>
          <w:rFonts w:ascii="Times New Roman" w:hAnsi="Times New Roman"/>
          <w:sz w:val="26"/>
          <w:szCs w:val="26"/>
          <w:lang w:val="uk-UA"/>
        </w:rPr>
        <w:t>и</w:t>
      </w:r>
      <w:r w:rsidR="00E049F6" w:rsidRPr="00126885">
        <w:rPr>
          <w:rFonts w:ascii="Times New Roman" w:hAnsi="Times New Roman"/>
          <w:sz w:val="26"/>
          <w:szCs w:val="26"/>
          <w:lang w:val="uk-UA"/>
        </w:rPr>
        <w:t xml:space="preserve"> судового збору</w:t>
      </w:r>
      <w:r>
        <w:rPr>
          <w:rFonts w:ascii="Times New Roman" w:hAnsi="Times New Roman"/>
          <w:sz w:val="26"/>
          <w:szCs w:val="26"/>
          <w:lang w:val="uk-UA"/>
        </w:rPr>
        <w:t>, яка підлягає до сплати</w:t>
      </w:r>
      <w:r w:rsidR="00240931">
        <w:rPr>
          <w:rFonts w:ascii="Times New Roman" w:hAnsi="Times New Roman"/>
          <w:sz w:val="26"/>
          <w:szCs w:val="26"/>
          <w:lang w:val="uk-UA"/>
        </w:rPr>
        <w:t>,</w:t>
      </w:r>
      <w:r w:rsidR="00C56D52">
        <w:rPr>
          <w:rFonts w:ascii="Times New Roman" w:hAnsi="Times New Roman"/>
          <w:sz w:val="26"/>
          <w:szCs w:val="26"/>
          <w:lang w:val="uk-UA"/>
        </w:rPr>
        <w:t xml:space="preserve"> або взагалі несплата судового збору</w:t>
      </w:r>
      <w:r w:rsidR="00E049F6" w:rsidRPr="00126885">
        <w:rPr>
          <w:rFonts w:ascii="Times New Roman" w:hAnsi="Times New Roman"/>
          <w:sz w:val="26"/>
          <w:szCs w:val="26"/>
          <w:lang w:val="uk-UA"/>
        </w:rPr>
        <w:t>, ненадання документів, що підтверджують повноваження особи, яка підписала позовну заяву</w:t>
      </w:r>
      <w:r w:rsidR="00B63738">
        <w:rPr>
          <w:rFonts w:ascii="Times New Roman" w:hAnsi="Times New Roman"/>
          <w:sz w:val="26"/>
          <w:szCs w:val="26"/>
          <w:lang w:val="uk-UA"/>
        </w:rPr>
        <w:t xml:space="preserve"> тощо</w:t>
      </w:r>
      <w:r w:rsidR="00E049F6" w:rsidRPr="00126885">
        <w:rPr>
          <w:rFonts w:ascii="Times New Roman" w:hAnsi="Times New Roman"/>
          <w:sz w:val="26"/>
          <w:szCs w:val="26"/>
          <w:lang w:val="uk-UA"/>
        </w:rPr>
        <w:t>.</w:t>
      </w:r>
      <w:r w:rsidR="00112214" w:rsidRPr="00112214">
        <w:rPr>
          <w:rFonts w:ascii="Times New Roman" w:hAnsi="Times New Roman"/>
          <w:sz w:val="26"/>
          <w:szCs w:val="26"/>
          <w:lang w:val="uk-UA"/>
        </w:rPr>
        <w:t xml:space="preserve"> </w:t>
      </w:r>
    </w:p>
    <w:p w:rsidR="00112214" w:rsidRDefault="00112214" w:rsidP="00E049F6">
      <w:pPr>
        <w:spacing w:after="0" w:line="240" w:lineRule="auto"/>
        <w:ind w:firstLine="708"/>
        <w:jc w:val="both"/>
        <w:rPr>
          <w:rFonts w:ascii="Times New Roman" w:hAnsi="Times New Roman"/>
          <w:sz w:val="26"/>
          <w:szCs w:val="26"/>
          <w:lang w:val="uk-UA"/>
        </w:rPr>
      </w:pPr>
    </w:p>
    <w:p w:rsidR="00C406EB" w:rsidRDefault="00C406EB" w:rsidP="00C406EB">
      <w:pPr>
        <w:pStyle w:val="a3"/>
        <w:numPr>
          <w:ilvl w:val="0"/>
          <w:numId w:val="17"/>
        </w:numPr>
        <w:spacing w:after="0" w:line="240" w:lineRule="auto"/>
        <w:jc w:val="both"/>
        <w:rPr>
          <w:rFonts w:ascii="Times New Roman" w:hAnsi="Times New Roman"/>
          <w:b/>
          <w:sz w:val="26"/>
          <w:szCs w:val="26"/>
          <w:lang w:val="uk-UA"/>
        </w:rPr>
      </w:pPr>
      <w:r w:rsidRPr="00C406EB">
        <w:rPr>
          <w:rFonts w:ascii="Times New Roman" w:hAnsi="Times New Roman"/>
          <w:b/>
          <w:sz w:val="26"/>
          <w:szCs w:val="26"/>
          <w:lang w:val="uk-UA"/>
        </w:rPr>
        <w:t>Надходження та розгляд адміністративних справ</w:t>
      </w:r>
      <w:r>
        <w:rPr>
          <w:rFonts w:ascii="Times New Roman" w:hAnsi="Times New Roman"/>
          <w:b/>
          <w:sz w:val="26"/>
          <w:szCs w:val="26"/>
          <w:lang w:val="uk-UA"/>
        </w:rPr>
        <w:t>. Дотримання строків розгляду.</w:t>
      </w:r>
    </w:p>
    <w:p w:rsidR="00C406EB" w:rsidRPr="00C406EB" w:rsidRDefault="00C406EB" w:rsidP="00C406EB">
      <w:pPr>
        <w:pStyle w:val="a3"/>
        <w:spacing w:after="0" w:line="240" w:lineRule="auto"/>
        <w:ind w:left="1428"/>
        <w:jc w:val="both"/>
        <w:rPr>
          <w:rFonts w:ascii="Times New Roman" w:hAnsi="Times New Roman"/>
          <w:b/>
          <w:sz w:val="26"/>
          <w:szCs w:val="26"/>
          <w:lang w:val="uk-UA"/>
        </w:rPr>
      </w:pPr>
    </w:p>
    <w:p w:rsidR="00E049F6" w:rsidRDefault="00644B8C" w:rsidP="00E049F6">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З урахуванням залишку нерозглянутих справ на початок звітного періоду (</w:t>
      </w:r>
      <w:r w:rsidR="00624759">
        <w:rPr>
          <w:rFonts w:ascii="Times New Roman" w:hAnsi="Times New Roman"/>
          <w:sz w:val="26"/>
          <w:szCs w:val="26"/>
          <w:lang w:val="uk-UA"/>
        </w:rPr>
        <w:t>404</w:t>
      </w:r>
      <w:r>
        <w:rPr>
          <w:rFonts w:ascii="Times New Roman" w:hAnsi="Times New Roman"/>
          <w:sz w:val="26"/>
          <w:szCs w:val="26"/>
          <w:lang w:val="uk-UA"/>
        </w:rPr>
        <w:t>) в провадженні суду перебувало</w:t>
      </w:r>
      <w:r w:rsidR="00BC585F" w:rsidRPr="00126885">
        <w:rPr>
          <w:rFonts w:ascii="Times New Roman" w:hAnsi="Times New Roman"/>
          <w:b/>
          <w:i/>
          <w:sz w:val="26"/>
          <w:szCs w:val="26"/>
          <w:lang w:val="uk-UA"/>
        </w:rPr>
        <w:t xml:space="preserve"> </w:t>
      </w:r>
      <w:r w:rsidR="00F260FD">
        <w:rPr>
          <w:rFonts w:ascii="Times New Roman" w:hAnsi="Times New Roman"/>
          <w:b/>
          <w:i/>
          <w:sz w:val="26"/>
          <w:szCs w:val="26"/>
          <w:u w:val="single"/>
          <w:lang w:val="uk-UA"/>
        </w:rPr>
        <w:t>1</w:t>
      </w:r>
      <w:r w:rsidR="00624759">
        <w:rPr>
          <w:rFonts w:ascii="Times New Roman" w:hAnsi="Times New Roman"/>
          <w:b/>
          <w:i/>
          <w:sz w:val="26"/>
          <w:szCs w:val="26"/>
          <w:u w:val="single"/>
          <w:lang w:val="uk-UA"/>
        </w:rPr>
        <w:t>318</w:t>
      </w:r>
      <w:r w:rsidR="00BC585F" w:rsidRPr="00126885">
        <w:rPr>
          <w:rFonts w:ascii="Times New Roman" w:hAnsi="Times New Roman"/>
          <w:sz w:val="26"/>
          <w:szCs w:val="26"/>
          <w:lang w:val="uk-UA"/>
        </w:rPr>
        <w:t xml:space="preserve"> </w:t>
      </w:r>
      <w:r w:rsidR="00BC585F" w:rsidRPr="00126885">
        <w:rPr>
          <w:rFonts w:ascii="Times New Roman" w:hAnsi="Times New Roman"/>
          <w:b/>
          <w:i/>
          <w:sz w:val="26"/>
          <w:szCs w:val="26"/>
          <w:lang w:val="uk-UA"/>
        </w:rPr>
        <w:t>адміністративних справ</w:t>
      </w:r>
      <w:r>
        <w:rPr>
          <w:rFonts w:ascii="Times New Roman" w:hAnsi="Times New Roman"/>
          <w:sz w:val="26"/>
          <w:szCs w:val="26"/>
          <w:lang w:val="uk-UA"/>
        </w:rPr>
        <w:t xml:space="preserve">. </w:t>
      </w:r>
      <w:r w:rsidR="00E049F6" w:rsidRPr="001C0160">
        <w:rPr>
          <w:rFonts w:ascii="Times New Roman" w:hAnsi="Times New Roman"/>
          <w:b/>
          <w:sz w:val="26"/>
          <w:szCs w:val="26"/>
          <w:lang w:val="uk-UA"/>
        </w:rPr>
        <w:t>Результати розгляду адміністративних справ</w:t>
      </w:r>
      <w:r w:rsidR="00E049F6" w:rsidRPr="00126885">
        <w:rPr>
          <w:rFonts w:ascii="Times New Roman" w:hAnsi="Times New Roman"/>
          <w:b/>
          <w:sz w:val="26"/>
          <w:szCs w:val="26"/>
          <w:lang w:val="uk-UA"/>
        </w:rPr>
        <w:t xml:space="preserve"> </w:t>
      </w:r>
      <w:r w:rsidR="00C439E4" w:rsidRPr="00126885">
        <w:rPr>
          <w:rFonts w:ascii="Times New Roman" w:hAnsi="Times New Roman"/>
          <w:sz w:val="26"/>
          <w:szCs w:val="26"/>
          <w:lang w:val="uk-UA"/>
        </w:rPr>
        <w:t>як у звітному періоді, так і</w:t>
      </w:r>
      <w:r w:rsidR="004A2CC9" w:rsidRPr="00126885">
        <w:rPr>
          <w:rFonts w:ascii="Times New Roman" w:hAnsi="Times New Roman"/>
          <w:sz w:val="26"/>
          <w:szCs w:val="26"/>
          <w:lang w:val="uk-UA"/>
        </w:rPr>
        <w:t xml:space="preserve"> </w:t>
      </w:r>
      <w:r w:rsidR="009B643D">
        <w:rPr>
          <w:rFonts w:ascii="Times New Roman" w:hAnsi="Times New Roman"/>
          <w:sz w:val="26"/>
          <w:szCs w:val="26"/>
          <w:lang w:val="uk-UA"/>
        </w:rPr>
        <w:t>за</w:t>
      </w:r>
      <w:r w:rsidR="004A2CC9" w:rsidRPr="00126885">
        <w:rPr>
          <w:rFonts w:ascii="Times New Roman" w:hAnsi="Times New Roman"/>
          <w:sz w:val="26"/>
          <w:szCs w:val="26"/>
          <w:lang w:val="uk-UA"/>
        </w:rPr>
        <w:t xml:space="preserve"> аналогічни</w:t>
      </w:r>
      <w:r w:rsidR="009B643D">
        <w:rPr>
          <w:rFonts w:ascii="Times New Roman" w:hAnsi="Times New Roman"/>
          <w:sz w:val="26"/>
          <w:szCs w:val="26"/>
          <w:lang w:val="uk-UA"/>
        </w:rPr>
        <w:t>й</w:t>
      </w:r>
      <w:r w:rsidR="004A2CC9" w:rsidRPr="00126885">
        <w:rPr>
          <w:rFonts w:ascii="Times New Roman" w:hAnsi="Times New Roman"/>
          <w:sz w:val="26"/>
          <w:szCs w:val="26"/>
          <w:lang w:val="uk-UA"/>
        </w:rPr>
        <w:t xml:space="preserve"> період 201</w:t>
      </w:r>
      <w:r w:rsidR="00624759">
        <w:rPr>
          <w:rFonts w:ascii="Times New Roman" w:hAnsi="Times New Roman"/>
          <w:sz w:val="26"/>
          <w:szCs w:val="26"/>
          <w:lang w:val="uk-UA"/>
        </w:rPr>
        <w:t>6</w:t>
      </w:r>
      <w:r w:rsidR="008D60C0">
        <w:rPr>
          <w:rFonts w:ascii="Times New Roman" w:hAnsi="Times New Roman"/>
          <w:sz w:val="26"/>
          <w:szCs w:val="26"/>
          <w:lang w:val="uk-UA"/>
        </w:rPr>
        <w:t xml:space="preserve"> </w:t>
      </w:r>
      <w:r w:rsidR="004A2CC9" w:rsidRPr="00126885">
        <w:rPr>
          <w:rFonts w:ascii="Times New Roman" w:hAnsi="Times New Roman"/>
          <w:sz w:val="26"/>
          <w:szCs w:val="26"/>
          <w:lang w:val="uk-UA"/>
        </w:rPr>
        <w:t>рок</w:t>
      </w:r>
      <w:r w:rsidR="009B643D">
        <w:rPr>
          <w:rFonts w:ascii="Times New Roman" w:hAnsi="Times New Roman"/>
          <w:sz w:val="26"/>
          <w:szCs w:val="26"/>
          <w:lang w:val="uk-UA"/>
        </w:rPr>
        <w:t>у</w:t>
      </w:r>
      <w:r w:rsidR="004A2CC9" w:rsidRPr="00126885">
        <w:rPr>
          <w:rFonts w:ascii="Times New Roman" w:hAnsi="Times New Roman"/>
          <w:b/>
          <w:sz w:val="26"/>
          <w:szCs w:val="26"/>
          <w:lang w:val="uk-UA"/>
        </w:rPr>
        <w:t xml:space="preserve"> </w:t>
      </w:r>
      <w:r w:rsidR="004A2CC9" w:rsidRPr="00126885">
        <w:rPr>
          <w:rFonts w:ascii="Times New Roman" w:hAnsi="Times New Roman"/>
          <w:sz w:val="26"/>
          <w:szCs w:val="26"/>
          <w:lang w:val="uk-UA"/>
        </w:rPr>
        <w:t>наведено в таблиці</w:t>
      </w:r>
      <w:r w:rsidR="004F49C9" w:rsidRPr="00126885">
        <w:rPr>
          <w:rFonts w:ascii="Times New Roman" w:hAnsi="Times New Roman"/>
          <w:sz w:val="26"/>
          <w:szCs w:val="26"/>
          <w:lang w:val="uk-UA"/>
        </w:rPr>
        <w:t xml:space="preserve"> </w:t>
      </w:r>
      <w:r w:rsidR="00624759">
        <w:rPr>
          <w:rFonts w:ascii="Times New Roman" w:hAnsi="Times New Roman"/>
          <w:sz w:val="26"/>
          <w:szCs w:val="26"/>
          <w:lang w:val="uk-UA"/>
        </w:rPr>
        <w:t>1</w:t>
      </w:r>
      <w:r w:rsidR="00771332" w:rsidRPr="00126885">
        <w:rPr>
          <w:rFonts w:ascii="Times New Roman" w:hAnsi="Times New Roman"/>
          <w:sz w:val="26"/>
          <w:szCs w:val="26"/>
          <w:lang w:val="uk-UA"/>
        </w:rPr>
        <w:t>.</w:t>
      </w:r>
    </w:p>
    <w:p w:rsidR="00265D9D" w:rsidRDefault="00265D9D" w:rsidP="00E049F6">
      <w:pPr>
        <w:spacing w:after="0" w:line="240" w:lineRule="auto"/>
        <w:ind w:firstLine="708"/>
        <w:jc w:val="both"/>
        <w:rPr>
          <w:rFonts w:ascii="Times New Roman" w:hAnsi="Times New Roman"/>
          <w:sz w:val="26"/>
          <w:szCs w:val="26"/>
          <w:lang w:val="uk-UA"/>
        </w:rPr>
      </w:pPr>
    </w:p>
    <w:p w:rsidR="004A2CC9" w:rsidRPr="00126885" w:rsidRDefault="004A2CC9" w:rsidP="00E049F6">
      <w:pPr>
        <w:spacing w:after="0" w:line="240" w:lineRule="auto"/>
        <w:ind w:firstLine="708"/>
        <w:jc w:val="both"/>
        <w:rPr>
          <w:rFonts w:ascii="Times New Roman" w:hAnsi="Times New Roman"/>
          <w:b/>
          <w:i/>
          <w:sz w:val="26"/>
          <w:szCs w:val="26"/>
          <w:lang w:val="uk-UA"/>
        </w:rPr>
      </w:pP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Pr="00126885">
        <w:rPr>
          <w:rFonts w:ascii="Times New Roman" w:hAnsi="Times New Roman"/>
          <w:sz w:val="26"/>
          <w:szCs w:val="26"/>
          <w:lang w:val="uk-UA"/>
        </w:rPr>
        <w:tab/>
      </w:r>
      <w:r w:rsidR="004F49C9" w:rsidRPr="00126885">
        <w:rPr>
          <w:rFonts w:ascii="Times New Roman" w:hAnsi="Times New Roman"/>
          <w:sz w:val="26"/>
          <w:szCs w:val="26"/>
          <w:lang w:val="uk-UA"/>
        </w:rPr>
        <w:tab/>
      </w:r>
      <w:r w:rsidR="00115530">
        <w:rPr>
          <w:rFonts w:ascii="Times New Roman" w:hAnsi="Times New Roman"/>
          <w:sz w:val="26"/>
          <w:szCs w:val="26"/>
          <w:lang w:val="uk-UA"/>
        </w:rPr>
        <w:t xml:space="preserve">               </w:t>
      </w:r>
      <w:r w:rsidRPr="00126885">
        <w:rPr>
          <w:rFonts w:ascii="Times New Roman" w:hAnsi="Times New Roman"/>
          <w:b/>
          <w:i/>
          <w:sz w:val="26"/>
          <w:szCs w:val="26"/>
          <w:lang w:val="uk-UA"/>
        </w:rPr>
        <w:t>Таблиця</w:t>
      </w:r>
      <w:r w:rsidR="004F49C9" w:rsidRPr="00126885">
        <w:rPr>
          <w:rFonts w:ascii="Times New Roman" w:hAnsi="Times New Roman"/>
          <w:b/>
          <w:i/>
          <w:sz w:val="26"/>
          <w:szCs w:val="26"/>
          <w:lang w:val="uk-UA"/>
        </w:rPr>
        <w:t xml:space="preserve"> </w:t>
      </w:r>
      <w:r w:rsidR="00624759">
        <w:rPr>
          <w:rFonts w:ascii="Times New Roman" w:hAnsi="Times New Roman"/>
          <w:b/>
          <w:i/>
          <w:sz w:val="26"/>
          <w:szCs w:val="26"/>
          <w:lang w:val="uk-UA"/>
        </w:rPr>
        <w:t>1</w:t>
      </w:r>
    </w:p>
    <w:p w:rsidR="004A2CC9" w:rsidRPr="00126885" w:rsidRDefault="004A2CC9" w:rsidP="004A2CC9">
      <w:pPr>
        <w:spacing w:after="0" w:line="240" w:lineRule="auto"/>
        <w:ind w:firstLine="708"/>
        <w:jc w:val="center"/>
        <w:rPr>
          <w:rFonts w:ascii="Times New Roman" w:hAnsi="Times New Roman"/>
          <w:b/>
          <w:i/>
          <w:sz w:val="26"/>
          <w:szCs w:val="26"/>
          <w:lang w:val="uk-UA"/>
        </w:rPr>
      </w:pPr>
      <w:r w:rsidRPr="00126885">
        <w:rPr>
          <w:rFonts w:ascii="Times New Roman" w:hAnsi="Times New Roman"/>
          <w:b/>
          <w:i/>
          <w:sz w:val="26"/>
          <w:szCs w:val="26"/>
          <w:lang w:val="uk-UA"/>
        </w:rPr>
        <w:t>Результати розгляду адміністративних справ</w:t>
      </w:r>
    </w:p>
    <w:p w:rsidR="000E1C62" w:rsidRPr="00126885" w:rsidRDefault="000E1C62" w:rsidP="00E049F6">
      <w:pPr>
        <w:spacing w:after="0" w:line="240" w:lineRule="auto"/>
        <w:ind w:left="709" w:hanging="709"/>
        <w:jc w:val="both"/>
        <w:rPr>
          <w:rFonts w:ascii="Times New Roman" w:hAnsi="Times New Roman"/>
          <w:sz w:val="26"/>
          <w:szCs w:val="26"/>
          <w:lang w:val="uk-UA"/>
        </w:rPr>
      </w:pPr>
    </w:p>
    <w:tbl>
      <w:tblPr>
        <w:tblStyle w:val="a4"/>
        <w:tblW w:w="8788" w:type="dxa"/>
        <w:tblInd w:w="108" w:type="dxa"/>
        <w:tblLook w:val="04A0" w:firstRow="1" w:lastRow="0" w:firstColumn="1" w:lastColumn="0" w:noHBand="0" w:noVBand="1"/>
      </w:tblPr>
      <w:tblGrid>
        <w:gridCol w:w="4536"/>
        <w:gridCol w:w="2126"/>
        <w:gridCol w:w="2126"/>
      </w:tblGrid>
      <w:tr w:rsidR="00624759" w:rsidRPr="00126885" w:rsidTr="00624759">
        <w:tc>
          <w:tcPr>
            <w:tcW w:w="4536" w:type="dxa"/>
            <w:shd w:val="clear" w:color="auto" w:fill="D9D9D9" w:themeFill="background1" w:themeFillShade="D9"/>
            <w:vAlign w:val="center"/>
          </w:tcPr>
          <w:p w:rsidR="00624759" w:rsidRPr="00126885" w:rsidRDefault="00624759" w:rsidP="00624759">
            <w:pPr>
              <w:spacing w:after="0" w:line="240" w:lineRule="auto"/>
              <w:jc w:val="center"/>
              <w:rPr>
                <w:rFonts w:ascii="Times New Roman" w:hAnsi="Times New Roman"/>
                <w:b/>
                <w:i/>
                <w:lang w:val="uk-UA"/>
              </w:rPr>
            </w:pPr>
            <w:r w:rsidRPr="00126885">
              <w:rPr>
                <w:rFonts w:ascii="Times New Roman" w:hAnsi="Times New Roman"/>
                <w:b/>
                <w:i/>
                <w:lang w:val="uk-UA"/>
              </w:rPr>
              <w:t>Показник</w:t>
            </w:r>
          </w:p>
        </w:tc>
        <w:tc>
          <w:tcPr>
            <w:tcW w:w="2126" w:type="dxa"/>
            <w:shd w:val="clear" w:color="auto" w:fill="D9D9D9" w:themeFill="background1" w:themeFillShade="D9"/>
          </w:tcPr>
          <w:p w:rsidR="00624759" w:rsidRDefault="00624759" w:rsidP="00624759">
            <w:pPr>
              <w:spacing w:after="0" w:line="240" w:lineRule="auto"/>
              <w:jc w:val="center"/>
              <w:rPr>
                <w:rFonts w:ascii="Times New Roman" w:hAnsi="Times New Roman"/>
                <w:b/>
                <w:i/>
                <w:lang w:val="uk-UA"/>
              </w:rPr>
            </w:pPr>
            <w:r w:rsidRPr="00126885">
              <w:rPr>
                <w:rFonts w:ascii="Times New Roman" w:hAnsi="Times New Roman"/>
                <w:b/>
                <w:i/>
                <w:lang w:val="uk-UA"/>
              </w:rPr>
              <w:t xml:space="preserve">1 півріччя </w:t>
            </w:r>
          </w:p>
          <w:p w:rsidR="00624759" w:rsidRPr="00126885" w:rsidRDefault="00624759" w:rsidP="00624759">
            <w:pPr>
              <w:spacing w:after="0" w:line="240" w:lineRule="auto"/>
              <w:jc w:val="center"/>
              <w:rPr>
                <w:rFonts w:ascii="Times New Roman" w:hAnsi="Times New Roman"/>
                <w:b/>
                <w:i/>
                <w:lang w:val="uk-UA"/>
              </w:rPr>
            </w:pPr>
            <w:r w:rsidRPr="00126885">
              <w:rPr>
                <w:rFonts w:ascii="Times New Roman" w:hAnsi="Times New Roman"/>
                <w:b/>
                <w:i/>
                <w:lang w:val="uk-UA"/>
              </w:rPr>
              <w:t>201</w:t>
            </w:r>
            <w:r>
              <w:rPr>
                <w:rFonts w:ascii="Times New Roman" w:hAnsi="Times New Roman"/>
                <w:b/>
                <w:i/>
                <w:lang w:val="uk-UA"/>
              </w:rPr>
              <w:t>6</w:t>
            </w:r>
            <w:r w:rsidRPr="00126885">
              <w:rPr>
                <w:rFonts w:ascii="Times New Roman" w:hAnsi="Times New Roman"/>
                <w:b/>
                <w:i/>
                <w:lang w:val="uk-UA"/>
              </w:rPr>
              <w:t xml:space="preserve"> року</w:t>
            </w:r>
          </w:p>
        </w:tc>
        <w:tc>
          <w:tcPr>
            <w:tcW w:w="2126" w:type="dxa"/>
            <w:shd w:val="clear" w:color="auto" w:fill="D9D9D9" w:themeFill="background1" w:themeFillShade="D9"/>
          </w:tcPr>
          <w:p w:rsidR="00624759" w:rsidRDefault="00624759" w:rsidP="00624759">
            <w:pPr>
              <w:spacing w:after="0" w:line="240" w:lineRule="auto"/>
              <w:jc w:val="center"/>
              <w:rPr>
                <w:rFonts w:ascii="Times New Roman" w:hAnsi="Times New Roman"/>
                <w:b/>
                <w:i/>
                <w:lang w:val="uk-UA"/>
              </w:rPr>
            </w:pPr>
            <w:r>
              <w:rPr>
                <w:rFonts w:ascii="Times New Roman" w:hAnsi="Times New Roman"/>
                <w:b/>
                <w:i/>
                <w:lang w:val="uk-UA"/>
              </w:rPr>
              <w:t xml:space="preserve">1 півріччя </w:t>
            </w:r>
          </w:p>
          <w:p w:rsidR="00624759" w:rsidRPr="00126885" w:rsidRDefault="00624759" w:rsidP="00624759">
            <w:pPr>
              <w:spacing w:after="0" w:line="240" w:lineRule="auto"/>
              <w:jc w:val="center"/>
              <w:rPr>
                <w:rFonts w:ascii="Times New Roman" w:hAnsi="Times New Roman"/>
                <w:b/>
                <w:i/>
                <w:lang w:val="uk-UA"/>
              </w:rPr>
            </w:pPr>
            <w:r>
              <w:rPr>
                <w:rFonts w:ascii="Times New Roman" w:hAnsi="Times New Roman"/>
                <w:b/>
                <w:i/>
                <w:lang w:val="uk-UA"/>
              </w:rPr>
              <w:t>2017 року</w:t>
            </w:r>
          </w:p>
        </w:tc>
      </w:tr>
      <w:tr w:rsidR="00624759" w:rsidRPr="00126885" w:rsidTr="00624759">
        <w:trPr>
          <w:trHeight w:val="567"/>
        </w:trPr>
        <w:tc>
          <w:tcPr>
            <w:tcW w:w="4536" w:type="dxa"/>
            <w:vAlign w:val="center"/>
          </w:tcPr>
          <w:p w:rsidR="00624759" w:rsidRPr="00380E96" w:rsidRDefault="00380E96" w:rsidP="00624759">
            <w:pPr>
              <w:spacing w:after="0" w:line="240" w:lineRule="auto"/>
              <w:rPr>
                <w:rFonts w:ascii="Times New Roman" w:hAnsi="Times New Roman"/>
                <w:b/>
                <w:i/>
                <w:lang w:val="uk-UA"/>
              </w:rPr>
            </w:pPr>
            <w:r>
              <w:rPr>
                <w:rFonts w:ascii="Times New Roman" w:hAnsi="Times New Roman"/>
                <w:b/>
                <w:i/>
                <w:lang w:val="uk-UA"/>
              </w:rPr>
              <w:t>з</w:t>
            </w:r>
            <w:r w:rsidR="00624759" w:rsidRPr="00380E96">
              <w:rPr>
                <w:rFonts w:ascii="Times New Roman" w:hAnsi="Times New Roman"/>
                <w:b/>
                <w:i/>
                <w:lang w:val="uk-UA"/>
              </w:rPr>
              <w:t>акінчено провадження у справі</w:t>
            </w:r>
          </w:p>
        </w:tc>
        <w:tc>
          <w:tcPr>
            <w:tcW w:w="2126" w:type="dxa"/>
            <w:vAlign w:val="center"/>
          </w:tcPr>
          <w:p w:rsidR="00624759" w:rsidRPr="00380E96" w:rsidRDefault="00624759" w:rsidP="00624759">
            <w:pPr>
              <w:spacing w:after="0" w:line="240" w:lineRule="auto"/>
              <w:jc w:val="center"/>
              <w:rPr>
                <w:rFonts w:ascii="Times New Roman" w:hAnsi="Times New Roman"/>
                <w:b/>
                <w:i/>
                <w:lang w:val="uk-UA"/>
              </w:rPr>
            </w:pPr>
            <w:r w:rsidRPr="00380E96">
              <w:rPr>
                <w:rFonts w:ascii="Times New Roman" w:hAnsi="Times New Roman"/>
                <w:b/>
                <w:i/>
                <w:lang w:val="uk-UA"/>
              </w:rPr>
              <w:t>788</w:t>
            </w:r>
          </w:p>
        </w:tc>
        <w:tc>
          <w:tcPr>
            <w:tcW w:w="2126" w:type="dxa"/>
            <w:vAlign w:val="center"/>
          </w:tcPr>
          <w:p w:rsidR="00624759" w:rsidRPr="00380E96" w:rsidRDefault="00380E96" w:rsidP="00624759">
            <w:pPr>
              <w:spacing w:after="0" w:line="240" w:lineRule="auto"/>
              <w:jc w:val="center"/>
              <w:rPr>
                <w:rFonts w:ascii="Times New Roman" w:hAnsi="Times New Roman"/>
                <w:b/>
                <w:i/>
                <w:lang w:val="uk-UA"/>
              </w:rPr>
            </w:pPr>
            <w:r w:rsidRPr="00380E96">
              <w:rPr>
                <w:rFonts w:ascii="Times New Roman" w:hAnsi="Times New Roman"/>
                <w:b/>
                <w:i/>
                <w:lang w:val="uk-UA"/>
              </w:rPr>
              <w:t>995</w:t>
            </w:r>
          </w:p>
        </w:tc>
      </w:tr>
      <w:tr w:rsidR="00624759" w:rsidRPr="00126885" w:rsidTr="00624759">
        <w:tc>
          <w:tcPr>
            <w:tcW w:w="4536" w:type="dxa"/>
            <w:shd w:val="clear" w:color="auto" w:fill="E5DFEC" w:themeFill="accent4" w:themeFillTint="33"/>
            <w:vAlign w:val="center"/>
          </w:tcPr>
          <w:p w:rsidR="00624759" w:rsidRPr="00126885" w:rsidRDefault="00624759" w:rsidP="00624759">
            <w:pPr>
              <w:spacing w:after="0" w:line="240" w:lineRule="auto"/>
              <w:rPr>
                <w:rFonts w:ascii="Times New Roman" w:hAnsi="Times New Roman"/>
                <w:lang w:val="uk-UA"/>
              </w:rPr>
            </w:pPr>
            <w:r w:rsidRPr="00126885">
              <w:rPr>
                <w:rFonts w:ascii="Times New Roman" w:hAnsi="Times New Roman"/>
                <w:lang w:val="uk-UA"/>
              </w:rPr>
              <w:t>% від усієї кількості справ, що перебували в провадженні суду</w:t>
            </w:r>
          </w:p>
        </w:tc>
        <w:tc>
          <w:tcPr>
            <w:tcW w:w="2126" w:type="dxa"/>
            <w:shd w:val="clear" w:color="auto" w:fill="E5DFEC" w:themeFill="accent4" w:themeFillTint="33"/>
            <w:vAlign w:val="center"/>
          </w:tcPr>
          <w:p w:rsidR="00624759" w:rsidRPr="00126885" w:rsidRDefault="00624759" w:rsidP="00624759">
            <w:pPr>
              <w:spacing w:after="0" w:line="240" w:lineRule="auto"/>
              <w:jc w:val="center"/>
              <w:rPr>
                <w:rFonts w:ascii="Times New Roman" w:hAnsi="Times New Roman"/>
                <w:lang w:val="uk-UA"/>
              </w:rPr>
            </w:pPr>
            <w:r>
              <w:rPr>
                <w:rFonts w:ascii="Times New Roman" w:hAnsi="Times New Roman"/>
                <w:lang w:val="uk-UA"/>
              </w:rPr>
              <w:t>71,4</w:t>
            </w:r>
          </w:p>
        </w:tc>
        <w:tc>
          <w:tcPr>
            <w:tcW w:w="2126" w:type="dxa"/>
            <w:shd w:val="clear" w:color="auto" w:fill="E5DFEC" w:themeFill="accent4" w:themeFillTint="33"/>
            <w:vAlign w:val="center"/>
          </w:tcPr>
          <w:p w:rsidR="00624759" w:rsidRPr="00126885" w:rsidRDefault="00380E96" w:rsidP="00624759">
            <w:pPr>
              <w:spacing w:after="0" w:line="240" w:lineRule="auto"/>
              <w:jc w:val="center"/>
              <w:rPr>
                <w:rFonts w:ascii="Times New Roman" w:hAnsi="Times New Roman"/>
                <w:lang w:val="uk-UA"/>
              </w:rPr>
            </w:pPr>
            <w:r>
              <w:rPr>
                <w:rFonts w:ascii="Times New Roman" w:hAnsi="Times New Roman"/>
                <w:lang w:val="uk-UA"/>
              </w:rPr>
              <w:t>75,5</w:t>
            </w:r>
          </w:p>
        </w:tc>
      </w:tr>
      <w:tr w:rsidR="00624759" w:rsidRPr="00126885" w:rsidTr="00380E96">
        <w:trPr>
          <w:trHeight w:val="397"/>
        </w:trPr>
        <w:tc>
          <w:tcPr>
            <w:tcW w:w="4536" w:type="dxa"/>
          </w:tcPr>
          <w:p w:rsidR="00624759" w:rsidRPr="00380E96" w:rsidRDefault="00380E96" w:rsidP="00624759">
            <w:pPr>
              <w:spacing w:after="0" w:line="240" w:lineRule="auto"/>
              <w:jc w:val="both"/>
              <w:rPr>
                <w:rFonts w:ascii="Times New Roman" w:hAnsi="Times New Roman"/>
                <w:b/>
                <w:i/>
                <w:lang w:val="uk-UA"/>
              </w:rPr>
            </w:pPr>
            <w:r>
              <w:rPr>
                <w:rFonts w:ascii="Times New Roman" w:hAnsi="Times New Roman"/>
                <w:b/>
                <w:i/>
                <w:lang w:val="uk-UA"/>
              </w:rPr>
              <w:t>р</w:t>
            </w:r>
            <w:r w:rsidR="00624759" w:rsidRPr="00380E96">
              <w:rPr>
                <w:rFonts w:ascii="Times New Roman" w:hAnsi="Times New Roman"/>
                <w:b/>
                <w:i/>
                <w:lang w:val="uk-UA"/>
              </w:rPr>
              <w:t>озглянуті справи з прийняттям постанови</w:t>
            </w:r>
          </w:p>
        </w:tc>
        <w:tc>
          <w:tcPr>
            <w:tcW w:w="2126" w:type="dxa"/>
            <w:vAlign w:val="center"/>
          </w:tcPr>
          <w:p w:rsidR="00624759" w:rsidRPr="00380E96" w:rsidRDefault="00624759" w:rsidP="00624759">
            <w:pPr>
              <w:spacing w:after="0" w:line="240" w:lineRule="auto"/>
              <w:jc w:val="center"/>
              <w:rPr>
                <w:rFonts w:ascii="Times New Roman" w:hAnsi="Times New Roman"/>
                <w:b/>
                <w:i/>
                <w:lang w:val="uk-UA"/>
              </w:rPr>
            </w:pPr>
            <w:r w:rsidRPr="00380E96">
              <w:rPr>
                <w:rFonts w:ascii="Times New Roman" w:hAnsi="Times New Roman"/>
                <w:b/>
                <w:i/>
                <w:lang w:val="uk-UA"/>
              </w:rPr>
              <w:t>659</w:t>
            </w:r>
          </w:p>
        </w:tc>
        <w:tc>
          <w:tcPr>
            <w:tcW w:w="2126" w:type="dxa"/>
            <w:vAlign w:val="center"/>
          </w:tcPr>
          <w:p w:rsidR="00624759" w:rsidRPr="00380E96" w:rsidRDefault="00380E96" w:rsidP="00624759">
            <w:pPr>
              <w:spacing w:after="0" w:line="240" w:lineRule="auto"/>
              <w:jc w:val="center"/>
              <w:rPr>
                <w:rFonts w:ascii="Times New Roman" w:hAnsi="Times New Roman"/>
                <w:b/>
                <w:i/>
                <w:lang w:val="uk-UA"/>
              </w:rPr>
            </w:pPr>
            <w:r w:rsidRPr="00380E96">
              <w:rPr>
                <w:rFonts w:ascii="Times New Roman" w:hAnsi="Times New Roman"/>
                <w:b/>
                <w:i/>
                <w:lang w:val="uk-UA"/>
              </w:rPr>
              <w:t>851</w:t>
            </w:r>
          </w:p>
        </w:tc>
      </w:tr>
      <w:tr w:rsidR="00624759" w:rsidRPr="00126885" w:rsidTr="00624759">
        <w:tc>
          <w:tcPr>
            <w:tcW w:w="4536" w:type="dxa"/>
            <w:shd w:val="clear" w:color="auto" w:fill="E5DFEC" w:themeFill="accent4" w:themeFillTint="33"/>
          </w:tcPr>
          <w:p w:rsidR="00624759" w:rsidRPr="00126885" w:rsidRDefault="00624759" w:rsidP="00624759">
            <w:pPr>
              <w:spacing w:after="0" w:line="240" w:lineRule="auto"/>
              <w:jc w:val="both"/>
              <w:rPr>
                <w:rFonts w:ascii="Times New Roman" w:hAnsi="Times New Roman"/>
                <w:lang w:val="uk-UA"/>
              </w:rPr>
            </w:pPr>
            <w:r w:rsidRPr="00126885">
              <w:rPr>
                <w:rFonts w:ascii="Times New Roman" w:hAnsi="Times New Roman"/>
                <w:lang w:val="uk-UA"/>
              </w:rPr>
              <w:t>% від кількості справ, які закінчені провадженням</w:t>
            </w:r>
          </w:p>
        </w:tc>
        <w:tc>
          <w:tcPr>
            <w:tcW w:w="2126" w:type="dxa"/>
            <w:shd w:val="clear" w:color="auto" w:fill="E5DFEC" w:themeFill="accent4" w:themeFillTint="33"/>
            <w:vAlign w:val="center"/>
          </w:tcPr>
          <w:p w:rsidR="00624759" w:rsidRPr="00126885" w:rsidRDefault="00624759" w:rsidP="00624759">
            <w:pPr>
              <w:spacing w:after="0" w:line="240" w:lineRule="auto"/>
              <w:jc w:val="center"/>
              <w:rPr>
                <w:rFonts w:ascii="Times New Roman" w:hAnsi="Times New Roman"/>
                <w:lang w:val="uk-UA"/>
              </w:rPr>
            </w:pPr>
            <w:r>
              <w:rPr>
                <w:rFonts w:ascii="Times New Roman" w:hAnsi="Times New Roman"/>
                <w:lang w:val="uk-UA"/>
              </w:rPr>
              <w:t>59,7</w:t>
            </w:r>
          </w:p>
        </w:tc>
        <w:tc>
          <w:tcPr>
            <w:tcW w:w="2126" w:type="dxa"/>
            <w:shd w:val="clear" w:color="auto" w:fill="E5DFEC" w:themeFill="accent4" w:themeFillTint="33"/>
            <w:vAlign w:val="center"/>
          </w:tcPr>
          <w:p w:rsidR="00624759" w:rsidRPr="00126885" w:rsidRDefault="00380E96" w:rsidP="00624759">
            <w:pPr>
              <w:spacing w:after="0" w:line="240" w:lineRule="auto"/>
              <w:jc w:val="center"/>
              <w:rPr>
                <w:rFonts w:ascii="Times New Roman" w:hAnsi="Times New Roman"/>
                <w:lang w:val="uk-UA"/>
              </w:rPr>
            </w:pPr>
            <w:r>
              <w:rPr>
                <w:rFonts w:ascii="Times New Roman" w:hAnsi="Times New Roman"/>
                <w:lang w:val="uk-UA"/>
              </w:rPr>
              <w:t>85,5</w:t>
            </w:r>
          </w:p>
        </w:tc>
      </w:tr>
      <w:tr w:rsidR="00624759" w:rsidRPr="00126885" w:rsidTr="00380E96">
        <w:trPr>
          <w:trHeight w:val="433"/>
        </w:trPr>
        <w:tc>
          <w:tcPr>
            <w:tcW w:w="4536" w:type="dxa"/>
            <w:vAlign w:val="center"/>
          </w:tcPr>
          <w:p w:rsidR="00624759" w:rsidRPr="00380E96" w:rsidRDefault="00380E96" w:rsidP="00380E96">
            <w:pPr>
              <w:spacing w:after="0" w:line="240" w:lineRule="auto"/>
              <w:rPr>
                <w:rFonts w:ascii="Times New Roman" w:hAnsi="Times New Roman"/>
                <w:b/>
                <w:i/>
                <w:lang w:val="uk-UA"/>
              </w:rPr>
            </w:pPr>
            <w:r>
              <w:rPr>
                <w:rFonts w:ascii="Times New Roman" w:hAnsi="Times New Roman"/>
                <w:b/>
                <w:i/>
                <w:lang w:val="uk-UA"/>
              </w:rPr>
              <w:t>з</w:t>
            </w:r>
            <w:r w:rsidR="00624759" w:rsidRPr="00380E96">
              <w:rPr>
                <w:rFonts w:ascii="Times New Roman" w:hAnsi="Times New Roman"/>
                <w:b/>
                <w:i/>
                <w:lang w:val="uk-UA"/>
              </w:rPr>
              <w:t>акрито провадження</w:t>
            </w:r>
          </w:p>
        </w:tc>
        <w:tc>
          <w:tcPr>
            <w:tcW w:w="2126" w:type="dxa"/>
            <w:vAlign w:val="center"/>
          </w:tcPr>
          <w:p w:rsidR="00624759" w:rsidRPr="00380E96" w:rsidRDefault="00624759" w:rsidP="00624759">
            <w:pPr>
              <w:spacing w:after="0" w:line="240" w:lineRule="auto"/>
              <w:jc w:val="center"/>
              <w:rPr>
                <w:rFonts w:ascii="Times New Roman" w:hAnsi="Times New Roman"/>
                <w:b/>
                <w:i/>
                <w:lang w:val="uk-UA"/>
              </w:rPr>
            </w:pPr>
            <w:r w:rsidRPr="00380E96">
              <w:rPr>
                <w:rFonts w:ascii="Times New Roman" w:hAnsi="Times New Roman"/>
                <w:b/>
                <w:i/>
                <w:lang w:val="uk-UA"/>
              </w:rPr>
              <w:t>26</w:t>
            </w:r>
          </w:p>
        </w:tc>
        <w:tc>
          <w:tcPr>
            <w:tcW w:w="2126" w:type="dxa"/>
            <w:vAlign w:val="center"/>
          </w:tcPr>
          <w:p w:rsidR="00624759" w:rsidRPr="00380E96" w:rsidRDefault="00380E96" w:rsidP="00624759">
            <w:pPr>
              <w:spacing w:after="0" w:line="240" w:lineRule="auto"/>
              <w:jc w:val="center"/>
              <w:rPr>
                <w:rFonts w:ascii="Times New Roman" w:hAnsi="Times New Roman"/>
                <w:b/>
                <w:i/>
                <w:lang w:val="uk-UA"/>
              </w:rPr>
            </w:pPr>
            <w:r w:rsidRPr="00380E96">
              <w:rPr>
                <w:rFonts w:ascii="Times New Roman" w:hAnsi="Times New Roman"/>
                <w:b/>
                <w:i/>
                <w:lang w:val="uk-UA"/>
              </w:rPr>
              <w:t>41</w:t>
            </w:r>
          </w:p>
        </w:tc>
      </w:tr>
      <w:tr w:rsidR="00624759" w:rsidRPr="00126885" w:rsidTr="00624759">
        <w:tc>
          <w:tcPr>
            <w:tcW w:w="4536" w:type="dxa"/>
            <w:shd w:val="clear" w:color="auto" w:fill="E5DFEC" w:themeFill="accent4" w:themeFillTint="33"/>
          </w:tcPr>
          <w:p w:rsidR="00624759" w:rsidRPr="00126885" w:rsidRDefault="00624759" w:rsidP="00624759">
            <w:pPr>
              <w:spacing w:after="0" w:line="240" w:lineRule="auto"/>
              <w:jc w:val="both"/>
              <w:rPr>
                <w:rFonts w:ascii="Times New Roman" w:hAnsi="Times New Roman"/>
                <w:lang w:val="uk-UA"/>
              </w:rPr>
            </w:pPr>
            <w:r w:rsidRPr="00126885">
              <w:rPr>
                <w:rFonts w:ascii="Times New Roman" w:hAnsi="Times New Roman"/>
                <w:lang w:val="uk-UA"/>
              </w:rPr>
              <w:t>% від кількості справ, які закінчені провадженням</w:t>
            </w:r>
          </w:p>
        </w:tc>
        <w:tc>
          <w:tcPr>
            <w:tcW w:w="2126" w:type="dxa"/>
            <w:shd w:val="clear" w:color="auto" w:fill="E5DFEC" w:themeFill="accent4" w:themeFillTint="33"/>
            <w:vAlign w:val="center"/>
          </w:tcPr>
          <w:p w:rsidR="00624759" w:rsidRPr="00126885" w:rsidRDefault="00624759" w:rsidP="00624759">
            <w:pPr>
              <w:spacing w:after="0" w:line="240" w:lineRule="auto"/>
              <w:jc w:val="center"/>
              <w:rPr>
                <w:rFonts w:ascii="Times New Roman" w:hAnsi="Times New Roman"/>
                <w:lang w:val="uk-UA"/>
              </w:rPr>
            </w:pPr>
            <w:r>
              <w:rPr>
                <w:rFonts w:ascii="Times New Roman" w:hAnsi="Times New Roman"/>
                <w:lang w:val="uk-UA"/>
              </w:rPr>
              <w:t>2,4</w:t>
            </w:r>
          </w:p>
        </w:tc>
        <w:tc>
          <w:tcPr>
            <w:tcW w:w="2126" w:type="dxa"/>
            <w:shd w:val="clear" w:color="auto" w:fill="E5DFEC" w:themeFill="accent4" w:themeFillTint="33"/>
            <w:vAlign w:val="center"/>
          </w:tcPr>
          <w:p w:rsidR="00624759" w:rsidRPr="00126885" w:rsidRDefault="00380E96" w:rsidP="00624759">
            <w:pPr>
              <w:spacing w:after="0" w:line="240" w:lineRule="auto"/>
              <w:jc w:val="center"/>
              <w:rPr>
                <w:rFonts w:ascii="Times New Roman" w:hAnsi="Times New Roman"/>
                <w:lang w:val="uk-UA"/>
              </w:rPr>
            </w:pPr>
            <w:r>
              <w:rPr>
                <w:rFonts w:ascii="Times New Roman" w:hAnsi="Times New Roman"/>
                <w:lang w:val="uk-UA"/>
              </w:rPr>
              <w:t>4,1</w:t>
            </w:r>
          </w:p>
        </w:tc>
      </w:tr>
      <w:tr w:rsidR="00624759" w:rsidRPr="00126885" w:rsidTr="00380E96">
        <w:trPr>
          <w:trHeight w:val="444"/>
        </w:trPr>
        <w:tc>
          <w:tcPr>
            <w:tcW w:w="4536" w:type="dxa"/>
            <w:vAlign w:val="center"/>
          </w:tcPr>
          <w:p w:rsidR="00624759" w:rsidRPr="00380E96" w:rsidRDefault="00380E96" w:rsidP="00380E96">
            <w:pPr>
              <w:spacing w:after="0" w:line="240" w:lineRule="auto"/>
              <w:rPr>
                <w:rFonts w:ascii="Times New Roman" w:hAnsi="Times New Roman"/>
                <w:b/>
                <w:i/>
                <w:lang w:val="uk-UA"/>
              </w:rPr>
            </w:pPr>
            <w:r>
              <w:rPr>
                <w:rFonts w:ascii="Times New Roman" w:hAnsi="Times New Roman"/>
                <w:b/>
                <w:i/>
                <w:lang w:val="uk-UA"/>
              </w:rPr>
              <w:t>з</w:t>
            </w:r>
            <w:r w:rsidR="00624759" w:rsidRPr="00380E96">
              <w:rPr>
                <w:rFonts w:ascii="Times New Roman" w:hAnsi="Times New Roman"/>
                <w:b/>
                <w:i/>
                <w:lang w:val="uk-UA"/>
              </w:rPr>
              <w:t>алишено позов без розгляду</w:t>
            </w:r>
          </w:p>
        </w:tc>
        <w:tc>
          <w:tcPr>
            <w:tcW w:w="2126" w:type="dxa"/>
            <w:vAlign w:val="center"/>
          </w:tcPr>
          <w:p w:rsidR="00624759" w:rsidRPr="00380E96" w:rsidRDefault="00624759" w:rsidP="00624759">
            <w:pPr>
              <w:spacing w:after="0" w:line="240" w:lineRule="auto"/>
              <w:jc w:val="center"/>
              <w:rPr>
                <w:rFonts w:ascii="Times New Roman" w:hAnsi="Times New Roman"/>
                <w:b/>
                <w:i/>
                <w:lang w:val="uk-UA"/>
              </w:rPr>
            </w:pPr>
            <w:r w:rsidRPr="00380E96">
              <w:rPr>
                <w:rFonts w:ascii="Times New Roman" w:hAnsi="Times New Roman"/>
                <w:b/>
                <w:i/>
                <w:lang w:val="uk-UA"/>
              </w:rPr>
              <w:t>82</w:t>
            </w:r>
          </w:p>
        </w:tc>
        <w:tc>
          <w:tcPr>
            <w:tcW w:w="2126" w:type="dxa"/>
            <w:vAlign w:val="center"/>
          </w:tcPr>
          <w:p w:rsidR="00624759" w:rsidRPr="00380E96" w:rsidRDefault="00380E96" w:rsidP="00624759">
            <w:pPr>
              <w:spacing w:after="0" w:line="240" w:lineRule="auto"/>
              <w:jc w:val="center"/>
              <w:rPr>
                <w:rFonts w:ascii="Times New Roman" w:hAnsi="Times New Roman"/>
                <w:b/>
                <w:i/>
                <w:lang w:val="uk-UA"/>
              </w:rPr>
            </w:pPr>
            <w:r w:rsidRPr="00380E96">
              <w:rPr>
                <w:rFonts w:ascii="Times New Roman" w:hAnsi="Times New Roman"/>
                <w:b/>
                <w:i/>
                <w:lang w:val="uk-UA"/>
              </w:rPr>
              <w:t>83</w:t>
            </w:r>
          </w:p>
        </w:tc>
      </w:tr>
      <w:tr w:rsidR="00624759" w:rsidRPr="00126885" w:rsidTr="00624759">
        <w:tc>
          <w:tcPr>
            <w:tcW w:w="4536" w:type="dxa"/>
            <w:shd w:val="clear" w:color="auto" w:fill="E5DFEC" w:themeFill="accent4" w:themeFillTint="33"/>
          </w:tcPr>
          <w:p w:rsidR="00624759" w:rsidRPr="00126885" w:rsidRDefault="00624759" w:rsidP="00624759">
            <w:pPr>
              <w:spacing w:after="0" w:line="240" w:lineRule="auto"/>
              <w:jc w:val="both"/>
              <w:rPr>
                <w:rFonts w:ascii="Times New Roman" w:hAnsi="Times New Roman"/>
                <w:lang w:val="uk-UA"/>
              </w:rPr>
            </w:pPr>
            <w:r w:rsidRPr="00126885">
              <w:rPr>
                <w:rFonts w:ascii="Times New Roman" w:hAnsi="Times New Roman"/>
                <w:lang w:val="uk-UA"/>
              </w:rPr>
              <w:t>% від кількості справ, які закінчені провадженням</w:t>
            </w:r>
          </w:p>
        </w:tc>
        <w:tc>
          <w:tcPr>
            <w:tcW w:w="2126" w:type="dxa"/>
            <w:shd w:val="clear" w:color="auto" w:fill="E5DFEC" w:themeFill="accent4" w:themeFillTint="33"/>
            <w:vAlign w:val="center"/>
          </w:tcPr>
          <w:p w:rsidR="00624759" w:rsidRPr="00126885" w:rsidRDefault="00624759" w:rsidP="00624759">
            <w:pPr>
              <w:spacing w:after="0" w:line="240" w:lineRule="auto"/>
              <w:jc w:val="center"/>
              <w:rPr>
                <w:rFonts w:ascii="Times New Roman" w:hAnsi="Times New Roman"/>
                <w:lang w:val="uk-UA"/>
              </w:rPr>
            </w:pPr>
            <w:r>
              <w:rPr>
                <w:rFonts w:ascii="Times New Roman" w:hAnsi="Times New Roman"/>
                <w:lang w:val="uk-UA"/>
              </w:rPr>
              <w:t>7,4</w:t>
            </w:r>
          </w:p>
        </w:tc>
        <w:tc>
          <w:tcPr>
            <w:tcW w:w="2126" w:type="dxa"/>
            <w:shd w:val="clear" w:color="auto" w:fill="E5DFEC" w:themeFill="accent4" w:themeFillTint="33"/>
            <w:vAlign w:val="center"/>
          </w:tcPr>
          <w:p w:rsidR="00624759" w:rsidRPr="00126885" w:rsidRDefault="00380E96" w:rsidP="00624759">
            <w:pPr>
              <w:spacing w:after="0" w:line="240" w:lineRule="auto"/>
              <w:jc w:val="center"/>
              <w:rPr>
                <w:rFonts w:ascii="Times New Roman" w:hAnsi="Times New Roman"/>
                <w:lang w:val="uk-UA"/>
              </w:rPr>
            </w:pPr>
            <w:r>
              <w:rPr>
                <w:rFonts w:ascii="Times New Roman" w:hAnsi="Times New Roman"/>
                <w:lang w:val="uk-UA"/>
              </w:rPr>
              <w:t>8,3</w:t>
            </w:r>
          </w:p>
        </w:tc>
      </w:tr>
      <w:tr w:rsidR="00624759" w:rsidRPr="00126885" w:rsidTr="00380E96">
        <w:tc>
          <w:tcPr>
            <w:tcW w:w="4536" w:type="dxa"/>
            <w:vAlign w:val="center"/>
          </w:tcPr>
          <w:p w:rsidR="00624759" w:rsidRPr="00380E96" w:rsidRDefault="00380E96" w:rsidP="00380E96">
            <w:pPr>
              <w:spacing w:after="0" w:line="240" w:lineRule="auto"/>
              <w:rPr>
                <w:rFonts w:ascii="Times New Roman" w:hAnsi="Times New Roman"/>
                <w:b/>
                <w:i/>
                <w:lang w:val="uk-UA"/>
              </w:rPr>
            </w:pPr>
            <w:r>
              <w:rPr>
                <w:rFonts w:ascii="Times New Roman" w:hAnsi="Times New Roman"/>
                <w:b/>
                <w:i/>
                <w:lang w:val="uk-UA"/>
              </w:rPr>
              <w:t>п</w:t>
            </w:r>
            <w:r w:rsidR="00624759" w:rsidRPr="00380E96">
              <w:rPr>
                <w:rFonts w:ascii="Times New Roman" w:hAnsi="Times New Roman"/>
                <w:b/>
                <w:i/>
                <w:lang w:val="uk-UA"/>
              </w:rPr>
              <w:t>ередано справу за підсудністю до іншого суду</w:t>
            </w:r>
          </w:p>
        </w:tc>
        <w:tc>
          <w:tcPr>
            <w:tcW w:w="2126" w:type="dxa"/>
            <w:vAlign w:val="center"/>
          </w:tcPr>
          <w:p w:rsidR="00624759" w:rsidRPr="00380E96" w:rsidRDefault="00624759" w:rsidP="00624759">
            <w:pPr>
              <w:spacing w:after="0" w:line="240" w:lineRule="auto"/>
              <w:jc w:val="center"/>
              <w:rPr>
                <w:rFonts w:ascii="Times New Roman" w:hAnsi="Times New Roman"/>
                <w:b/>
                <w:i/>
                <w:lang w:val="uk-UA"/>
              </w:rPr>
            </w:pPr>
            <w:r w:rsidRPr="00380E96">
              <w:rPr>
                <w:rFonts w:ascii="Times New Roman" w:hAnsi="Times New Roman"/>
                <w:b/>
                <w:i/>
                <w:lang w:val="uk-UA"/>
              </w:rPr>
              <w:t>21</w:t>
            </w:r>
          </w:p>
        </w:tc>
        <w:tc>
          <w:tcPr>
            <w:tcW w:w="2126" w:type="dxa"/>
            <w:vAlign w:val="center"/>
          </w:tcPr>
          <w:p w:rsidR="00624759" w:rsidRPr="00380E96" w:rsidRDefault="00380E96" w:rsidP="00624759">
            <w:pPr>
              <w:spacing w:after="0" w:line="240" w:lineRule="auto"/>
              <w:jc w:val="center"/>
              <w:rPr>
                <w:rFonts w:ascii="Times New Roman" w:hAnsi="Times New Roman"/>
                <w:b/>
                <w:i/>
                <w:lang w:val="uk-UA"/>
              </w:rPr>
            </w:pPr>
            <w:r w:rsidRPr="00380E96">
              <w:rPr>
                <w:rFonts w:ascii="Times New Roman" w:hAnsi="Times New Roman"/>
                <w:b/>
                <w:i/>
                <w:lang w:val="uk-UA"/>
              </w:rPr>
              <w:t>20</w:t>
            </w:r>
          </w:p>
        </w:tc>
      </w:tr>
      <w:tr w:rsidR="00624759" w:rsidRPr="00126885" w:rsidTr="00624759">
        <w:tc>
          <w:tcPr>
            <w:tcW w:w="4536" w:type="dxa"/>
            <w:shd w:val="clear" w:color="auto" w:fill="E5DFEC" w:themeFill="accent4" w:themeFillTint="33"/>
          </w:tcPr>
          <w:p w:rsidR="00624759" w:rsidRPr="00126885" w:rsidRDefault="00624759" w:rsidP="00624759">
            <w:pPr>
              <w:spacing w:after="0" w:line="240" w:lineRule="auto"/>
              <w:jc w:val="both"/>
              <w:rPr>
                <w:rFonts w:ascii="Times New Roman" w:hAnsi="Times New Roman"/>
                <w:lang w:val="uk-UA"/>
              </w:rPr>
            </w:pPr>
            <w:r w:rsidRPr="00126885">
              <w:rPr>
                <w:rFonts w:ascii="Times New Roman" w:hAnsi="Times New Roman"/>
                <w:lang w:val="uk-UA"/>
              </w:rPr>
              <w:t>% від кількості справ, які закінчені провадженням</w:t>
            </w:r>
          </w:p>
        </w:tc>
        <w:tc>
          <w:tcPr>
            <w:tcW w:w="2126" w:type="dxa"/>
            <w:shd w:val="clear" w:color="auto" w:fill="E5DFEC" w:themeFill="accent4" w:themeFillTint="33"/>
            <w:vAlign w:val="center"/>
          </w:tcPr>
          <w:p w:rsidR="00624759" w:rsidRPr="00126885" w:rsidRDefault="00624759" w:rsidP="00624759">
            <w:pPr>
              <w:spacing w:after="0" w:line="240" w:lineRule="auto"/>
              <w:jc w:val="center"/>
              <w:rPr>
                <w:rFonts w:ascii="Times New Roman" w:hAnsi="Times New Roman"/>
                <w:lang w:val="uk-UA"/>
              </w:rPr>
            </w:pPr>
            <w:r>
              <w:rPr>
                <w:rFonts w:ascii="Times New Roman" w:hAnsi="Times New Roman"/>
                <w:lang w:val="uk-UA"/>
              </w:rPr>
              <w:t>1,9</w:t>
            </w:r>
          </w:p>
        </w:tc>
        <w:tc>
          <w:tcPr>
            <w:tcW w:w="2126" w:type="dxa"/>
            <w:shd w:val="clear" w:color="auto" w:fill="E5DFEC" w:themeFill="accent4" w:themeFillTint="33"/>
            <w:vAlign w:val="center"/>
          </w:tcPr>
          <w:p w:rsidR="00624759" w:rsidRPr="00126885" w:rsidRDefault="00380E96" w:rsidP="00624759">
            <w:pPr>
              <w:spacing w:after="0" w:line="240" w:lineRule="auto"/>
              <w:jc w:val="center"/>
              <w:rPr>
                <w:rFonts w:ascii="Times New Roman" w:hAnsi="Times New Roman"/>
                <w:lang w:val="uk-UA"/>
              </w:rPr>
            </w:pPr>
            <w:r>
              <w:rPr>
                <w:rFonts w:ascii="Times New Roman" w:hAnsi="Times New Roman"/>
                <w:lang w:val="uk-UA"/>
              </w:rPr>
              <w:t>2</w:t>
            </w:r>
          </w:p>
        </w:tc>
      </w:tr>
    </w:tbl>
    <w:p w:rsidR="000E1C62" w:rsidRPr="00126885" w:rsidRDefault="000E1C62" w:rsidP="00E049F6">
      <w:pPr>
        <w:spacing w:after="0" w:line="240" w:lineRule="auto"/>
        <w:ind w:left="709" w:hanging="709"/>
        <w:jc w:val="both"/>
        <w:rPr>
          <w:rFonts w:ascii="Times New Roman" w:hAnsi="Times New Roman"/>
          <w:lang w:val="uk-UA"/>
        </w:rPr>
      </w:pPr>
    </w:p>
    <w:p w:rsidR="00E049F6" w:rsidRPr="00126885" w:rsidRDefault="00380E96" w:rsidP="00A24B05">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Отже, у звітному періоді спостерігається зростання показника розглянутих справ по відношенню до кількості справ, що перебували на розгляді</w:t>
      </w:r>
      <w:r w:rsidR="00265D9D">
        <w:rPr>
          <w:rFonts w:ascii="Times New Roman" w:hAnsi="Times New Roman"/>
          <w:sz w:val="26"/>
          <w:szCs w:val="26"/>
          <w:lang w:val="uk-UA"/>
        </w:rPr>
        <w:t xml:space="preserve">. </w:t>
      </w:r>
      <w:r w:rsidR="00915E23">
        <w:rPr>
          <w:rFonts w:ascii="Times New Roman" w:hAnsi="Times New Roman"/>
          <w:sz w:val="26"/>
          <w:szCs w:val="26"/>
          <w:lang w:val="uk-UA"/>
        </w:rPr>
        <w:t xml:space="preserve">Одним з чинників такого </w:t>
      </w:r>
      <w:r w:rsidR="00915E23">
        <w:rPr>
          <w:rFonts w:ascii="Times New Roman" w:hAnsi="Times New Roman"/>
          <w:sz w:val="26"/>
          <w:szCs w:val="26"/>
          <w:lang w:val="uk-UA"/>
        </w:rPr>
        <w:lastRenderedPageBreak/>
        <w:t>зростання, є збільшення кількості суддів, які мають повноваження на здійснення судочинства.</w:t>
      </w:r>
    </w:p>
    <w:p w:rsidR="008122EE" w:rsidRPr="00126885" w:rsidRDefault="008122EE" w:rsidP="00A24B05">
      <w:pPr>
        <w:spacing w:after="0" w:line="240" w:lineRule="auto"/>
        <w:jc w:val="both"/>
        <w:rPr>
          <w:rFonts w:ascii="Times New Roman" w:hAnsi="Times New Roman"/>
          <w:b/>
          <w:bCs/>
          <w:i/>
          <w:iCs/>
          <w:sz w:val="26"/>
          <w:szCs w:val="26"/>
          <w:lang w:val="uk-UA"/>
        </w:rPr>
      </w:pPr>
    </w:p>
    <w:p w:rsidR="00651F67" w:rsidRPr="00126885" w:rsidRDefault="009D6B5E" w:rsidP="00651F67">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Питання </w:t>
      </w:r>
      <w:r w:rsidRPr="00644B8C">
        <w:rPr>
          <w:rFonts w:ascii="Times New Roman" w:hAnsi="Times New Roman"/>
          <w:b/>
          <w:i/>
          <w:sz w:val="26"/>
          <w:szCs w:val="26"/>
          <w:lang w:val="uk-UA"/>
        </w:rPr>
        <w:t xml:space="preserve">дотримання строків розгляду </w:t>
      </w:r>
      <w:r>
        <w:rPr>
          <w:rFonts w:ascii="Times New Roman" w:hAnsi="Times New Roman"/>
          <w:sz w:val="26"/>
          <w:szCs w:val="26"/>
          <w:lang w:val="uk-UA"/>
        </w:rPr>
        <w:t>справ завжди було актуа</w:t>
      </w:r>
      <w:r w:rsidR="00E96498">
        <w:rPr>
          <w:rFonts w:ascii="Times New Roman" w:hAnsi="Times New Roman"/>
          <w:sz w:val="26"/>
          <w:szCs w:val="26"/>
          <w:lang w:val="uk-UA"/>
        </w:rPr>
        <w:t>льним в дослідженні роботи суду.</w:t>
      </w:r>
      <w:r>
        <w:rPr>
          <w:rFonts w:ascii="Times New Roman" w:hAnsi="Times New Roman"/>
          <w:sz w:val="26"/>
          <w:szCs w:val="26"/>
          <w:lang w:val="uk-UA"/>
        </w:rPr>
        <w:t xml:space="preserve"> </w:t>
      </w:r>
      <w:r w:rsidR="00E96498">
        <w:rPr>
          <w:rFonts w:ascii="Times New Roman" w:hAnsi="Times New Roman"/>
          <w:sz w:val="26"/>
          <w:szCs w:val="26"/>
          <w:lang w:val="uk-UA"/>
        </w:rPr>
        <w:t>П</w:t>
      </w:r>
      <w:r>
        <w:rPr>
          <w:rFonts w:ascii="Times New Roman" w:hAnsi="Times New Roman"/>
          <w:sz w:val="26"/>
          <w:szCs w:val="26"/>
          <w:lang w:val="uk-UA"/>
        </w:rPr>
        <w:t>роте</w:t>
      </w:r>
      <w:r w:rsidR="00240931">
        <w:rPr>
          <w:rFonts w:ascii="Times New Roman" w:hAnsi="Times New Roman"/>
          <w:sz w:val="26"/>
          <w:szCs w:val="26"/>
          <w:lang w:val="uk-UA"/>
        </w:rPr>
        <w:t>,</w:t>
      </w:r>
      <w:r>
        <w:rPr>
          <w:rFonts w:ascii="Times New Roman" w:hAnsi="Times New Roman"/>
          <w:sz w:val="26"/>
          <w:szCs w:val="26"/>
          <w:lang w:val="uk-UA"/>
        </w:rPr>
        <w:t xml:space="preserve"> </w:t>
      </w:r>
      <w:r w:rsidR="00915E23">
        <w:rPr>
          <w:rFonts w:ascii="Times New Roman" w:hAnsi="Times New Roman"/>
          <w:sz w:val="26"/>
          <w:szCs w:val="26"/>
          <w:lang w:val="uk-UA"/>
        </w:rPr>
        <w:t xml:space="preserve">протягом 2016-2017 років в суді спостерігається збільшення кількості справ, що розглядаються з порушенням встановленого строку. </w:t>
      </w:r>
      <w:r w:rsidR="00644B8C">
        <w:rPr>
          <w:rFonts w:ascii="Times New Roman" w:hAnsi="Times New Roman"/>
          <w:sz w:val="26"/>
          <w:szCs w:val="26"/>
          <w:lang w:val="uk-UA"/>
        </w:rPr>
        <w:t xml:space="preserve"> </w:t>
      </w:r>
      <w:r w:rsidR="0040021F">
        <w:rPr>
          <w:rFonts w:ascii="Times New Roman" w:hAnsi="Times New Roman"/>
          <w:sz w:val="26"/>
          <w:szCs w:val="26"/>
          <w:lang w:val="uk-UA"/>
        </w:rPr>
        <w:t>Так, у</w:t>
      </w:r>
      <w:r w:rsidR="00AA6220" w:rsidRPr="00126885">
        <w:rPr>
          <w:rFonts w:ascii="Times New Roman" w:hAnsi="Times New Roman"/>
          <w:sz w:val="26"/>
          <w:szCs w:val="26"/>
          <w:lang w:val="uk-UA"/>
        </w:rPr>
        <w:t xml:space="preserve"> першому півріччі 201</w:t>
      </w:r>
      <w:r w:rsidR="00C72807">
        <w:rPr>
          <w:rFonts w:ascii="Times New Roman" w:hAnsi="Times New Roman"/>
          <w:sz w:val="26"/>
          <w:szCs w:val="26"/>
          <w:lang w:val="uk-UA"/>
        </w:rPr>
        <w:t>7</w:t>
      </w:r>
      <w:r w:rsidR="00AA6220" w:rsidRPr="00126885">
        <w:rPr>
          <w:rFonts w:ascii="Times New Roman" w:hAnsi="Times New Roman"/>
          <w:sz w:val="26"/>
          <w:szCs w:val="26"/>
          <w:lang w:val="uk-UA"/>
        </w:rPr>
        <w:t xml:space="preserve"> року</w:t>
      </w:r>
      <w:r w:rsidR="00AA6220" w:rsidRPr="00126885">
        <w:rPr>
          <w:rFonts w:ascii="Times New Roman" w:hAnsi="Times New Roman"/>
          <w:b/>
          <w:i/>
          <w:sz w:val="26"/>
          <w:szCs w:val="26"/>
          <w:lang w:val="uk-UA"/>
        </w:rPr>
        <w:t xml:space="preserve"> </w:t>
      </w:r>
      <w:r w:rsidR="0040021F" w:rsidRPr="00644B8C">
        <w:rPr>
          <w:rFonts w:ascii="Times New Roman" w:hAnsi="Times New Roman"/>
          <w:sz w:val="26"/>
          <w:szCs w:val="26"/>
          <w:lang w:val="uk-UA"/>
        </w:rPr>
        <w:t xml:space="preserve">з порушенням встановленого строку розгляду розглянуто </w:t>
      </w:r>
      <w:r w:rsidR="00C72807">
        <w:rPr>
          <w:rFonts w:ascii="Times New Roman" w:hAnsi="Times New Roman"/>
          <w:sz w:val="26"/>
          <w:szCs w:val="26"/>
          <w:lang w:val="uk-UA"/>
        </w:rPr>
        <w:t>591</w:t>
      </w:r>
      <w:r w:rsidR="00AA6220" w:rsidRPr="00644B8C">
        <w:rPr>
          <w:rFonts w:ascii="Times New Roman" w:hAnsi="Times New Roman"/>
          <w:sz w:val="26"/>
          <w:szCs w:val="26"/>
          <w:lang w:val="uk-UA"/>
        </w:rPr>
        <w:t xml:space="preserve"> справ</w:t>
      </w:r>
      <w:r w:rsidR="00C72807">
        <w:rPr>
          <w:rFonts w:ascii="Times New Roman" w:hAnsi="Times New Roman"/>
          <w:sz w:val="26"/>
          <w:szCs w:val="26"/>
          <w:lang w:val="uk-UA"/>
        </w:rPr>
        <w:t>у</w:t>
      </w:r>
      <w:r w:rsidR="00AA6220" w:rsidRPr="00644B8C">
        <w:rPr>
          <w:rFonts w:ascii="Times New Roman" w:hAnsi="Times New Roman"/>
          <w:sz w:val="26"/>
          <w:szCs w:val="26"/>
          <w:lang w:val="uk-UA"/>
        </w:rPr>
        <w:t>,</w:t>
      </w:r>
      <w:r w:rsidR="00AA6220" w:rsidRPr="00126885">
        <w:rPr>
          <w:rFonts w:ascii="Times New Roman" w:hAnsi="Times New Roman"/>
          <w:b/>
          <w:i/>
          <w:sz w:val="26"/>
          <w:szCs w:val="26"/>
          <w:lang w:val="uk-UA"/>
        </w:rPr>
        <w:t xml:space="preserve"> </w:t>
      </w:r>
      <w:r w:rsidR="00AA6220" w:rsidRPr="00126885">
        <w:rPr>
          <w:rFonts w:ascii="Times New Roman" w:hAnsi="Times New Roman"/>
          <w:sz w:val="26"/>
          <w:szCs w:val="26"/>
          <w:lang w:val="uk-UA"/>
        </w:rPr>
        <w:t xml:space="preserve">що становить </w:t>
      </w:r>
      <w:r w:rsidR="00C72807">
        <w:rPr>
          <w:rFonts w:ascii="Times New Roman" w:hAnsi="Times New Roman"/>
          <w:sz w:val="26"/>
          <w:szCs w:val="26"/>
          <w:lang w:val="uk-UA"/>
        </w:rPr>
        <w:t>5</w:t>
      </w:r>
      <w:r w:rsidR="0040021F">
        <w:rPr>
          <w:rFonts w:ascii="Times New Roman" w:hAnsi="Times New Roman"/>
          <w:sz w:val="26"/>
          <w:szCs w:val="26"/>
          <w:lang w:val="uk-UA"/>
        </w:rPr>
        <w:t>9,4%</w:t>
      </w:r>
      <w:r w:rsidR="00AA6220" w:rsidRPr="00126885">
        <w:rPr>
          <w:rFonts w:ascii="Times New Roman" w:hAnsi="Times New Roman"/>
          <w:sz w:val="26"/>
          <w:szCs w:val="26"/>
          <w:lang w:val="uk-UA"/>
        </w:rPr>
        <w:t xml:space="preserve"> від ус</w:t>
      </w:r>
      <w:r w:rsidR="00651F67" w:rsidRPr="00126885">
        <w:rPr>
          <w:rFonts w:ascii="Times New Roman" w:hAnsi="Times New Roman"/>
          <w:sz w:val="26"/>
          <w:szCs w:val="26"/>
          <w:lang w:val="uk-UA"/>
        </w:rPr>
        <w:t xml:space="preserve">ієї кількості розглянутих справ проти </w:t>
      </w:r>
      <w:r w:rsidR="00C72807">
        <w:rPr>
          <w:rFonts w:ascii="Times New Roman" w:hAnsi="Times New Roman"/>
          <w:sz w:val="26"/>
          <w:szCs w:val="26"/>
          <w:lang w:val="uk-UA"/>
        </w:rPr>
        <w:t>49,4</w:t>
      </w:r>
      <w:r w:rsidR="00651F67" w:rsidRPr="00126885">
        <w:rPr>
          <w:rFonts w:ascii="Times New Roman" w:hAnsi="Times New Roman"/>
          <w:sz w:val="26"/>
          <w:szCs w:val="26"/>
          <w:lang w:val="uk-UA"/>
        </w:rPr>
        <w:t>%  - у 201</w:t>
      </w:r>
      <w:r w:rsidR="00C72807">
        <w:rPr>
          <w:rFonts w:ascii="Times New Roman" w:hAnsi="Times New Roman"/>
          <w:sz w:val="26"/>
          <w:szCs w:val="26"/>
          <w:lang w:val="uk-UA"/>
        </w:rPr>
        <w:t>6</w:t>
      </w:r>
      <w:r w:rsidR="00651F67" w:rsidRPr="00126885">
        <w:rPr>
          <w:rFonts w:ascii="Times New Roman" w:hAnsi="Times New Roman"/>
          <w:sz w:val="26"/>
          <w:szCs w:val="26"/>
          <w:lang w:val="uk-UA"/>
        </w:rPr>
        <w:t xml:space="preserve"> році.</w:t>
      </w:r>
      <w:r w:rsidR="00C72807">
        <w:rPr>
          <w:rFonts w:ascii="Times New Roman" w:hAnsi="Times New Roman"/>
          <w:sz w:val="26"/>
          <w:szCs w:val="26"/>
          <w:lang w:val="uk-UA"/>
        </w:rPr>
        <w:t xml:space="preserve"> Отже, даний показник збільшився на 10 %, при цьому кількість розглянутих справу звітному періоді зросла на 207 одиниць.</w:t>
      </w:r>
    </w:p>
    <w:p w:rsidR="0040021F" w:rsidRDefault="0040021F" w:rsidP="004343FA">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З аналізу справ, розглянутих з порушенням строку</w:t>
      </w:r>
      <w:r w:rsidR="00240931">
        <w:rPr>
          <w:rFonts w:ascii="Times New Roman" w:hAnsi="Times New Roman"/>
          <w:sz w:val="26"/>
          <w:szCs w:val="26"/>
          <w:lang w:val="uk-UA"/>
        </w:rPr>
        <w:t>,</w:t>
      </w:r>
      <w:r>
        <w:rPr>
          <w:rFonts w:ascii="Times New Roman" w:hAnsi="Times New Roman"/>
          <w:sz w:val="26"/>
          <w:szCs w:val="26"/>
          <w:lang w:val="uk-UA"/>
        </w:rPr>
        <w:t xml:space="preserve"> розгляду вбачається, що основними чинниками </w:t>
      </w:r>
      <w:r w:rsidR="00240931">
        <w:rPr>
          <w:rFonts w:ascii="Times New Roman" w:hAnsi="Times New Roman"/>
          <w:sz w:val="26"/>
          <w:szCs w:val="26"/>
          <w:lang w:val="uk-UA"/>
        </w:rPr>
        <w:t xml:space="preserve">цього </w:t>
      </w:r>
      <w:r>
        <w:rPr>
          <w:rFonts w:ascii="Times New Roman" w:hAnsi="Times New Roman"/>
          <w:sz w:val="26"/>
          <w:szCs w:val="26"/>
          <w:lang w:val="uk-UA"/>
        </w:rPr>
        <w:t>є:</w:t>
      </w:r>
    </w:p>
    <w:p w:rsidR="0040021F" w:rsidRPr="0040021F" w:rsidRDefault="0040021F" w:rsidP="0040021F">
      <w:pPr>
        <w:pStyle w:val="a3"/>
        <w:numPr>
          <w:ilvl w:val="0"/>
          <w:numId w:val="4"/>
        </w:numPr>
        <w:spacing w:after="0" w:line="240" w:lineRule="auto"/>
        <w:rPr>
          <w:rFonts w:ascii="Times New Roman" w:hAnsi="Times New Roman"/>
          <w:sz w:val="26"/>
          <w:szCs w:val="26"/>
          <w:lang w:val="uk-UA"/>
        </w:rPr>
      </w:pPr>
      <w:r>
        <w:rPr>
          <w:rFonts w:ascii="Times New Roman" w:hAnsi="Times New Roman"/>
          <w:sz w:val="26"/>
          <w:szCs w:val="26"/>
          <w:lang w:val="uk-UA"/>
        </w:rPr>
        <w:t>н</w:t>
      </w:r>
      <w:r w:rsidRPr="0040021F">
        <w:rPr>
          <w:rFonts w:ascii="Times New Roman" w:hAnsi="Times New Roman"/>
          <w:sz w:val="26"/>
          <w:szCs w:val="26"/>
          <w:lang w:val="uk-UA"/>
        </w:rPr>
        <w:t>еодноразові відкладення судовог</w:t>
      </w:r>
      <w:r>
        <w:rPr>
          <w:rFonts w:ascii="Times New Roman" w:hAnsi="Times New Roman"/>
          <w:sz w:val="26"/>
          <w:szCs w:val="26"/>
          <w:lang w:val="uk-UA"/>
        </w:rPr>
        <w:t>о розгляду через неявку сторін;</w:t>
      </w:r>
      <w:r w:rsidRPr="0040021F">
        <w:rPr>
          <w:rFonts w:ascii="Times New Roman" w:hAnsi="Times New Roman"/>
          <w:sz w:val="26"/>
          <w:szCs w:val="26"/>
          <w:lang w:val="uk-UA"/>
        </w:rPr>
        <w:t xml:space="preserve"> </w:t>
      </w:r>
      <w:r w:rsidRPr="0040021F">
        <w:rPr>
          <w:rFonts w:ascii="Times New Roman" w:hAnsi="Times New Roman"/>
          <w:sz w:val="26"/>
          <w:szCs w:val="26"/>
          <w:lang w:val="uk-UA"/>
        </w:rPr>
        <w:tab/>
      </w:r>
    </w:p>
    <w:p w:rsidR="0040021F" w:rsidRPr="0040021F" w:rsidRDefault="0040021F" w:rsidP="0040021F">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о</w:t>
      </w:r>
      <w:r w:rsidRPr="0040021F">
        <w:rPr>
          <w:rFonts w:ascii="Times New Roman" w:hAnsi="Times New Roman"/>
          <w:sz w:val="26"/>
          <w:szCs w:val="26"/>
          <w:lang w:val="uk-UA"/>
        </w:rPr>
        <w:t>голошення п</w:t>
      </w:r>
      <w:r>
        <w:rPr>
          <w:rFonts w:ascii="Times New Roman" w:hAnsi="Times New Roman"/>
          <w:sz w:val="26"/>
          <w:szCs w:val="26"/>
          <w:lang w:val="uk-UA"/>
        </w:rPr>
        <w:t>ерерв для витребування доказів;</w:t>
      </w:r>
      <w:r w:rsidRPr="0040021F">
        <w:rPr>
          <w:rFonts w:ascii="Times New Roman" w:hAnsi="Times New Roman"/>
          <w:sz w:val="26"/>
          <w:szCs w:val="26"/>
          <w:lang w:val="uk-UA"/>
        </w:rPr>
        <w:t xml:space="preserve">    </w:t>
      </w:r>
    </w:p>
    <w:p w:rsidR="0040021F" w:rsidRDefault="00CA2994" w:rsidP="004343FA">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 xml:space="preserve">збільшення навантаження на суддів, оскільки процесуальну діяльність </w:t>
      </w:r>
      <w:r w:rsidR="00C72807">
        <w:rPr>
          <w:rFonts w:ascii="Times New Roman" w:hAnsi="Times New Roman"/>
          <w:sz w:val="26"/>
          <w:szCs w:val="26"/>
          <w:lang w:val="uk-UA"/>
        </w:rPr>
        <w:t>протягом першого кварталу</w:t>
      </w:r>
      <w:r w:rsidR="004343FA">
        <w:rPr>
          <w:rFonts w:ascii="Times New Roman" w:hAnsi="Times New Roman"/>
          <w:sz w:val="26"/>
          <w:szCs w:val="26"/>
          <w:lang w:val="uk-UA"/>
        </w:rPr>
        <w:t xml:space="preserve"> </w:t>
      </w:r>
      <w:r>
        <w:rPr>
          <w:rFonts w:ascii="Times New Roman" w:hAnsi="Times New Roman"/>
          <w:sz w:val="26"/>
          <w:szCs w:val="26"/>
          <w:lang w:val="uk-UA"/>
        </w:rPr>
        <w:t xml:space="preserve">здійснювали лише </w:t>
      </w:r>
      <w:r w:rsidR="00C72807">
        <w:rPr>
          <w:rFonts w:ascii="Times New Roman" w:hAnsi="Times New Roman"/>
          <w:sz w:val="26"/>
          <w:szCs w:val="26"/>
          <w:lang w:val="uk-UA"/>
        </w:rPr>
        <w:t>5</w:t>
      </w:r>
      <w:r>
        <w:rPr>
          <w:rFonts w:ascii="Times New Roman" w:hAnsi="Times New Roman"/>
          <w:sz w:val="26"/>
          <w:szCs w:val="26"/>
          <w:lang w:val="uk-UA"/>
        </w:rPr>
        <w:t xml:space="preserve"> суддів</w:t>
      </w:r>
      <w:r w:rsidR="004343FA">
        <w:rPr>
          <w:rFonts w:ascii="Times New Roman" w:hAnsi="Times New Roman"/>
          <w:sz w:val="26"/>
          <w:szCs w:val="26"/>
          <w:lang w:val="uk-UA"/>
        </w:rPr>
        <w:t>.</w:t>
      </w:r>
    </w:p>
    <w:p w:rsidR="004343FA" w:rsidRPr="0040021F" w:rsidRDefault="004343FA" w:rsidP="004343FA">
      <w:pPr>
        <w:pStyle w:val="a3"/>
        <w:spacing w:after="0" w:line="240" w:lineRule="auto"/>
        <w:ind w:left="1068"/>
        <w:jc w:val="both"/>
        <w:rPr>
          <w:rFonts w:ascii="Times New Roman" w:hAnsi="Times New Roman"/>
          <w:sz w:val="26"/>
          <w:szCs w:val="26"/>
          <w:lang w:val="uk-UA"/>
        </w:rPr>
      </w:pPr>
    </w:p>
    <w:p w:rsidR="0079529A" w:rsidRDefault="002A5258" w:rsidP="0040021F">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Найчастіше порушується строк розгляду </w:t>
      </w:r>
      <w:r w:rsidR="00AE7C7A" w:rsidRPr="00126885">
        <w:rPr>
          <w:rFonts w:ascii="Times New Roman" w:hAnsi="Times New Roman"/>
          <w:sz w:val="26"/>
          <w:szCs w:val="26"/>
          <w:lang w:val="uk-UA"/>
        </w:rPr>
        <w:t>по справах щодо застосування податкового законодавства</w:t>
      </w:r>
      <w:r w:rsidR="00E77563">
        <w:rPr>
          <w:rFonts w:ascii="Times New Roman" w:hAnsi="Times New Roman"/>
          <w:sz w:val="26"/>
          <w:szCs w:val="26"/>
          <w:lang w:val="uk-UA"/>
        </w:rPr>
        <w:t xml:space="preserve"> – </w:t>
      </w:r>
      <w:r w:rsidR="00C72807">
        <w:rPr>
          <w:rFonts w:ascii="Times New Roman" w:hAnsi="Times New Roman"/>
          <w:sz w:val="26"/>
          <w:szCs w:val="26"/>
          <w:lang w:val="uk-UA"/>
        </w:rPr>
        <w:t>210</w:t>
      </w:r>
      <w:r w:rsidR="00E77563">
        <w:rPr>
          <w:rFonts w:ascii="Times New Roman" w:hAnsi="Times New Roman"/>
          <w:sz w:val="26"/>
          <w:szCs w:val="26"/>
          <w:lang w:val="uk-UA"/>
        </w:rPr>
        <w:t xml:space="preserve"> одиниць (або </w:t>
      </w:r>
      <w:r w:rsidR="00C801CB">
        <w:rPr>
          <w:rFonts w:ascii="Times New Roman" w:hAnsi="Times New Roman"/>
          <w:sz w:val="26"/>
          <w:szCs w:val="26"/>
          <w:lang w:val="uk-UA"/>
        </w:rPr>
        <w:t>3</w:t>
      </w:r>
      <w:r w:rsidR="00C72807">
        <w:rPr>
          <w:rFonts w:ascii="Times New Roman" w:hAnsi="Times New Roman"/>
          <w:sz w:val="26"/>
          <w:szCs w:val="26"/>
          <w:lang w:val="uk-UA"/>
        </w:rPr>
        <w:t>5</w:t>
      </w:r>
      <w:r w:rsidR="00C801CB">
        <w:rPr>
          <w:rFonts w:ascii="Times New Roman" w:hAnsi="Times New Roman"/>
          <w:sz w:val="26"/>
          <w:szCs w:val="26"/>
          <w:lang w:val="uk-UA"/>
        </w:rPr>
        <w:t>,</w:t>
      </w:r>
      <w:r w:rsidR="00C72807">
        <w:rPr>
          <w:rFonts w:ascii="Times New Roman" w:hAnsi="Times New Roman"/>
          <w:sz w:val="26"/>
          <w:szCs w:val="26"/>
          <w:lang w:val="uk-UA"/>
        </w:rPr>
        <w:t>5</w:t>
      </w:r>
      <w:r w:rsidR="00E77563">
        <w:rPr>
          <w:rFonts w:ascii="Times New Roman" w:hAnsi="Times New Roman"/>
          <w:sz w:val="26"/>
          <w:szCs w:val="26"/>
          <w:lang w:val="uk-UA"/>
        </w:rPr>
        <w:t>% від загальної кількості справ, розглянутих з порушенням строку розгляду).</w:t>
      </w:r>
      <w:r w:rsidR="00AE7C7A" w:rsidRPr="00126885">
        <w:rPr>
          <w:rFonts w:ascii="Times New Roman" w:hAnsi="Times New Roman"/>
          <w:sz w:val="26"/>
          <w:szCs w:val="26"/>
          <w:lang w:val="uk-UA"/>
        </w:rPr>
        <w:t xml:space="preserve"> </w:t>
      </w:r>
      <w:r w:rsidR="00C801CB">
        <w:rPr>
          <w:rFonts w:ascii="Times New Roman" w:hAnsi="Times New Roman"/>
          <w:sz w:val="26"/>
          <w:szCs w:val="26"/>
          <w:lang w:val="uk-UA"/>
        </w:rPr>
        <w:t xml:space="preserve"> </w:t>
      </w:r>
      <w:r w:rsidR="00B00696">
        <w:rPr>
          <w:rFonts w:ascii="Times New Roman" w:hAnsi="Times New Roman"/>
          <w:sz w:val="26"/>
          <w:szCs w:val="26"/>
          <w:lang w:val="uk-UA"/>
        </w:rPr>
        <w:t>Також спостерігається порушення строку розгляду справи по наступним категоріям спорів</w:t>
      </w:r>
      <w:r w:rsidR="0079529A">
        <w:rPr>
          <w:rFonts w:ascii="Times New Roman" w:hAnsi="Times New Roman"/>
          <w:sz w:val="26"/>
          <w:szCs w:val="26"/>
          <w:lang w:val="uk-UA"/>
        </w:rPr>
        <w:t>:</w:t>
      </w:r>
    </w:p>
    <w:p w:rsidR="00B00696" w:rsidRDefault="00B00696" w:rsidP="00B00696">
      <w:pPr>
        <w:pStyle w:val="a3"/>
        <w:numPr>
          <w:ilvl w:val="0"/>
          <w:numId w:val="4"/>
        </w:numPr>
        <w:spacing w:after="0" w:line="240" w:lineRule="auto"/>
        <w:jc w:val="both"/>
        <w:rPr>
          <w:rFonts w:ascii="Times New Roman" w:hAnsi="Times New Roman"/>
          <w:sz w:val="26"/>
          <w:szCs w:val="26"/>
          <w:lang w:val="uk-UA"/>
        </w:rPr>
      </w:pPr>
      <w:r w:rsidRPr="0079529A">
        <w:rPr>
          <w:rFonts w:ascii="Times New Roman" w:hAnsi="Times New Roman"/>
          <w:sz w:val="26"/>
          <w:szCs w:val="26"/>
          <w:lang w:val="uk-UA"/>
        </w:rPr>
        <w:t>щодо проходження публічної служби – 65 (1</w:t>
      </w:r>
      <w:r>
        <w:rPr>
          <w:rFonts w:ascii="Times New Roman" w:hAnsi="Times New Roman"/>
          <w:sz w:val="26"/>
          <w:szCs w:val="26"/>
          <w:lang w:val="uk-UA"/>
        </w:rPr>
        <w:t>1</w:t>
      </w:r>
      <w:r w:rsidRPr="0079529A">
        <w:rPr>
          <w:rFonts w:ascii="Times New Roman" w:hAnsi="Times New Roman"/>
          <w:sz w:val="26"/>
          <w:szCs w:val="26"/>
          <w:lang w:val="uk-UA"/>
        </w:rPr>
        <w:t>%)</w:t>
      </w:r>
      <w:r>
        <w:rPr>
          <w:rFonts w:ascii="Times New Roman" w:hAnsi="Times New Roman"/>
          <w:sz w:val="26"/>
          <w:szCs w:val="26"/>
          <w:lang w:val="uk-UA"/>
        </w:rPr>
        <w:t>;</w:t>
      </w:r>
    </w:p>
    <w:p w:rsidR="00B00696" w:rsidRPr="00B00696" w:rsidRDefault="00B00696" w:rsidP="00B00696">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щодо загальнообов’язкового державного пенсійного страхування – 56 (9,5%);</w:t>
      </w:r>
    </w:p>
    <w:p w:rsidR="0079529A" w:rsidRPr="00B00696" w:rsidRDefault="00B00696" w:rsidP="00436B21">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 xml:space="preserve">щодо землеустрою, державної експертизи землевпорядної документації, регулювання земельних відносин </w:t>
      </w:r>
      <w:r w:rsidR="0079529A" w:rsidRPr="00B00696">
        <w:rPr>
          <w:rFonts w:ascii="Times New Roman" w:hAnsi="Times New Roman"/>
          <w:sz w:val="26"/>
          <w:szCs w:val="26"/>
          <w:lang w:val="uk-UA"/>
        </w:rPr>
        <w:t xml:space="preserve"> – </w:t>
      </w:r>
      <w:r>
        <w:rPr>
          <w:rFonts w:ascii="Times New Roman" w:hAnsi="Times New Roman"/>
          <w:sz w:val="26"/>
          <w:szCs w:val="26"/>
          <w:lang w:val="uk-UA"/>
        </w:rPr>
        <w:t>44</w:t>
      </w:r>
      <w:r w:rsidR="0079529A" w:rsidRPr="00B00696">
        <w:rPr>
          <w:rFonts w:ascii="Times New Roman" w:hAnsi="Times New Roman"/>
          <w:sz w:val="26"/>
          <w:szCs w:val="26"/>
          <w:lang w:val="uk-UA"/>
        </w:rPr>
        <w:t xml:space="preserve"> (</w:t>
      </w:r>
      <w:r>
        <w:rPr>
          <w:rFonts w:ascii="Times New Roman" w:hAnsi="Times New Roman"/>
          <w:sz w:val="26"/>
          <w:szCs w:val="26"/>
          <w:lang w:val="uk-UA"/>
        </w:rPr>
        <w:t>7,4</w:t>
      </w:r>
      <w:r w:rsidR="0079529A" w:rsidRPr="00B00696">
        <w:rPr>
          <w:rFonts w:ascii="Times New Roman" w:hAnsi="Times New Roman"/>
          <w:sz w:val="26"/>
          <w:szCs w:val="26"/>
          <w:lang w:val="uk-UA"/>
        </w:rPr>
        <w:t>%);</w:t>
      </w:r>
    </w:p>
    <w:p w:rsidR="0079529A" w:rsidRPr="0079529A" w:rsidRDefault="0079529A" w:rsidP="0079529A">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 xml:space="preserve">стосовно виконавчої служби та виконавчого провадження – </w:t>
      </w:r>
      <w:r w:rsidR="00B00696">
        <w:rPr>
          <w:rFonts w:ascii="Times New Roman" w:hAnsi="Times New Roman"/>
          <w:sz w:val="26"/>
          <w:szCs w:val="26"/>
          <w:lang w:val="uk-UA"/>
        </w:rPr>
        <w:t>3</w:t>
      </w:r>
      <w:r>
        <w:rPr>
          <w:rFonts w:ascii="Times New Roman" w:hAnsi="Times New Roman"/>
          <w:sz w:val="26"/>
          <w:szCs w:val="26"/>
          <w:lang w:val="uk-UA"/>
        </w:rPr>
        <w:t>5 (</w:t>
      </w:r>
      <w:r w:rsidR="00B00696">
        <w:rPr>
          <w:rFonts w:ascii="Times New Roman" w:hAnsi="Times New Roman"/>
          <w:sz w:val="26"/>
          <w:szCs w:val="26"/>
          <w:lang w:val="uk-UA"/>
        </w:rPr>
        <w:t>5,9</w:t>
      </w:r>
      <w:r>
        <w:rPr>
          <w:rFonts w:ascii="Times New Roman" w:hAnsi="Times New Roman"/>
          <w:sz w:val="26"/>
          <w:szCs w:val="26"/>
          <w:lang w:val="uk-UA"/>
        </w:rPr>
        <w:t>%).</w:t>
      </w:r>
    </w:p>
    <w:p w:rsidR="001D3972" w:rsidRDefault="0079529A" w:rsidP="003A2197">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Отже,</w:t>
      </w:r>
      <w:r w:rsidR="00435D76" w:rsidRPr="00126885">
        <w:rPr>
          <w:rFonts w:ascii="Times New Roman" w:hAnsi="Times New Roman"/>
          <w:sz w:val="26"/>
          <w:szCs w:val="26"/>
          <w:lang w:val="uk-UA"/>
        </w:rPr>
        <w:tab/>
      </w:r>
      <w:r>
        <w:rPr>
          <w:rFonts w:ascii="Times New Roman" w:hAnsi="Times New Roman"/>
          <w:sz w:val="26"/>
          <w:szCs w:val="26"/>
          <w:lang w:val="uk-UA"/>
        </w:rPr>
        <w:t>строк розгляду порушується в більшості випадків по справах, які є б</w:t>
      </w:r>
      <w:r w:rsidR="003A2197">
        <w:rPr>
          <w:rFonts w:ascii="Times New Roman" w:hAnsi="Times New Roman"/>
          <w:sz w:val="26"/>
          <w:szCs w:val="26"/>
          <w:lang w:val="uk-UA"/>
        </w:rPr>
        <w:t xml:space="preserve">ільш складними або по справах, по яких передбачено скорочені строки розгляду. Так, </w:t>
      </w:r>
      <w:r w:rsidR="003A2197" w:rsidRPr="00126885">
        <w:rPr>
          <w:rFonts w:ascii="Times New Roman" w:hAnsi="Times New Roman"/>
          <w:sz w:val="26"/>
          <w:szCs w:val="26"/>
          <w:lang w:val="uk-UA"/>
        </w:rPr>
        <w:t xml:space="preserve">по справах щодо публічної служби </w:t>
      </w:r>
      <w:r w:rsidR="003A2197">
        <w:rPr>
          <w:rFonts w:ascii="Times New Roman" w:hAnsi="Times New Roman"/>
          <w:sz w:val="26"/>
          <w:szCs w:val="26"/>
          <w:lang w:val="uk-UA"/>
        </w:rPr>
        <w:t>цей строк становить</w:t>
      </w:r>
      <w:r w:rsidR="0071203D" w:rsidRPr="00126885">
        <w:rPr>
          <w:rFonts w:ascii="Times New Roman" w:hAnsi="Times New Roman"/>
          <w:sz w:val="26"/>
          <w:szCs w:val="26"/>
          <w:lang w:val="uk-UA"/>
        </w:rPr>
        <w:t xml:space="preserve"> 20 днів</w:t>
      </w:r>
      <w:r w:rsidR="003A2197">
        <w:rPr>
          <w:rFonts w:ascii="Times New Roman" w:hAnsi="Times New Roman"/>
          <w:sz w:val="26"/>
          <w:szCs w:val="26"/>
          <w:lang w:val="uk-UA"/>
        </w:rPr>
        <w:t>,</w:t>
      </w:r>
      <w:r w:rsidR="0071203D" w:rsidRPr="00126885">
        <w:rPr>
          <w:rFonts w:ascii="Times New Roman" w:hAnsi="Times New Roman"/>
          <w:sz w:val="26"/>
          <w:szCs w:val="26"/>
          <w:lang w:val="uk-UA"/>
        </w:rPr>
        <w:t xml:space="preserve"> </w:t>
      </w:r>
      <w:r w:rsidR="003A2197" w:rsidRPr="00126885">
        <w:rPr>
          <w:rFonts w:ascii="Times New Roman" w:hAnsi="Times New Roman"/>
          <w:sz w:val="26"/>
          <w:szCs w:val="26"/>
          <w:lang w:val="uk-UA"/>
        </w:rPr>
        <w:t>по справах</w:t>
      </w:r>
      <w:r w:rsidR="00240931">
        <w:rPr>
          <w:rFonts w:ascii="Times New Roman" w:hAnsi="Times New Roman"/>
          <w:sz w:val="26"/>
          <w:szCs w:val="26"/>
          <w:lang w:val="uk-UA"/>
        </w:rPr>
        <w:t>,</w:t>
      </w:r>
      <w:r w:rsidR="003A2197" w:rsidRPr="00126885">
        <w:rPr>
          <w:rFonts w:ascii="Times New Roman" w:hAnsi="Times New Roman"/>
          <w:sz w:val="26"/>
          <w:szCs w:val="26"/>
          <w:lang w:val="uk-UA"/>
        </w:rPr>
        <w:t xml:space="preserve"> пов’язаних з виконавчою служ</w:t>
      </w:r>
      <w:r w:rsidR="003A2197">
        <w:rPr>
          <w:rFonts w:ascii="Times New Roman" w:hAnsi="Times New Roman"/>
          <w:sz w:val="26"/>
          <w:szCs w:val="26"/>
          <w:lang w:val="uk-UA"/>
        </w:rPr>
        <w:t>бою та виконавчим провадженням</w:t>
      </w:r>
      <w:r w:rsidR="003A2197" w:rsidRPr="00126885">
        <w:rPr>
          <w:rFonts w:ascii="Times New Roman" w:hAnsi="Times New Roman"/>
          <w:sz w:val="26"/>
          <w:szCs w:val="26"/>
          <w:lang w:val="uk-UA"/>
        </w:rPr>
        <w:t xml:space="preserve"> </w:t>
      </w:r>
      <w:r w:rsidR="003A2197">
        <w:rPr>
          <w:rFonts w:ascii="Times New Roman" w:hAnsi="Times New Roman"/>
          <w:sz w:val="26"/>
          <w:szCs w:val="26"/>
          <w:lang w:val="uk-UA"/>
        </w:rPr>
        <w:t>-</w:t>
      </w:r>
      <w:r w:rsidR="0071203D" w:rsidRPr="00126885">
        <w:rPr>
          <w:rFonts w:ascii="Times New Roman" w:hAnsi="Times New Roman"/>
          <w:sz w:val="26"/>
          <w:szCs w:val="26"/>
          <w:lang w:val="uk-UA"/>
        </w:rPr>
        <w:t xml:space="preserve"> 10 днів</w:t>
      </w:r>
      <w:r w:rsidR="0071203D">
        <w:rPr>
          <w:rFonts w:ascii="Times New Roman" w:hAnsi="Times New Roman"/>
          <w:sz w:val="26"/>
          <w:szCs w:val="26"/>
          <w:lang w:val="uk-UA"/>
        </w:rPr>
        <w:t>. Оскільки не завжди вдається розглянути такі справи за одне судове засідання</w:t>
      </w:r>
      <w:r w:rsidR="00240931">
        <w:rPr>
          <w:rFonts w:ascii="Times New Roman" w:hAnsi="Times New Roman"/>
          <w:sz w:val="26"/>
          <w:szCs w:val="26"/>
          <w:lang w:val="uk-UA"/>
        </w:rPr>
        <w:t>,</w:t>
      </w:r>
      <w:r w:rsidR="0071203D">
        <w:rPr>
          <w:rFonts w:ascii="Times New Roman" w:hAnsi="Times New Roman"/>
          <w:sz w:val="26"/>
          <w:szCs w:val="26"/>
          <w:lang w:val="uk-UA"/>
        </w:rPr>
        <w:t xml:space="preserve"> порушення строку розгляду по таким категоріям справ є непоодиноким. </w:t>
      </w:r>
    </w:p>
    <w:p w:rsidR="00112214" w:rsidRDefault="00B00696" w:rsidP="00B00696">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Суддями вживаються передбачені законодавством заходи, які направлені на оперативний розгляд справ: виклик осіб в судове засідання засобами електронної пошти, телефонограмою, необхідні для розгляду справи додаткові докази </w:t>
      </w:r>
      <w:proofErr w:type="spellStart"/>
      <w:r>
        <w:rPr>
          <w:rFonts w:ascii="Times New Roman" w:hAnsi="Times New Roman"/>
          <w:sz w:val="26"/>
          <w:szCs w:val="26"/>
          <w:lang w:val="uk-UA"/>
        </w:rPr>
        <w:t>витребовуються</w:t>
      </w:r>
      <w:proofErr w:type="spellEnd"/>
      <w:r>
        <w:rPr>
          <w:rFonts w:ascii="Times New Roman" w:hAnsi="Times New Roman"/>
          <w:sz w:val="26"/>
          <w:szCs w:val="26"/>
          <w:lang w:val="uk-UA"/>
        </w:rPr>
        <w:t xml:space="preserve"> на стадії підготовчого провадження. У звітному періоді значно збільшилось надходження клопотань від учасників процесу щодо розгляду справи у режимі </w:t>
      </w:r>
      <w:proofErr w:type="spellStart"/>
      <w:r>
        <w:rPr>
          <w:rFonts w:ascii="Times New Roman" w:hAnsi="Times New Roman"/>
          <w:sz w:val="26"/>
          <w:szCs w:val="26"/>
          <w:lang w:val="uk-UA"/>
        </w:rPr>
        <w:t>відеоконференції</w:t>
      </w:r>
      <w:proofErr w:type="spellEnd"/>
      <w:r>
        <w:rPr>
          <w:rFonts w:ascii="Times New Roman" w:hAnsi="Times New Roman"/>
          <w:sz w:val="26"/>
          <w:szCs w:val="26"/>
          <w:lang w:val="uk-UA"/>
        </w:rPr>
        <w:t xml:space="preserve">, які майже завжди задовольняються суддями. Розгляд справи в режимі </w:t>
      </w:r>
      <w:proofErr w:type="spellStart"/>
      <w:r>
        <w:rPr>
          <w:rFonts w:ascii="Times New Roman" w:hAnsi="Times New Roman"/>
          <w:sz w:val="26"/>
          <w:szCs w:val="26"/>
          <w:lang w:val="uk-UA"/>
        </w:rPr>
        <w:t>відеоконференції</w:t>
      </w:r>
      <w:proofErr w:type="spellEnd"/>
      <w:r>
        <w:rPr>
          <w:rFonts w:ascii="Times New Roman" w:hAnsi="Times New Roman"/>
          <w:sz w:val="26"/>
          <w:szCs w:val="26"/>
          <w:lang w:val="uk-UA"/>
        </w:rPr>
        <w:t xml:space="preserve"> також дозволяє суттєво скоротити строк розгляду справи.</w:t>
      </w:r>
    </w:p>
    <w:p w:rsidR="00265D9D" w:rsidRDefault="00265D9D" w:rsidP="00265D9D">
      <w:pPr>
        <w:pStyle w:val="a3"/>
        <w:spacing w:after="0" w:line="240" w:lineRule="auto"/>
        <w:ind w:left="1428"/>
        <w:jc w:val="both"/>
        <w:rPr>
          <w:rFonts w:ascii="Times New Roman" w:hAnsi="Times New Roman"/>
          <w:b/>
          <w:sz w:val="26"/>
          <w:szCs w:val="26"/>
          <w:lang w:val="uk-UA"/>
        </w:rPr>
      </w:pPr>
    </w:p>
    <w:p w:rsidR="00265D9D" w:rsidRDefault="00265D9D" w:rsidP="00265D9D">
      <w:pPr>
        <w:pStyle w:val="a3"/>
        <w:spacing w:after="0" w:line="240" w:lineRule="auto"/>
        <w:ind w:left="0" w:firstLine="708"/>
        <w:jc w:val="both"/>
        <w:rPr>
          <w:rFonts w:ascii="Times New Roman" w:hAnsi="Times New Roman"/>
          <w:sz w:val="26"/>
          <w:szCs w:val="26"/>
          <w:lang w:val="uk-UA"/>
        </w:rPr>
      </w:pPr>
      <w:bookmarkStart w:id="0" w:name="_GoBack"/>
      <w:r w:rsidRPr="00265D9D">
        <w:rPr>
          <w:rFonts w:ascii="Times New Roman" w:hAnsi="Times New Roman"/>
          <w:sz w:val="26"/>
          <w:szCs w:val="26"/>
          <w:lang w:val="uk-UA"/>
        </w:rPr>
        <w:t xml:space="preserve">Рішенням </w:t>
      </w:r>
      <w:r>
        <w:rPr>
          <w:rFonts w:ascii="Times New Roman" w:hAnsi="Times New Roman"/>
          <w:sz w:val="26"/>
          <w:szCs w:val="26"/>
          <w:lang w:val="uk-UA"/>
        </w:rPr>
        <w:t xml:space="preserve">Ради суддів адміністративних судів України №114 від 31.10.13 затверджено Класифікатор </w:t>
      </w:r>
      <w:r w:rsidRPr="00C406EB">
        <w:rPr>
          <w:rFonts w:ascii="Times New Roman" w:hAnsi="Times New Roman"/>
          <w:b/>
          <w:sz w:val="26"/>
          <w:szCs w:val="26"/>
          <w:lang w:val="uk-UA"/>
        </w:rPr>
        <w:t>категорій адміністративних справ</w:t>
      </w:r>
      <w:r>
        <w:rPr>
          <w:rFonts w:ascii="Times New Roman" w:hAnsi="Times New Roman"/>
          <w:sz w:val="26"/>
          <w:szCs w:val="26"/>
          <w:lang w:val="uk-UA"/>
        </w:rPr>
        <w:t>, облік яких ведеться по предмету спору.</w:t>
      </w:r>
    </w:p>
    <w:p w:rsidR="00265D9D" w:rsidRPr="00265D9D" w:rsidRDefault="00265D9D" w:rsidP="00265D9D">
      <w:pPr>
        <w:pStyle w:val="a3"/>
        <w:spacing w:after="0" w:line="240" w:lineRule="auto"/>
        <w:ind w:left="0" w:firstLine="708"/>
        <w:jc w:val="both"/>
        <w:rPr>
          <w:rFonts w:ascii="Times New Roman" w:hAnsi="Times New Roman"/>
          <w:sz w:val="26"/>
          <w:szCs w:val="26"/>
          <w:lang w:val="uk-UA"/>
        </w:rPr>
      </w:pPr>
      <w:r>
        <w:rPr>
          <w:rFonts w:ascii="Times New Roman" w:hAnsi="Times New Roman"/>
          <w:sz w:val="26"/>
          <w:szCs w:val="26"/>
          <w:lang w:val="uk-UA"/>
        </w:rPr>
        <w:t>В зв’язку з постійною зміною законодавства щороку виникає ситуація зі збільшенням надходження справ певних категорій, хоча загальна кількість справ, що перебувають в провадженні суду</w:t>
      </w:r>
      <w:r w:rsidR="00240931">
        <w:rPr>
          <w:rFonts w:ascii="Times New Roman" w:hAnsi="Times New Roman"/>
          <w:sz w:val="26"/>
          <w:szCs w:val="26"/>
          <w:lang w:val="uk-UA"/>
        </w:rPr>
        <w:t>,</w:t>
      </w:r>
      <w:r>
        <w:rPr>
          <w:rFonts w:ascii="Times New Roman" w:hAnsi="Times New Roman"/>
          <w:sz w:val="26"/>
          <w:szCs w:val="26"/>
          <w:lang w:val="uk-UA"/>
        </w:rPr>
        <w:t xml:space="preserve"> має або незначне коливання – як у порівнянні з періодом 2016 року, так й суттєве зменшення – у порівнянні з періодами 2011-2015 років.</w:t>
      </w:r>
    </w:p>
    <w:p w:rsidR="00C62178" w:rsidRPr="003627EE" w:rsidRDefault="002825DE" w:rsidP="003627EE">
      <w:pPr>
        <w:spacing w:after="0" w:line="240" w:lineRule="auto"/>
        <w:ind w:firstLine="708"/>
        <w:jc w:val="both"/>
        <w:rPr>
          <w:rFonts w:ascii="Times New Roman" w:hAnsi="Times New Roman"/>
          <w:sz w:val="26"/>
          <w:szCs w:val="26"/>
          <w:lang w:val="uk-UA"/>
        </w:rPr>
        <w:sectPr w:rsidR="00C62178" w:rsidRPr="003627EE" w:rsidSect="002708CD">
          <w:headerReference w:type="default" r:id="rId10"/>
          <w:pgSz w:w="11906" w:h="16838"/>
          <w:pgMar w:top="851" w:right="567" w:bottom="851" w:left="1701" w:header="709" w:footer="709" w:gutter="0"/>
          <w:cols w:space="708"/>
          <w:titlePg/>
          <w:docGrid w:linePitch="360"/>
        </w:sectPr>
      </w:pPr>
      <w:r>
        <w:rPr>
          <w:rFonts w:ascii="Times New Roman" w:hAnsi="Times New Roman"/>
          <w:sz w:val="26"/>
          <w:szCs w:val="26"/>
          <w:lang w:val="uk-UA"/>
        </w:rPr>
        <w:lastRenderedPageBreak/>
        <w:t>Більш детально ситуація з категоріями спорів</w:t>
      </w:r>
      <w:r w:rsidR="003627EE">
        <w:rPr>
          <w:rFonts w:ascii="Times New Roman" w:hAnsi="Times New Roman"/>
          <w:sz w:val="26"/>
          <w:szCs w:val="26"/>
          <w:lang w:val="uk-UA"/>
        </w:rPr>
        <w:t>, що перебували в провадженні суду протягом звітного періоду</w:t>
      </w:r>
      <w:r w:rsidR="00764EA6" w:rsidRPr="00240931">
        <w:rPr>
          <w:rFonts w:ascii="Times New Roman" w:hAnsi="Times New Roman"/>
          <w:sz w:val="26"/>
          <w:szCs w:val="26"/>
          <w:lang w:val="uk-UA"/>
        </w:rPr>
        <w:t>,</w:t>
      </w:r>
      <w:r w:rsidR="00764EA6" w:rsidRPr="00644B8C">
        <w:rPr>
          <w:rFonts w:ascii="Times New Roman" w:hAnsi="Times New Roman"/>
          <w:b/>
          <w:i/>
          <w:sz w:val="26"/>
          <w:szCs w:val="26"/>
          <w:lang w:val="uk-UA"/>
        </w:rPr>
        <w:t xml:space="preserve"> </w:t>
      </w:r>
      <w:r w:rsidR="003627EE" w:rsidRPr="003627EE">
        <w:rPr>
          <w:rFonts w:ascii="Times New Roman" w:hAnsi="Times New Roman"/>
          <w:sz w:val="26"/>
          <w:szCs w:val="26"/>
          <w:lang w:val="uk-UA"/>
        </w:rPr>
        <w:t>відображен</w:t>
      </w:r>
      <w:r>
        <w:rPr>
          <w:rFonts w:ascii="Times New Roman" w:hAnsi="Times New Roman"/>
          <w:sz w:val="26"/>
          <w:szCs w:val="26"/>
          <w:lang w:val="uk-UA"/>
        </w:rPr>
        <w:t>а</w:t>
      </w:r>
      <w:r w:rsidR="003627EE" w:rsidRPr="003627EE">
        <w:rPr>
          <w:rFonts w:ascii="Times New Roman" w:hAnsi="Times New Roman"/>
          <w:sz w:val="26"/>
          <w:szCs w:val="26"/>
          <w:lang w:val="uk-UA"/>
        </w:rPr>
        <w:t xml:space="preserve"> в</w:t>
      </w:r>
      <w:r w:rsidR="003627EE">
        <w:rPr>
          <w:rFonts w:ascii="Times New Roman" w:hAnsi="Times New Roman"/>
          <w:b/>
          <w:i/>
          <w:sz w:val="26"/>
          <w:szCs w:val="26"/>
          <w:lang w:val="uk-UA"/>
        </w:rPr>
        <w:t xml:space="preserve"> </w:t>
      </w:r>
      <w:r w:rsidR="003627EE">
        <w:rPr>
          <w:rFonts w:ascii="Times New Roman" w:hAnsi="Times New Roman"/>
          <w:sz w:val="26"/>
          <w:szCs w:val="26"/>
          <w:lang w:val="uk-UA"/>
        </w:rPr>
        <w:t>т</w:t>
      </w:r>
      <w:r w:rsidR="00764EA6" w:rsidRPr="00126885">
        <w:rPr>
          <w:rFonts w:ascii="Times New Roman" w:hAnsi="Times New Roman"/>
          <w:sz w:val="26"/>
          <w:szCs w:val="26"/>
          <w:lang w:val="uk-UA"/>
        </w:rPr>
        <w:t xml:space="preserve">аблиці </w:t>
      </w:r>
      <w:r>
        <w:rPr>
          <w:rFonts w:ascii="Times New Roman" w:hAnsi="Times New Roman"/>
          <w:sz w:val="26"/>
          <w:szCs w:val="26"/>
          <w:lang w:val="uk-UA"/>
        </w:rPr>
        <w:t>2</w:t>
      </w:r>
      <w:r w:rsidR="003627EE">
        <w:rPr>
          <w:rFonts w:ascii="Times New Roman" w:hAnsi="Times New Roman"/>
          <w:sz w:val="26"/>
          <w:szCs w:val="26"/>
          <w:lang w:val="uk-UA"/>
        </w:rPr>
        <w:t xml:space="preserve"> в порівнянні з показниками 201</w:t>
      </w:r>
      <w:r w:rsidR="00714A37">
        <w:rPr>
          <w:rFonts w:ascii="Times New Roman" w:hAnsi="Times New Roman"/>
          <w:sz w:val="26"/>
          <w:szCs w:val="26"/>
          <w:lang w:val="uk-UA"/>
        </w:rPr>
        <w:t>6</w:t>
      </w:r>
      <w:r w:rsidR="003627EE">
        <w:rPr>
          <w:rFonts w:ascii="Times New Roman" w:hAnsi="Times New Roman"/>
          <w:sz w:val="26"/>
          <w:szCs w:val="26"/>
          <w:lang w:val="uk-UA"/>
        </w:rPr>
        <w:t xml:space="preserve"> року.</w:t>
      </w:r>
      <w:bookmarkEnd w:id="0"/>
    </w:p>
    <w:p w:rsidR="00764EA6" w:rsidRPr="000B2582" w:rsidRDefault="00764EA6" w:rsidP="00240931">
      <w:pPr>
        <w:spacing w:after="0" w:line="240" w:lineRule="auto"/>
        <w:ind w:left="12036" w:firstLine="708"/>
        <w:jc w:val="right"/>
        <w:rPr>
          <w:rFonts w:ascii="Times New Roman" w:hAnsi="Times New Roman"/>
          <w:b/>
          <w:i/>
          <w:sz w:val="24"/>
          <w:szCs w:val="24"/>
          <w:lang w:val="uk-UA"/>
        </w:rPr>
      </w:pPr>
      <w:r w:rsidRPr="000B2582">
        <w:rPr>
          <w:rFonts w:ascii="Times New Roman" w:hAnsi="Times New Roman"/>
          <w:b/>
          <w:i/>
          <w:sz w:val="24"/>
          <w:szCs w:val="24"/>
          <w:lang w:val="uk-UA"/>
        </w:rPr>
        <w:lastRenderedPageBreak/>
        <w:t xml:space="preserve">Таблиця </w:t>
      </w:r>
      <w:r w:rsidR="002825DE">
        <w:rPr>
          <w:rFonts w:ascii="Times New Roman" w:hAnsi="Times New Roman"/>
          <w:b/>
          <w:i/>
          <w:sz w:val="24"/>
          <w:szCs w:val="24"/>
          <w:lang w:val="uk-UA"/>
        </w:rPr>
        <w:t>2</w:t>
      </w:r>
    </w:p>
    <w:p w:rsidR="00764EA6" w:rsidRPr="00126885" w:rsidRDefault="00764EA6" w:rsidP="00240931">
      <w:pPr>
        <w:spacing w:after="0" w:line="240" w:lineRule="auto"/>
        <w:ind w:left="5664" w:firstLine="708"/>
        <w:jc w:val="right"/>
        <w:rPr>
          <w:rFonts w:ascii="Times New Roman" w:hAnsi="Times New Roman"/>
          <w:b/>
          <w:i/>
          <w:sz w:val="26"/>
          <w:szCs w:val="26"/>
          <w:lang w:val="uk-UA"/>
        </w:rPr>
      </w:pPr>
      <w:r w:rsidRPr="000B2582">
        <w:rPr>
          <w:rFonts w:ascii="Times New Roman" w:hAnsi="Times New Roman"/>
          <w:b/>
          <w:i/>
          <w:sz w:val="24"/>
          <w:szCs w:val="24"/>
          <w:lang w:val="uk-UA"/>
        </w:rPr>
        <w:t>Надходження адміністративних справ за категоріям</w:t>
      </w:r>
      <w:r w:rsidRPr="00126885">
        <w:rPr>
          <w:rFonts w:ascii="Times New Roman" w:hAnsi="Times New Roman"/>
          <w:b/>
          <w:i/>
          <w:sz w:val="26"/>
          <w:szCs w:val="26"/>
          <w:lang w:val="uk-UA"/>
        </w:rPr>
        <w:t>и</w:t>
      </w:r>
    </w:p>
    <w:tbl>
      <w:tblPr>
        <w:tblW w:w="1618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blLayout w:type="fixed"/>
        <w:tblLook w:val="04A0" w:firstRow="1" w:lastRow="0" w:firstColumn="1" w:lastColumn="0" w:noHBand="0" w:noVBand="1"/>
      </w:tblPr>
      <w:tblGrid>
        <w:gridCol w:w="4991"/>
        <w:gridCol w:w="1303"/>
        <w:gridCol w:w="1418"/>
        <w:gridCol w:w="1247"/>
        <w:gridCol w:w="1702"/>
        <w:gridCol w:w="1276"/>
        <w:gridCol w:w="1417"/>
        <w:gridCol w:w="1134"/>
        <w:gridCol w:w="1701"/>
      </w:tblGrid>
      <w:tr w:rsidR="00BC5D4E" w:rsidRPr="00126885" w:rsidTr="00BC5D4E">
        <w:trPr>
          <w:trHeight w:val="397"/>
        </w:trPr>
        <w:tc>
          <w:tcPr>
            <w:tcW w:w="49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5D4E" w:rsidRPr="00126885" w:rsidRDefault="00BC5D4E" w:rsidP="00301AA8">
            <w:pPr>
              <w:spacing w:after="0" w:line="240" w:lineRule="auto"/>
              <w:ind w:left="-675" w:firstLine="675"/>
              <w:jc w:val="center"/>
              <w:rPr>
                <w:rFonts w:ascii="Times New Roman" w:hAnsi="Times New Roman"/>
                <w:b/>
                <w:sz w:val="20"/>
                <w:szCs w:val="20"/>
                <w:lang w:val="uk-UA"/>
              </w:rPr>
            </w:pPr>
            <w:r w:rsidRPr="00126885">
              <w:rPr>
                <w:rFonts w:ascii="Times New Roman" w:hAnsi="Times New Roman"/>
                <w:b/>
                <w:sz w:val="20"/>
                <w:szCs w:val="20"/>
                <w:lang w:val="uk-UA"/>
              </w:rPr>
              <w:t>Категорії справ</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hideMark/>
          </w:tcPr>
          <w:p w:rsidR="00BC5D4E" w:rsidRPr="00126885" w:rsidRDefault="00BC5D4E" w:rsidP="00743D12">
            <w:pPr>
              <w:spacing w:after="0" w:line="240" w:lineRule="auto"/>
              <w:jc w:val="center"/>
              <w:rPr>
                <w:rFonts w:ascii="Times New Roman" w:hAnsi="Times New Roman"/>
                <w:b/>
                <w:i/>
                <w:sz w:val="20"/>
                <w:szCs w:val="20"/>
                <w:lang w:val="uk-UA"/>
              </w:rPr>
            </w:pPr>
            <w:r w:rsidRPr="00126885">
              <w:rPr>
                <w:rFonts w:ascii="Times New Roman" w:hAnsi="Times New Roman"/>
                <w:b/>
                <w:i/>
                <w:sz w:val="20"/>
                <w:szCs w:val="20"/>
                <w:lang w:val="uk-UA"/>
              </w:rPr>
              <w:t>Перше півріччя 201</w:t>
            </w:r>
            <w:r>
              <w:rPr>
                <w:rFonts w:ascii="Times New Roman" w:hAnsi="Times New Roman"/>
                <w:b/>
                <w:i/>
                <w:sz w:val="20"/>
                <w:szCs w:val="20"/>
                <w:lang w:val="uk-UA"/>
              </w:rPr>
              <w:t>6</w:t>
            </w:r>
            <w:r w:rsidRPr="00126885">
              <w:rPr>
                <w:rFonts w:ascii="Times New Roman" w:hAnsi="Times New Roman"/>
                <w:b/>
                <w:i/>
                <w:sz w:val="20"/>
                <w:szCs w:val="20"/>
                <w:lang w:val="uk-UA"/>
              </w:rPr>
              <w:t xml:space="preserve"> року</w:t>
            </w:r>
          </w:p>
        </w:tc>
        <w:tc>
          <w:tcPr>
            <w:tcW w:w="5528"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BC5D4E" w:rsidRPr="00126885" w:rsidRDefault="00BC5D4E" w:rsidP="00BC5D4E">
            <w:pPr>
              <w:spacing w:after="0" w:line="240" w:lineRule="auto"/>
              <w:jc w:val="center"/>
              <w:rPr>
                <w:rFonts w:ascii="Times New Roman" w:hAnsi="Times New Roman"/>
                <w:b/>
                <w:i/>
                <w:sz w:val="20"/>
                <w:szCs w:val="20"/>
                <w:lang w:val="uk-UA"/>
              </w:rPr>
            </w:pPr>
            <w:r w:rsidRPr="00126885">
              <w:rPr>
                <w:rFonts w:ascii="Times New Roman" w:hAnsi="Times New Roman"/>
                <w:b/>
                <w:i/>
                <w:sz w:val="20"/>
                <w:szCs w:val="20"/>
                <w:lang w:val="uk-UA"/>
              </w:rPr>
              <w:t>Перше півріччя 201</w:t>
            </w:r>
            <w:r>
              <w:rPr>
                <w:rFonts w:ascii="Times New Roman" w:hAnsi="Times New Roman"/>
                <w:b/>
                <w:i/>
                <w:sz w:val="20"/>
                <w:szCs w:val="20"/>
                <w:lang w:val="uk-UA"/>
              </w:rPr>
              <w:t>7</w:t>
            </w:r>
            <w:r w:rsidRPr="00126885">
              <w:rPr>
                <w:rFonts w:ascii="Times New Roman" w:hAnsi="Times New Roman"/>
                <w:b/>
                <w:i/>
                <w:sz w:val="20"/>
                <w:szCs w:val="20"/>
                <w:lang w:val="uk-UA"/>
              </w:rPr>
              <w:t xml:space="preserve"> року</w:t>
            </w:r>
          </w:p>
        </w:tc>
      </w:tr>
      <w:tr w:rsidR="00BC5D4E" w:rsidRPr="00126885" w:rsidTr="00BC5D4E">
        <w:trPr>
          <w:trHeight w:val="888"/>
        </w:trPr>
        <w:tc>
          <w:tcPr>
            <w:tcW w:w="4991" w:type="dxa"/>
            <w:vMerge/>
            <w:tcBorders>
              <w:top w:val="single" w:sz="4" w:space="0" w:color="000000"/>
              <w:left w:val="single" w:sz="4" w:space="0" w:color="000000"/>
              <w:bottom w:val="single" w:sz="4" w:space="0" w:color="000000"/>
              <w:right w:val="single" w:sz="4" w:space="0" w:color="000000"/>
            </w:tcBorders>
            <w:shd w:val="clear" w:color="auto" w:fill="EEECE1"/>
            <w:vAlign w:val="center"/>
            <w:hideMark/>
          </w:tcPr>
          <w:p w:rsidR="00BC5D4E" w:rsidRPr="00126885" w:rsidRDefault="00BC5D4E" w:rsidP="00BC5D4E">
            <w:pPr>
              <w:spacing w:after="0" w:line="240" w:lineRule="auto"/>
              <w:rPr>
                <w:rFonts w:ascii="Times New Roman" w:hAnsi="Times New Roman"/>
                <w:b/>
                <w:sz w:val="20"/>
                <w:szCs w:val="20"/>
                <w:lang w:val="uk-UA"/>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Надходження справ</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Перебувало справ в провадженні</w:t>
            </w:r>
          </w:p>
        </w:tc>
        <w:tc>
          <w:tcPr>
            <w:tcW w:w="1247" w:type="dxa"/>
            <w:tcBorders>
              <w:top w:val="single" w:sz="4" w:space="0" w:color="000000"/>
              <w:left w:val="single" w:sz="4" w:space="0" w:color="000000"/>
              <w:bottom w:val="single" w:sz="4" w:space="0" w:color="000000"/>
              <w:right w:val="single" w:sz="4" w:space="0" w:color="000000"/>
            </w:tcBorders>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Розглянуто справ</w:t>
            </w:r>
          </w:p>
        </w:tc>
        <w:tc>
          <w:tcPr>
            <w:tcW w:w="1702" w:type="dxa"/>
            <w:tcBorders>
              <w:top w:val="single" w:sz="4" w:space="0" w:color="000000"/>
              <w:left w:val="single" w:sz="4" w:space="0" w:color="000000"/>
              <w:bottom w:val="single" w:sz="4" w:space="0" w:color="000000"/>
              <w:right w:val="single" w:sz="4" w:space="0" w:color="000000"/>
            </w:tcBorders>
          </w:tcPr>
          <w:p w:rsidR="00BC5D4E" w:rsidRPr="009C797F" w:rsidRDefault="00BC5D4E" w:rsidP="00BC5D4E">
            <w:pPr>
              <w:spacing w:after="0" w:line="240" w:lineRule="auto"/>
              <w:jc w:val="center"/>
              <w:rPr>
                <w:rFonts w:ascii="Times New Roman" w:hAnsi="Times New Roman"/>
                <w:i/>
                <w:sz w:val="20"/>
                <w:szCs w:val="20"/>
                <w:lang w:val="uk-UA"/>
                <w14:glow w14:rad="101600">
                  <w14:srgbClr w14:val="92D050">
                    <w14:alpha w14:val="40000"/>
                  </w14:srgbClr>
                </w14:glow>
              </w:rPr>
            </w:pPr>
            <w:r w:rsidRPr="009C797F">
              <w:rPr>
                <w:rFonts w:ascii="Times New Roman" w:hAnsi="Times New Roman"/>
                <w:i/>
                <w:sz w:val="20"/>
                <w:szCs w:val="20"/>
                <w:lang w:val="uk-UA"/>
                <w14:glow w14:rad="101600">
                  <w14:srgbClr w14:val="92D050">
                    <w14:alpha w14:val="40000"/>
                  </w14:srgbClr>
                </w14:glow>
              </w:rPr>
              <w:t xml:space="preserve">Відсоток розглянутих справ від тих, що перебували в провадженні (%)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Надходження справ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Перебувало справ в провадженні</w:t>
            </w:r>
          </w:p>
        </w:tc>
        <w:tc>
          <w:tcPr>
            <w:tcW w:w="1134" w:type="dxa"/>
            <w:tcBorders>
              <w:top w:val="single" w:sz="4" w:space="0" w:color="000000"/>
              <w:left w:val="single" w:sz="4" w:space="0" w:color="000000"/>
              <w:bottom w:val="single" w:sz="4" w:space="0" w:color="000000"/>
              <w:right w:val="single" w:sz="4" w:space="0" w:color="000000"/>
            </w:tcBorders>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Розглянуто справ</w:t>
            </w:r>
          </w:p>
        </w:tc>
        <w:tc>
          <w:tcPr>
            <w:tcW w:w="1701" w:type="dxa"/>
            <w:tcBorders>
              <w:top w:val="single" w:sz="4" w:space="0" w:color="000000"/>
              <w:left w:val="single" w:sz="4" w:space="0" w:color="000000"/>
              <w:bottom w:val="single" w:sz="4" w:space="0" w:color="000000"/>
              <w:right w:val="single" w:sz="4" w:space="0" w:color="000000"/>
            </w:tcBorders>
          </w:tcPr>
          <w:p w:rsidR="00BC5D4E" w:rsidRPr="009C797F" w:rsidRDefault="00BC5D4E" w:rsidP="00BC5D4E">
            <w:pPr>
              <w:spacing w:after="0" w:line="240" w:lineRule="auto"/>
              <w:jc w:val="center"/>
              <w:rPr>
                <w:rFonts w:ascii="Times New Roman" w:hAnsi="Times New Roman"/>
                <w:i/>
                <w:sz w:val="20"/>
                <w:szCs w:val="20"/>
                <w:lang w:val="uk-UA"/>
                <w14:glow w14:rad="101600">
                  <w14:srgbClr w14:val="92D050">
                    <w14:alpha w14:val="40000"/>
                  </w14:srgbClr>
                </w14:glow>
              </w:rPr>
            </w:pPr>
            <w:r w:rsidRPr="009C797F">
              <w:rPr>
                <w:rFonts w:ascii="Times New Roman" w:hAnsi="Times New Roman"/>
                <w:i/>
                <w:sz w:val="20"/>
                <w:szCs w:val="20"/>
                <w:lang w:val="uk-UA"/>
                <w14:glow w14:rad="101600">
                  <w14:srgbClr w14:val="92D050">
                    <w14:alpha w14:val="40000"/>
                  </w14:srgbClr>
                </w14:glow>
              </w:rPr>
              <w:t>Відсоток розглянутих справ від тих, що перебували в провадженні (%)</w:t>
            </w:r>
          </w:p>
        </w:tc>
      </w:tr>
      <w:tr w:rsidR="00BC5D4E" w:rsidRPr="00126885" w:rsidTr="00BC5D4E">
        <w:tc>
          <w:tcPr>
            <w:tcW w:w="4991" w:type="dxa"/>
            <w:tcBorders>
              <w:top w:val="single" w:sz="4" w:space="0" w:color="000000"/>
              <w:left w:val="single" w:sz="4" w:space="0" w:color="000000"/>
              <w:bottom w:val="single" w:sz="4" w:space="0" w:color="000000"/>
              <w:right w:val="single" w:sz="4" w:space="0" w:color="000000"/>
            </w:tcBorders>
            <w:shd w:val="clear" w:color="auto" w:fill="auto"/>
          </w:tcPr>
          <w:p w:rsidR="00BC5D4E" w:rsidRPr="00126885" w:rsidRDefault="00BC5D4E" w:rsidP="00BC5D4E">
            <w:pPr>
              <w:spacing w:after="0" w:line="240" w:lineRule="auto"/>
              <w:jc w:val="both"/>
              <w:rPr>
                <w:rFonts w:ascii="Times New Roman" w:hAnsi="Times New Roman"/>
                <w:b/>
                <w:color w:val="7030A0"/>
                <w:sz w:val="20"/>
                <w:szCs w:val="20"/>
                <w:lang w:val="uk-UA"/>
              </w:rPr>
            </w:pPr>
            <w:r w:rsidRPr="00743D12">
              <w:rPr>
                <w:rFonts w:ascii="Times New Roman" w:hAnsi="Times New Roman"/>
                <w:b/>
                <w:color w:val="7030A0"/>
                <w:sz w:val="20"/>
                <w:szCs w:val="20"/>
                <w:lang w:val="uk-UA"/>
              </w:rPr>
              <w:t>Справи зі спорів з приводу забезпечення реалізації громадянами права голосу на виборах і референдуму</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0</w:t>
            </w:r>
          </w:p>
        </w:tc>
      </w:tr>
      <w:tr w:rsidR="00BC5D4E" w:rsidRPr="00126885" w:rsidTr="00BC5D4E">
        <w:tc>
          <w:tcPr>
            <w:tcW w:w="4991" w:type="dxa"/>
            <w:tcBorders>
              <w:top w:val="single" w:sz="4" w:space="0" w:color="000000"/>
              <w:left w:val="single" w:sz="4" w:space="0" w:color="000000"/>
              <w:bottom w:val="single" w:sz="4" w:space="0" w:color="000000"/>
              <w:right w:val="single" w:sz="4" w:space="0" w:color="000000"/>
            </w:tcBorders>
            <w:shd w:val="clear" w:color="auto" w:fill="auto"/>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 xml:space="preserve">Справи зі спорів з приводу забезпечення реалізації конституційних прав особи, а також реалізації статусу депутата представницького органу влади, організації діяльності цих </w:t>
            </w:r>
            <w:r>
              <w:rPr>
                <w:rFonts w:ascii="Times New Roman" w:hAnsi="Times New Roman"/>
                <w:b/>
                <w:color w:val="7030A0"/>
                <w:sz w:val="20"/>
                <w:szCs w:val="20"/>
                <w:lang w:val="uk-UA"/>
              </w:rPr>
              <w:t>органів</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50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91,7</w:t>
            </w:r>
          </w:p>
        </w:tc>
      </w:tr>
      <w:tr w:rsidR="00BC5D4E" w:rsidRPr="00126885" w:rsidTr="00BC5D4E">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126885">
              <w:rPr>
                <w:rFonts w:ascii="Times New Roman" w:hAnsi="Times New Roman"/>
                <w:b/>
                <w:color w:val="7030A0"/>
                <w:sz w:val="20"/>
                <w:szCs w:val="20"/>
                <w:lang w:val="uk-UA"/>
              </w:rPr>
              <w:t>Справи зі спорів з приводу забезпечення громадс</w:t>
            </w:r>
            <w:r>
              <w:rPr>
                <w:rFonts w:ascii="Times New Roman" w:hAnsi="Times New Roman"/>
                <w:b/>
                <w:color w:val="7030A0"/>
                <w:sz w:val="20"/>
                <w:szCs w:val="20"/>
                <w:lang w:val="uk-UA"/>
              </w:rPr>
              <w:t>ького порядку та безпеки</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27</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20</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74,1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56</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42</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75</w:t>
            </w:r>
          </w:p>
        </w:tc>
      </w:tr>
      <w:tr w:rsidR="00BC5D4E" w:rsidRPr="00126885" w:rsidTr="00BC5D4E">
        <w:trPr>
          <w:trHeight w:val="340"/>
        </w:trPr>
        <w:tc>
          <w:tcPr>
            <w:tcW w:w="4991" w:type="dxa"/>
            <w:tcBorders>
              <w:top w:val="single" w:sz="4" w:space="0" w:color="000000"/>
              <w:left w:val="single" w:sz="4" w:space="0" w:color="000000"/>
              <w:bottom w:val="single" w:sz="4" w:space="0" w:color="000000"/>
              <w:right w:val="single" w:sz="4" w:space="0" w:color="000000"/>
            </w:tcBorders>
            <w:shd w:val="clear" w:color="auto" w:fill="auto"/>
          </w:tcPr>
          <w:p w:rsidR="00BC5D4E" w:rsidRPr="007411EB"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реалізації державної політики у сфері освіти, науки, культури та спорту</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7</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85,7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0</w:t>
            </w:r>
          </w:p>
        </w:tc>
      </w:tr>
      <w:tr w:rsidR="00BC5D4E" w:rsidRPr="00126885" w:rsidTr="00BC5D4E">
        <w:trPr>
          <w:trHeight w:val="340"/>
        </w:trPr>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реалізації державної політики у сфері економіки</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68</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54</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79,4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85</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50</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58,8</w:t>
            </w:r>
          </w:p>
        </w:tc>
      </w:tr>
      <w:tr w:rsidR="00BC5D4E" w:rsidRPr="00126885" w:rsidTr="00BC5D4E">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забезпечення сталого розвитку населених пунктів та землекористування</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86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114</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78</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68,4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97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144</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108</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75</w:t>
            </w:r>
          </w:p>
        </w:tc>
      </w:tr>
      <w:tr w:rsidR="00BC5D4E" w:rsidRPr="00126885" w:rsidTr="00BC5D4E">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охорони навколишнього природного середовища</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11</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11</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87,5</w:t>
            </w:r>
          </w:p>
        </w:tc>
      </w:tr>
      <w:tr w:rsidR="00BC5D4E" w:rsidRPr="00126885" w:rsidTr="00BC5D4E">
        <w:trPr>
          <w:trHeight w:val="397"/>
        </w:trPr>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адміністрування податків, зборів, платежів, а також контролю за дотриманням вимог податкового законодавства</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283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373</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266</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BC5D4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71,3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242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436</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344</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78,9</w:t>
            </w:r>
          </w:p>
        </w:tc>
      </w:tr>
      <w:tr w:rsidR="00BC5D4E" w:rsidRPr="00126885" w:rsidTr="00BC5D4E">
        <w:trPr>
          <w:trHeight w:val="451"/>
        </w:trPr>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126885">
              <w:rPr>
                <w:rFonts w:ascii="Times New Roman" w:hAnsi="Times New Roman"/>
                <w:b/>
                <w:color w:val="7030A0"/>
                <w:sz w:val="20"/>
                <w:szCs w:val="20"/>
                <w:lang w:val="uk-UA"/>
              </w:rPr>
              <w:t>Справи зі спорів з приводу реалізації публічної фінансової політики</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64</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52</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81,2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37</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22</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59,5</w:t>
            </w:r>
          </w:p>
        </w:tc>
      </w:tr>
      <w:tr w:rsidR="00BC5D4E" w:rsidRPr="00126885" w:rsidTr="00BC5D4E">
        <w:trPr>
          <w:trHeight w:val="451"/>
        </w:trPr>
        <w:tc>
          <w:tcPr>
            <w:tcW w:w="4991" w:type="dxa"/>
            <w:tcBorders>
              <w:top w:val="single" w:sz="4" w:space="0" w:color="000000"/>
              <w:left w:val="single" w:sz="4" w:space="0" w:color="000000"/>
              <w:bottom w:val="single" w:sz="4" w:space="0" w:color="000000"/>
              <w:right w:val="single" w:sz="4" w:space="0" w:color="000000"/>
            </w:tcBorders>
            <w:shd w:val="clear" w:color="auto" w:fill="auto"/>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реалізації публічної політики у сферах праці, зайнятості населення та соціального захисту громадян та спорів у сфері публічної житлової політики</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141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176</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151</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85,8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324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348</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284</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81,6</w:t>
            </w:r>
          </w:p>
        </w:tc>
      </w:tr>
      <w:tr w:rsidR="00BC5D4E" w:rsidRPr="00126885" w:rsidTr="00BC5D4E">
        <w:trPr>
          <w:trHeight w:val="563"/>
        </w:trPr>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7411EB">
              <w:rPr>
                <w:rFonts w:ascii="Times New Roman" w:hAnsi="Times New Roman"/>
                <w:b/>
                <w:color w:val="7030A0"/>
                <w:sz w:val="20"/>
                <w:szCs w:val="20"/>
                <w:lang w:val="uk-UA"/>
              </w:rPr>
              <w:t>Справи зі спорів з приводу забезпечення юстиції</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39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50</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43</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66</w:t>
            </w:r>
          </w:p>
        </w:tc>
        <w:tc>
          <w:tcPr>
            <w:tcW w:w="1134" w:type="dxa"/>
            <w:tcBorders>
              <w:top w:val="single" w:sz="4" w:space="0" w:color="000000"/>
              <w:left w:val="single" w:sz="4" w:space="0" w:color="000000"/>
              <w:bottom w:val="single" w:sz="4" w:space="0" w:color="000000"/>
              <w:right w:val="single" w:sz="4" w:space="0" w:color="000000"/>
            </w:tcBorders>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55</w:t>
            </w:r>
          </w:p>
        </w:tc>
        <w:tc>
          <w:tcPr>
            <w:tcW w:w="1701"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83,3</w:t>
            </w:r>
          </w:p>
        </w:tc>
      </w:tr>
      <w:tr w:rsidR="00BC5D4E" w:rsidRPr="00126885" w:rsidTr="0003161E">
        <w:trPr>
          <w:trHeight w:val="397"/>
        </w:trPr>
        <w:tc>
          <w:tcPr>
            <w:tcW w:w="4991" w:type="dxa"/>
            <w:tcBorders>
              <w:top w:val="single" w:sz="4" w:space="0" w:color="000000"/>
              <w:left w:val="single" w:sz="4" w:space="0" w:color="000000"/>
              <w:bottom w:val="single" w:sz="4" w:space="0" w:color="000000"/>
              <w:right w:val="single" w:sz="4" w:space="0" w:color="000000"/>
            </w:tcBorders>
            <w:shd w:val="clear" w:color="auto" w:fill="auto"/>
            <w:hideMark/>
          </w:tcPr>
          <w:p w:rsidR="00BC5D4E" w:rsidRPr="00126885" w:rsidRDefault="00BC5D4E" w:rsidP="00BC5D4E">
            <w:pPr>
              <w:spacing w:after="0" w:line="240" w:lineRule="auto"/>
              <w:jc w:val="both"/>
              <w:rPr>
                <w:rFonts w:ascii="Times New Roman" w:hAnsi="Times New Roman"/>
                <w:b/>
                <w:color w:val="7030A0"/>
                <w:sz w:val="20"/>
                <w:szCs w:val="20"/>
                <w:lang w:val="uk-UA"/>
              </w:rPr>
            </w:pPr>
            <w:r w:rsidRPr="00126885">
              <w:rPr>
                <w:rFonts w:ascii="Times New Roman" w:hAnsi="Times New Roman"/>
                <w:b/>
                <w:color w:val="7030A0"/>
                <w:sz w:val="20"/>
                <w:szCs w:val="20"/>
                <w:lang w:val="uk-UA"/>
              </w:rPr>
              <w:t>Справи зі спорів з відносин публічної служби</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153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209</w:t>
            </w:r>
          </w:p>
        </w:tc>
        <w:tc>
          <w:tcPr>
            <w:tcW w:w="1247" w:type="dxa"/>
            <w:tcBorders>
              <w:top w:val="single" w:sz="4" w:space="0" w:color="000000"/>
              <w:left w:val="single" w:sz="4" w:space="0" w:color="000000"/>
              <w:bottom w:val="single" w:sz="4" w:space="0" w:color="000000"/>
              <w:right w:val="single" w:sz="4" w:space="0" w:color="000000"/>
            </w:tcBorders>
            <w:vAlign w:val="center"/>
          </w:tcPr>
          <w:p w:rsidR="00BC5D4E"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104</w:t>
            </w:r>
          </w:p>
        </w:tc>
        <w:tc>
          <w:tcPr>
            <w:tcW w:w="1702" w:type="dxa"/>
            <w:tcBorders>
              <w:top w:val="single" w:sz="4" w:space="0" w:color="000000"/>
              <w:left w:val="single" w:sz="4" w:space="0" w:color="000000"/>
              <w:bottom w:val="single" w:sz="4" w:space="0" w:color="000000"/>
              <w:right w:val="single" w:sz="4" w:space="0" w:color="000000"/>
            </w:tcBorders>
            <w:vAlign w:val="center"/>
          </w:tcPr>
          <w:p w:rsidR="00BC5D4E" w:rsidRPr="009C797F" w:rsidRDefault="0003161E" w:rsidP="00BC5D4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49,8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BC5D4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66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126885" w:rsidRDefault="0003161E" w:rsidP="00BC5D4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Default="0003161E" w:rsidP="0003161E">
            <w:pPr>
              <w:spacing w:after="0" w:line="240" w:lineRule="auto"/>
              <w:jc w:val="center"/>
              <w:rPr>
                <w:rFonts w:ascii="Times New Roman" w:hAnsi="Times New Roman"/>
                <w:b/>
                <w:sz w:val="20"/>
                <w:szCs w:val="20"/>
                <w:lang w:val="uk-UA"/>
              </w:rPr>
            </w:pPr>
            <w:r>
              <w:rPr>
                <w:rFonts w:ascii="Times New Roman" w:hAnsi="Times New Roman"/>
                <w:b/>
                <w:sz w:val="20"/>
                <w:szCs w:val="20"/>
                <w:lang w:val="uk-UA"/>
              </w:rPr>
              <w:t>72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5D4E" w:rsidRPr="009C797F" w:rsidRDefault="0003161E" w:rsidP="0003161E">
            <w:pPr>
              <w:spacing w:after="0" w:line="240" w:lineRule="auto"/>
              <w:jc w:val="center"/>
              <w:rPr>
                <w:rFonts w:ascii="Times New Roman" w:hAnsi="Times New Roman"/>
                <w:b/>
                <w:i/>
                <w:sz w:val="20"/>
                <w:szCs w:val="20"/>
                <w:lang w:val="uk-UA"/>
                <w14:glow w14:rad="101600">
                  <w14:srgbClr w14:val="92D050">
                    <w14:alpha w14:val="40000"/>
                  </w14:srgbClr>
                </w14:glow>
              </w:rPr>
            </w:pPr>
            <w:r w:rsidRPr="009C797F">
              <w:rPr>
                <w:rFonts w:ascii="Times New Roman" w:hAnsi="Times New Roman"/>
                <w:b/>
                <w:i/>
                <w:sz w:val="20"/>
                <w:szCs w:val="20"/>
                <w:lang w:val="uk-UA"/>
                <w14:glow w14:rad="101600">
                  <w14:srgbClr w14:val="92D050">
                    <w14:alpha w14:val="40000"/>
                  </w14:srgbClr>
                </w14:glow>
              </w:rPr>
              <w:t>57,1</w:t>
            </w:r>
          </w:p>
        </w:tc>
      </w:tr>
    </w:tbl>
    <w:p w:rsidR="002C0099" w:rsidRPr="00126885" w:rsidRDefault="002C0099" w:rsidP="002C0099">
      <w:pPr>
        <w:spacing w:before="100" w:beforeAutospacing="1" w:after="0" w:line="240" w:lineRule="auto"/>
        <w:jc w:val="both"/>
        <w:rPr>
          <w:rFonts w:ascii="Times New Roman" w:eastAsia="Times New Roman" w:hAnsi="Times New Roman"/>
          <w:sz w:val="26"/>
          <w:szCs w:val="26"/>
          <w:lang w:val="uk-UA" w:eastAsia="ru-RU"/>
        </w:rPr>
        <w:sectPr w:rsidR="002C0099" w:rsidRPr="00126885" w:rsidSect="000B2582">
          <w:pgSz w:w="16838" w:h="11906" w:orient="landscape" w:code="9"/>
          <w:pgMar w:top="426" w:right="1134" w:bottom="851" w:left="992" w:header="709" w:footer="709" w:gutter="0"/>
          <w:cols w:space="708"/>
          <w:docGrid w:linePitch="360"/>
        </w:sectPr>
      </w:pPr>
    </w:p>
    <w:p w:rsidR="0004255B" w:rsidRDefault="00647326" w:rsidP="006B649A">
      <w:pPr>
        <w:spacing w:after="0" w:line="240" w:lineRule="auto"/>
        <w:jc w:val="both"/>
        <w:rPr>
          <w:rFonts w:ascii="Times New Roman" w:eastAsia="Times New Roman" w:hAnsi="Times New Roman"/>
          <w:sz w:val="26"/>
          <w:szCs w:val="26"/>
          <w:lang w:val="uk-UA" w:eastAsia="ru-RU"/>
        </w:rPr>
      </w:pPr>
      <w:r w:rsidRPr="00126885">
        <w:rPr>
          <w:rFonts w:ascii="Times New Roman" w:eastAsia="Times New Roman" w:hAnsi="Times New Roman"/>
          <w:sz w:val="26"/>
          <w:szCs w:val="26"/>
          <w:lang w:val="uk-UA" w:eastAsia="ru-RU"/>
        </w:rPr>
        <w:lastRenderedPageBreak/>
        <w:t xml:space="preserve"> </w:t>
      </w:r>
      <w:r w:rsidR="005E2E05">
        <w:rPr>
          <w:rFonts w:ascii="Times New Roman" w:eastAsia="Times New Roman" w:hAnsi="Times New Roman"/>
          <w:sz w:val="26"/>
          <w:szCs w:val="26"/>
          <w:lang w:val="uk-UA" w:eastAsia="ru-RU"/>
        </w:rPr>
        <w:tab/>
      </w:r>
      <w:r w:rsidR="006B649A">
        <w:rPr>
          <w:rFonts w:ascii="Times New Roman" w:eastAsia="Times New Roman" w:hAnsi="Times New Roman"/>
          <w:sz w:val="26"/>
          <w:szCs w:val="26"/>
          <w:lang w:val="uk-UA" w:eastAsia="ru-RU"/>
        </w:rPr>
        <w:t>Враховуючи показники наведеної таблиці</w:t>
      </w:r>
      <w:r w:rsidR="00240931">
        <w:rPr>
          <w:rFonts w:ascii="Times New Roman" w:eastAsia="Times New Roman" w:hAnsi="Times New Roman"/>
          <w:sz w:val="26"/>
          <w:szCs w:val="26"/>
          <w:lang w:val="uk-UA" w:eastAsia="ru-RU"/>
        </w:rPr>
        <w:t>,</w:t>
      </w:r>
      <w:r w:rsidR="006B649A">
        <w:rPr>
          <w:rFonts w:ascii="Times New Roman" w:eastAsia="Times New Roman" w:hAnsi="Times New Roman"/>
          <w:sz w:val="26"/>
          <w:szCs w:val="26"/>
          <w:lang w:val="uk-UA" w:eastAsia="ru-RU"/>
        </w:rPr>
        <w:t xml:space="preserve"> необхідно зробити наступні висновки:</w:t>
      </w:r>
    </w:p>
    <w:p w:rsidR="006B649A" w:rsidRDefault="006B649A" w:rsidP="006B649A">
      <w:pPr>
        <w:pStyle w:val="a3"/>
        <w:numPr>
          <w:ilvl w:val="0"/>
          <w:numId w:val="14"/>
        </w:numPr>
        <w:spacing w:after="0" w:line="240" w:lineRule="auto"/>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за 6 місяців 2017 року спостерігається </w:t>
      </w:r>
      <w:r w:rsidRPr="006B649A">
        <w:rPr>
          <w:rFonts w:ascii="Times New Roman" w:eastAsia="Times New Roman" w:hAnsi="Times New Roman"/>
          <w:b/>
          <w:i/>
          <w:sz w:val="26"/>
          <w:szCs w:val="26"/>
          <w:lang w:val="uk-UA" w:eastAsia="ru-RU"/>
        </w:rPr>
        <w:t>збільшення надходження справ</w:t>
      </w:r>
      <w:r>
        <w:rPr>
          <w:rFonts w:ascii="Times New Roman" w:eastAsia="Times New Roman" w:hAnsi="Times New Roman"/>
          <w:sz w:val="26"/>
          <w:szCs w:val="26"/>
          <w:lang w:val="uk-UA" w:eastAsia="ru-RU"/>
        </w:rPr>
        <w:t xml:space="preserve"> певних категорій спорів, а саме: зі спорів з приводу громадського порядку та безпеки; з приводу реалізації державної політики у сфері економіки; з приводу забезпечення сталого розвитку населених пунктів та землекористування; з приводу реалізації публічної політики у сферах праці, зайнятості населення та соціального захисту громадян; з приводу забезпечення юстиції;</w:t>
      </w:r>
    </w:p>
    <w:p w:rsidR="006B649A" w:rsidRDefault="00917E69" w:rsidP="006B649A">
      <w:pPr>
        <w:pStyle w:val="a3"/>
        <w:numPr>
          <w:ilvl w:val="0"/>
          <w:numId w:val="14"/>
        </w:numPr>
        <w:spacing w:after="0" w:line="240" w:lineRule="auto"/>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суттєво </w:t>
      </w:r>
      <w:r w:rsidRPr="00917E69">
        <w:rPr>
          <w:rFonts w:ascii="Times New Roman" w:eastAsia="Times New Roman" w:hAnsi="Times New Roman"/>
          <w:b/>
          <w:i/>
          <w:sz w:val="26"/>
          <w:szCs w:val="26"/>
          <w:lang w:val="uk-UA" w:eastAsia="ru-RU"/>
        </w:rPr>
        <w:t>зменшилось надходження справ</w:t>
      </w:r>
      <w:r>
        <w:rPr>
          <w:rFonts w:ascii="Times New Roman" w:eastAsia="Times New Roman" w:hAnsi="Times New Roman"/>
          <w:sz w:val="26"/>
          <w:szCs w:val="26"/>
          <w:lang w:val="uk-UA" w:eastAsia="ru-RU"/>
        </w:rPr>
        <w:t xml:space="preserve"> зі спорів з відносин публічної служби – більше ніж </w:t>
      </w:r>
      <w:r w:rsidR="00240931">
        <w:rPr>
          <w:rFonts w:ascii="Times New Roman" w:eastAsia="Times New Roman" w:hAnsi="Times New Roman"/>
          <w:sz w:val="26"/>
          <w:szCs w:val="26"/>
          <w:lang w:val="uk-UA" w:eastAsia="ru-RU"/>
        </w:rPr>
        <w:t>вдвічі, а також справ зі спорів</w:t>
      </w:r>
      <w:r>
        <w:rPr>
          <w:rFonts w:ascii="Times New Roman" w:eastAsia="Times New Roman" w:hAnsi="Times New Roman"/>
          <w:sz w:val="26"/>
          <w:szCs w:val="26"/>
          <w:lang w:val="uk-UA" w:eastAsia="ru-RU"/>
        </w:rPr>
        <w:t xml:space="preserve"> з приводу адміністрування податків, зборів, платежів, а також контролю </w:t>
      </w:r>
      <w:r w:rsidR="00D01178">
        <w:rPr>
          <w:rFonts w:ascii="Times New Roman" w:eastAsia="Times New Roman" w:hAnsi="Times New Roman"/>
          <w:sz w:val="26"/>
          <w:szCs w:val="26"/>
          <w:lang w:val="uk-UA" w:eastAsia="ru-RU"/>
        </w:rPr>
        <w:t>за дотриманням вимог податкового законодавства; з приводу реалізації публічної фінансової політики;</w:t>
      </w:r>
    </w:p>
    <w:p w:rsidR="00D01178" w:rsidRPr="006B649A" w:rsidRDefault="00D01178" w:rsidP="006B649A">
      <w:pPr>
        <w:pStyle w:val="a3"/>
        <w:numPr>
          <w:ilvl w:val="0"/>
          <w:numId w:val="14"/>
        </w:numPr>
        <w:spacing w:after="0" w:line="240" w:lineRule="auto"/>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відсоток справ, що розглянуті по суті заявлених позовних  вимог</w:t>
      </w:r>
      <w:r w:rsidR="00240931">
        <w:rPr>
          <w:rFonts w:ascii="Times New Roman" w:eastAsia="Times New Roman" w:hAnsi="Times New Roman"/>
          <w:sz w:val="26"/>
          <w:szCs w:val="26"/>
          <w:lang w:val="uk-UA" w:eastAsia="ru-RU"/>
        </w:rPr>
        <w:t>,</w:t>
      </w:r>
      <w:r>
        <w:rPr>
          <w:rFonts w:ascii="Times New Roman" w:eastAsia="Times New Roman" w:hAnsi="Times New Roman"/>
          <w:sz w:val="26"/>
          <w:szCs w:val="26"/>
          <w:lang w:val="uk-UA" w:eastAsia="ru-RU"/>
        </w:rPr>
        <w:t xml:space="preserve"> від загальної кількості справ певних категорій, що перебували в провадженні суду</w:t>
      </w:r>
      <w:r w:rsidR="00240931">
        <w:rPr>
          <w:rFonts w:ascii="Times New Roman" w:eastAsia="Times New Roman" w:hAnsi="Times New Roman"/>
          <w:sz w:val="26"/>
          <w:szCs w:val="26"/>
          <w:lang w:val="uk-UA" w:eastAsia="ru-RU"/>
        </w:rPr>
        <w:t>,</w:t>
      </w:r>
      <w:r>
        <w:rPr>
          <w:rFonts w:ascii="Times New Roman" w:eastAsia="Times New Roman" w:hAnsi="Times New Roman"/>
          <w:sz w:val="26"/>
          <w:szCs w:val="26"/>
          <w:lang w:val="uk-UA" w:eastAsia="ru-RU"/>
        </w:rPr>
        <w:t xml:space="preserve"> має нестійкий характер, але по в</w:t>
      </w:r>
      <w:r w:rsidR="00AB18F7">
        <w:rPr>
          <w:rFonts w:ascii="Times New Roman" w:eastAsia="Times New Roman" w:hAnsi="Times New Roman"/>
          <w:sz w:val="26"/>
          <w:szCs w:val="26"/>
          <w:lang w:val="uk-UA" w:eastAsia="ru-RU"/>
        </w:rPr>
        <w:t>сіх категоріях спорів понад 50% справ знайшли своє вирішення, що є позитивною динамікою роботи суду.</w:t>
      </w:r>
    </w:p>
    <w:p w:rsidR="005E2E05" w:rsidRDefault="005E2E05" w:rsidP="00A37AB8">
      <w:pPr>
        <w:spacing w:after="0" w:line="240" w:lineRule="auto"/>
        <w:jc w:val="both"/>
        <w:rPr>
          <w:rFonts w:ascii="Times New Roman" w:eastAsia="Times New Roman" w:hAnsi="Times New Roman"/>
          <w:sz w:val="26"/>
          <w:szCs w:val="26"/>
          <w:lang w:val="uk-UA" w:eastAsia="ru-RU"/>
        </w:rPr>
      </w:pPr>
    </w:p>
    <w:p w:rsidR="00862C88" w:rsidRDefault="00862C88" w:rsidP="00A37AB8">
      <w:pPr>
        <w:spacing w:after="0" w:line="240" w:lineRule="auto"/>
        <w:jc w:val="both"/>
        <w:rPr>
          <w:rFonts w:ascii="Times New Roman" w:eastAsia="Times New Roman" w:hAnsi="Times New Roman"/>
          <w:sz w:val="26"/>
          <w:szCs w:val="26"/>
          <w:lang w:val="uk-UA" w:eastAsia="ru-RU"/>
        </w:rPr>
      </w:pPr>
    </w:p>
    <w:p w:rsidR="00AB18F7" w:rsidRPr="00126885" w:rsidRDefault="00AB18F7" w:rsidP="00AB18F7">
      <w:pPr>
        <w:spacing w:after="0" w:line="240" w:lineRule="auto"/>
        <w:ind w:firstLine="708"/>
        <w:jc w:val="both"/>
        <w:rPr>
          <w:rFonts w:ascii="Times New Roman" w:hAnsi="Times New Roman"/>
          <w:b/>
          <w:i/>
          <w:sz w:val="26"/>
          <w:szCs w:val="26"/>
          <w:lang w:val="uk-UA"/>
        </w:rPr>
      </w:pPr>
      <w:r w:rsidRPr="00126885">
        <w:rPr>
          <w:rFonts w:ascii="Times New Roman" w:hAnsi="Times New Roman"/>
          <w:sz w:val="26"/>
          <w:szCs w:val="26"/>
          <w:lang w:val="uk-UA"/>
        </w:rPr>
        <w:t xml:space="preserve">По справах, які  закінчено провадженням у звітному періоді, </w:t>
      </w:r>
      <w:r>
        <w:rPr>
          <w:rFonts w:ascii="Times New Roman" w:hAnsi="Times New Roman"/>
          <w:sz w:val="26"/>
          <w:szCs w:val="26"/>
          <w:lang w:val="uk-UA"/>
        </w:rPr>
        <w:t xml:space="preserve"> </w:t>
      </w:r>
      <w:r w:rsidRPr="00126885">
        <w:rPr>
          <w:rFonts w:ascii="Times New Roman" w:hAnsi="Times New Roman"/>
          <w:b/>
          <w:i/>
          <w:sz w:val="26"/>
          <w:szCs w:val="26"/>
          <w:lang w:val="uk-UA"/>
        </w:rPr>
        <w:t>заявлена вимога</w:t>
      </w:r>
      <w:r w:rsidRPr="00126885">
        <w:rPr>
          <w:rFonts w:ascii="Times New Roman" w:hAnsi="Times New Roman"/>
          <w:sz w:val="26"/>
          <w:szCs w:val="26"/>
          <w:lang w:val="uk-UA"/>
        </w:rPr>
        <w:t xml:space="preserve"> про стягнення коштів складає </w:t>
      </w:r>
      <w:r>
        <w:rPr>
          <w:rFonts w:ascii="Times New Roman" w:hAnsi="Times New Roman"/>
          <w:b/>
          <w:i/>
          <w:sz w:val="26"/>
          <w:szCs w:val="26"/>
          <w:lang w:val="uk-UA"/>
        </w:rPr>
        <w:t>142 215 058</w:t>
      </w:r>
      <w:r w:rsidRPr="00126885">
        <w:rPr>
          <w:rFonts w:ascii="Times New Roman" w:hAnsi="Times New Roman"/>
          <w:b/>
          <w:i/>
          <w:sz w:val="26"/>
          <w:szCs w:val="26"/>
          <w:lang w:val="uk-UA"/>
        </w:rPr>
        <w:t xml:space="preserve"> грив</w:t>
      </w:r>
      <w:r>
        <w:rPr>
          <w:rFonts w:ascii="Times New Roman" w:hAnsi="Times New Roman"/>
          <w:b/>
          <w:i/>
          <w:sz w:val="26"/>
          <w:szCs w:val="26"/>
          <w:lang w:val="uk-UA"/>
        </w:rPr>
        <w:t>е</w:t>
      </w:r>
      <w:r w:rsidRPr="00126885">
        <w:rPr>
          <w:rFonts w:ascii="Times New Roman" w:hAnsi="Times New Roman"/>
          <w:b/>
          <w:i/>
          <w:sz w:val="26"/>
          <w:szCs w:val="26"/>
          <w:lang w:val="uk-UA"/>
        </w:rPr>
        <w:t>н</w:t>
      </w:r>
      <w:r>
        <w:rPr>
          <w:rFonts w:ascii="Times New Roman" w:hAnsi="Times New Roman"/>
          <w:b/>
          <w:i/>
          <w:sz w:val="26"/>
          <w:szCs w:val="26"/>
          <w:lang w:val="uk-UA"/>
        </w:rPr>
        <w:t>ь</w:t>
      </w:r>
      <w:r w:rsidRPr="00126885">
        <w:rPr>
          <w:rFonts w:ascii="Times New Roman" w:hAnsi="Times New Roman"/>
          <w:sz w:val="26"/>
          <w:szCs w:val="26"/>
          <w:lang w:val="uk-UA"/>
        </w:rPr>
        <w:t xml:space="preserve">, </w:t>
      </w:r>
      <w:r w:rsidRPr="00126885">
        <w:rPr>
          <w:rFonts w:ascii="Times New Roman" w:hAnsi="Times New Roman"/>
          <w:b/>
          <w:i/>
          <w:sz w:val="26"/>
          <w:szCs w:val="26"/>
          <w:lang w:val="uk-UA"/>
        </w:rPr>
        <w:t xml:space="preserve">до стягнення присуджено </w:t>
      </w:r>
      <w:r>
        <w:rPr>
          <w:rFonts w:ascii="Times New Roman" w:hAnsi="Times New Roman"/>
          <w:b/>
          <w:i/>
          <w:sz w:val="26"/>
          <w:szCs w:val="26"/>
          <w:lang w:val="uk-UA"/>
        </w:rPr>
        <w:t>121 640 796</w:t>
      </w:r>
      <w:r w:rsidRPr="00126885">
        <w:rPr>
          <w:rFonts w:ascii="Times New Roman" w:hAnsi="Times New Roman"/>
          <w:b/>
          <w:i/>
          <w:sz w:val="26"/>
          <w:szCs w:val="26"/>
          <w:lang w:val="uk-UA"/>
        </w:rPr>
        <w:t xml:space="preserve"> грив</w:t>
      </w:r>
      <w:r>
        <w:rPr>
          <w:rFonts w:ascii="Times New Roman" w:hAnsi="Times New Roman"/>
          <w:b/>
          <w:i/>
          <w:sz w:val="26"/>
          <w:szCs w:val="26"/>
          <w:lang w:val="uk-UA"/>
        </w:rPr>
        <w:t>е</w:t>
      </w:r>
      <w:r w:rsidRPr="00126885">
        <w:rPr>
          <w:rFonts w:ascii="Times New Roman" w:hAnsi="Times New Roman"/>
          <w:b/>
          <w:i/>
          <w:sz w:val="26"/>
          <w:szCs w:val="26"/>
          <w:lang w:val="uk-UA"/>
        </w:rPr>
        <w:t>н</w:t>
      </w:r>
      <w:r>
        <w:rPr>
          <w:rFonts w:ascii="Times New Roman" w:hAnsi="Times New Roman"/>
          <w:b/>
          <w:i/>
          <w:sz w:val="26"/>
          <w:szCs w:val="26"/>
          <w:lang w:val="uk-UA"/>
        </w:rPr>
        <w:t>ь</w:t>
      </w:r>
      <w:r w:rsidRPr="00126885">
        <w:rPr>
          <w:rFonts w:ascii="Times New Roman" w:hAnsi="Times New Roman"/>
          <w:sz w:val="26"/>
          <w:szCs w:val="26"/>
          <w:lang w:val="uk-UA"/>
        </w:rPr>
        <w:t xml:space="preserve">. Із суми, що присуджена до стягнення, </w:t>
      </w:r>
      <w:r>
        <w:rPr>
          <w:rFonts w:ascii="Times New Roman" w:hAnsi="Times New Roman"/>
          <w:b/>
          <w:i/>
          <w:sz w:val="26"/>
          <w:szCs w:val="26"/>
          <w:lang w:val="uk-UA"/>
        </w:rPr>
        <w:t>90 381 298</w:t>
      </w:r>
      <w:r w:rsidRPr="00126885">
        <w:rPr>
          <w:rFonts w:ascii="Times New Roman" w:hAnsi="Times New Roman"/>
          <w:b/>
          <w:i/>
          <w:sz w:val="26"/>
          <w:szCs w:val="26"/>
          <w:lang w:val="uk-UA"/>
        </w:rPr>
        <w:t xml:space="preserve"> гривень</w:t>
      </w:r>
      <w:r w:rsidRPr="00126885">
        <w:rPr>
          <w:rFonts w:ascii="Times New Roman" w:hAnsi="Times New Roman"/>
          <w:sz w:val="26"/>
          <w:szCs w:val="26"/>
          <w:lang w:val="uk-UA"/>
        </w:rPr>
        <w:t xml:space="preserve"> присуджено до стягнення </w:t>
      </w:r>
      <w:r w:rsidRPr="00126885">
        <w:rPr>
          <w:rFonts w:ascii="Times New Roman" w:hAnsi="Times New Roman"/>
          <w:b/>
          <w:i/>
          <w:sz w:val="26"/>
          <w:szCs w:val="26"/>
          <w:lang w:val="uk-UA"/>
        </w:rPr>
        <w:t>на користь держави</w:t>
      </w:r>
      <w:r>
        <w:rPr>
          <w:rFonts w:ascii="Times New Roman" w:hAnsi="Times New Roman"/>
          <w:b/>
          <w:i/>
          <w:sz w:val="26"/>
          <w:szCs w:val="26"/>
          <w:lang w:val="uk-UA"/>
        </w:rPr>
        <w:t>.</w:t>
      </w:r>
    </w:p>
    <w:p w:rsidR="006C3B44" w:rsidRPr="00126885" w:rsidRDefault="00AB18F7" w:rsidP="006C3B44">
      <w:pPr>
        <w:spacing w:after="0" w:line="240" w:lineRule="auto"/>
        <w:ind w:firstLine="708"/>
        <w:jc w:val="both"/>
        <w:rPr>
          <w:rFonts w:ascii="Times New Roman" w:hAnsi="Times New Roman"/>
          <w:b/>
          <w:i/>
          <w:sz w:val="26"/>
          <w:szCs w:val="26"/>
          <w:lang w:val="uk-UA"/>
        </w:rPr>
      </w:pPr>
      <w:r>
        <w:rPr>
          <w:rFonts w:ascii="Times New Roman" w:hAnsi="Times New Roman"/>
          <w:sz w:val="26"/>
          <w:szCs w:val="26"/>
          <w:lang w:val="uk-UA"/>
        </w:rPr>
        <w:t>За аналогічний період 2016 року</w:t>
      </w:r>
      <w:r w:rsidR="002F71CB">
        <w:rPr>
          <w:rFonts w:ascii="Times New Roman" w:hAnsi="Times New Roman"/>
          <w:sz w:val="26"/>
          <w:szCs w:val="26"/>
          <w:lang w:val="uk-UA"/>
        </w:rPr>
        <w:t xml:space="preserve"> </w:t>
      </w:r>
      <w:r w:rsidR="002F71CB" w:rsidRPr="00126885">
        <w:rPr>
          <w:rFonts w:ascii="Times New Roman" w:hAnsi="Times New Roman"/>
          <w:b/>
          <w:i/>
          <w:sz w:val="26"/>
          <w:szCs w:val="26"/>
          <w:lang w:val="uk-UA"/>
        </w:rPr>
        <w:t>заявлена вимога</w:t>
      </w:r>
      <w:r w:rsidR="002F71CB" w:rsidRPr="00126885">
        <w:rPr>
          <w:rFonts w:ascii="Times New Roman" w:hAnsi="Times New Roman"/>
          <w:sz w:val="26"/>
          <w:szCs w:val="26"/>
          <w:lang w:val="uk-UA"/>
        </w:rPr>
        <w:t xml:space="preserve"> про стягнення коштів склада</w:t>
      </w:r>
      <w:r>
        <w:rPr>
          <w:rFonts w:ascii="Times New Roman" w:hAnsi="Times New Roman"/>
          <w:sz w:val="26"/>
          <w:szCs w:val="26"/>
          <w:lang w:val="uk-UA"/>
        </w:rPr>
        <w:t>ла</w:t>
      </w:r>
      <w:r w:rsidR="002F71CB" w:rsidRPr="00126885">
        <w:rPr>
          <w:rFonts w:ascii="Times New Roman" w:hAnsi="Times New Roman"/>
          <w:sz w:val="26"/>
          <w:szCs w:val="26"/>
          <w:lang w:val="uk-UA"/>
        </w:rPr>
        <w:t xml:space="preserve"> </w:t>
      </w:r>
      <w:r w:rsidR="002F71CB">
        <w:rPr>
          <w:rFonts w:ascii="Times New Roman" w:hAnsi="Times New Roman"/>
          <w:b/>
          <w:i/>
          <w:sz w:val="26"/>
          <w:szCs w:val="26"/>
          <w:lang w:val="uk-UA"/>
        </w:rPr>
        <w:t>48 675 708</w:t>
      </w:r>
      <w:r w:rsidR="002F71CB" w:rsidRPr="00126885">
        <w:rPr>
          <w:rFonts w:ascii="Times New Roman" w:hAnsi="Times New Roman"/>
          <w:b/>
          <w:i/>
          <w:sz w:val="26"/>
          <w:szCs w:val="26"/>
          <w:lang w:val="uk-UA"/>
        </w:rPr>
        <w:t xml:space="preserve">  грив</w:t>
      </w:r>
      <w:r w:rsidR="002F71CB">
        <w:rPr>
          <w:rFonts w:ascii="Times New Roman" w:hAnsi="Times New Roman"/>
          <w:b/>
          <w:i/>
          <w:sz w:val="26"/>
          <w:szCs w:val="26"/>
          <w:lang w:val="uk-UA"/>
        </w:rPr>
        <w:t>е</w:t>
      </w:r>
      <w:r w:rsidR="002F71CB" w:rsidRPr="00126885">
        <w:rPr>
          <w:rFonts w:ascii="Times New Roman" w:hAnsi="Times New Roman"/>
          <w:b/>
          <w:i/>
          <w:sz w:val="26"/>
          <w:szCs w:val="26"/>
          <w:lang w:val="uk-UA"/>
        </w:rPr>
        <w:t>н</w:t>
      </w:r>
      <w:r w:rsidR="002F71CB">
        <w:rPr>
          <w:rFonts w:ascii="Times New Roman" w:hAnsi="Times New Roman"/>
          <w:b/>
          <w:i/>
          <w:sz w:val="26"/>
          <w:szCs w:val="26"/>
          <w:lang w:val="uk-UA"/>
        </w:rPr>
        <w:t>ь</w:t>
      </w:r>
      <w:r w:rsidR="002F71CB" w:rsidRPr="00126885">
        <w:rPr>
          <w:rFonts w:ascii="Times New Roman" w:hAnsi="Times New Roman"/>
          <w:sz w:val="26"/>
          <w:szCs w:val="26"/>
          <w:lang w:val="uk-UA"/>
        </w:rPr>
        <w:t xml:space="preserve">, </w:t>
      </w:r>
      <w:r w:rsidR="002F71CB" w:rsidRPr="00126885">
        <w:rPr>
          <w:rFonts w:ascii="Times New Roman" w:hAnsi="Times New Roman"/>
          <w:b/>
          <w:i/>
          <w:sz w:val="26"/>
          <w:szCs w:val="26"/>
          <w:lang w:val="uk-UA"/>
        </w:rPr>
        <w:t xml:space="preserve">до стягнення присуджено </w:t>
      </w:r>
      <w:r w:rsidR="002F71CB">
        <w:rPr>
          <w:rFonts w:ascii="Times New Roman" w:hAnsi="Times New Roman"/>
          <w:b/>
          <w:i/>
          <w:sz w:val="26"/>
          <w:szCs w:val="26"/>
          <w:lang w:val="uk-UA"/>
        </w:rPr>
        <w:t>21 234 131</w:t>
      </w:r>
      <w:r w:rsidR="002F71CB" w:rsidRPr="00126885">
        <w:rPr>
          <w:rFonts w:ascii="Times New Roman" w:hAnsi="Times New Roman"/>
          <w:b/>
          <w:i/>
          <w:sz w:val="26"/>
          <w:szCs w:val="26"/>
          <w:lang w:val="uk-UA"/>
        </w:rPr>
        <w:t xml:space="preserve"> гривн</w:t>
      </w:r>
      <w:r w:rsidR="002F71CB">
        <w:rPr>
          <w:rFonts w:ascii="Times New Roman" w:hAnsi="Times New Roman"/>
          <w:b/>
          <w:i/>
          <w:sz w:val="26"/>
          <w:szCs w:val="26"/>
          <w:lang w:val="uk-UA"/>
        </w:rPr>
        <w:t>ю</w:t>
      </w:r>
      <w:r w:rsidR="002F71CB" w:rsidRPr="00126885">
        <w:rPr>
          <w:rFonts w:ascii="Times New Roman" w:hAnsi="Times New Roman"/>
          <w:sz w:val="26"/>
          <w:szCs w:val="26"/>
          <w:lang w:val="uk-UA"/>
        </w:rPr>
        <w:t xml:space="preserve">. Із суми, що присуджена до стягнення, </w:t>
      </w:r>
      <w:r w:rsidR="00C57390">
        <w:rPr>
          <w:rFonts w:ascii="Times New Roman" w:hAnsi="Times New Roman"/>
          <w:b/>
          <w:i/>
          <w:sz w:val="26"/>
          <w:szCs w:val="26"/>
          <w:lang w:val="uk-UA"/>
        </w:rPr>
        <w:t>4</w:t>
      </w:r>
      <w:r>
        <w:rPr>
          <w:rFonts w:ascii="Times New Roman" w:hAnsi="Times New Roman"/>
          <w:b/>
          <w:i/>
          <w:sz w:val="26"/>
          <w:szCs w:val="26"/>
          <w:lang w:val="uk-UA"/>
        </w:rPr>
        <w:t> </w:t>
      </w:r>
      <w:r w:rsidR="00C57390">
        <w:rPr>
          <w:rFonts w:ascii="Times New Roman" w:hAnsi="Times New Roman"/>
          <w:b/>
          <w:i/>
          <w:sz w:val="26"/>
          <w:szCs w:val="26"/>
          <w:lang w:val="uk-UA"/>
        </w:rPr>
        <w:t>566</w:t>
      </w:r>
      <w:r>
        <w:rPr>
          <w:rFonts w:ascii="Times New Roman" w:hAnsi="Times New Roman"/>
          <w:b/>
          <w:i/>
          <w:sz w:val="26"/>
          <w:szCs w:val="26"/>
          <w:lang w:val="uk-UA"/>
        </w:rPr>
        <w:t xml:space="preserve"> </w:t>
      </w:r>
      <w:r w:rsidR="00C57390">
        <w:rPr>
          <w:rFonts w:ascii="Times New Roman" w:hAnsi="Times New Roman"/>
          <w:b/>
          <w:i/>
          <w:sz w:val="26"/>
          <w:szCs w:val="26"/>
          <w:lang w:val="uk-UA"/>
        </w:rPr>
        <w:t>735</w:t>
      </w:r>
      <w:r w:rsidR="002F71CB" w:rsidRPr="00126885">
        <w:rPr>
          <w:rFonts w:ascii="Times New Roman" w:hAnsi="Times New Roman"/>
          <w:b/>
          <w:i/>
          <w:sz w:val="26"/>
          <w:szCs w:val="26"/>
          <w:lang w:val="uk-UA"/>
        </w:rPr>
        <w:t xml:space="preserve"> гривень</w:t>
      </w:r>
      <w:r w:rsidR="002F71CB" w:rsidRPr="00126885">
        <w:rPr>
          <w:rFonts w:ascii="Times New Roman" w:hAnsi="Times New Roman"/>
          <w:sz w:val="26"/>
          <w:szCs w:val="26"/>
          <w:lang w:val="uk-UA"/>
        </w:rPr>
        <w:t xml:space="preserve"> присуджено до стягнення </w:t>
      </w:r>
      <w:r w:rsidR="002F71CB" w:rsidRPr="00126885">
        <w:rPr>
          <w:rFonts w:ascii="Times New Roman" w:hAnsi="Times New Roman"/>
          <w:b/>
          <w:i/>
          <w:sz w:val="26"/>
          <w:szCs w:val="26"/>
          <w:lang w:val="uk-UA"/>
        </w:rPr>
        <w:t>на користь держави</w:t>
      </w:r>
      <w:r w:rsidR="00862C88">
        <w:rPr>
          <w:rFonts w:ascii="Times New Roman" w:hAnsi="Times New Roman"/>
          <w:b/>
          <w:i/>
          <w:sz w:val="26"/>
          <w:szCs w:val="26"/>
          <w:lang w:val="uk-UA"/>
        </w:rPr>
        <w:t>.</w:t>
      </w:r>
    </w:p>
    <w:p w:rsidR="00B279CD" w:rsidRPr="00126885" w:rsidRDefault="00B279CD" w:rsidP="006C3B44">
      <w:pPr>
        <w:spacing w:after="0" w:line="240" w:lineRule="auto"/>
        <w:ind w:firstLine="708"/>
        <w:jc w:val="both"/>
        <w:rPr>
          <w:rFonts w:ascii="Times New Roman" w:hAnsi="Times New Roman"/>
          <w:b/>
          <w:i/>
          <w:sz w:val="26"/>
          <w:szCs w:val="26"/>
          <w:lang w:val="uk-UA"/>
        </w:rPr>
      </w:pPr>
    </w:p>
    <w:p w:rsidR="009E15AF" w:rsidRDefault="009E15AF" w:rsidP="002C0099">
      <w:pPr>
        <w:spacing w:after="0" w:line="240" w:lineRule="auto"/>
        <w:ind w:firstLine="708"/>
        <w:rPr>
          <w:rFonts w:ascii="Times New Roman" w:eastAsia="Times New Roman" w:hAnsi="Times New Roman"/>
          <w:b/>
          <w:i/>
          <w:sz w:val="26"/>
          <w:szCs w:val="26"/>
          <w:lang w:val="uk-UA" w:eastAsia="ru-RU"/>
        </w:rPr>
      </w:pPr>
    </w:p>
    <w:p w:rsidR="00764EA6" w:rsidRPr="00126885" w:rsidRDefault="00764EA6" w:rsidP="00764EA6">
      <w:pPr>
        <w:spacing w:after="0" w:line="240" w:lineRule="auto"/>
        <w:ind w:firstLine="708"/>
        <w:jc w:val="both"/>
        <w:rPr>
          <w:rFonts w:ascii="Times New Roman" w:eastAsia="Times New Roman" w:hAnsi="Times New Roman"/>
          <w:sz w:val="26"/>
          <w:szCs w:val="26"/>
          <w:lang w:val="uk-UA" w:eastAsia="ru-RU"/>
        </w:rPr>
      </w:pPr>
      <w:r w:rsidRPr="003627EE">
        <w:rPr>
          <w:rFonts w:ascii="Times New Roman" w:eastAsia="Times New Roman" w:hAnsi="Times New Roman"/>
          <w:b/>
          <w:i/>
          <w:sz w:val="26"/>
          <w:szCs w:val="26"/>
          <w:lang w:val="uk-UA" w:eastAsia="ru-RU"/>
        </w:rPr>
        <w:t>Залишилися нерозглянутими</w:t>
      </w:r>
      <w:r w:rsidRPr="00126885">
        <w:rPr>
          <w:rFonts w:ascii="Times New Roman" w:eastAsia="Times New Roman" w:hAnsi="Times New Roman"/>
          <w:b/>
          <w:i/>
          <w:sz w:val="26"/>
          <w:szCs w:val="26"/>
          <w:lang w:val="uk-UA" w:eastAsia="ru-RU"/>
        </w:rPr>
        <w:t xml:space="preserve"> </w:t>
      </w:r>
      <w:r w:rsidRPr="0075540F">
        <w:rPr>
          <w:rFonts w:ascii="Times New Roman" w:eastAsia="Times New Roman" w:hAnsi="Times New Roman"/>
          <w:sz w:val="26"/>
          <w:szCs w:val="26"/>
          <w:lang w:val="uk-UA" w:eastAsia="ru-RU"/>
        </w:rPr>
        <w:t>на кінець звітного періоду</w:t>
      </w:r>
      <w:r w:rsidRPr="00126885">
        <w:rPr>
          <w:rFonts w:ascii="Times New Roman" w:eastAsia="Times New Roman" w:hAnsi="Times New Roman"/>
          <w:b/>
          <w:i/>
          <w:sz w:val="26"/>
          <w:szCs w:val="26"/>
          <w:lang w:val="uk-UA" w:eastAsia="ru-RU"/>
        </w:rPr>
        <w:t xml:space="preserve"> </w:t>
      </w:r>
      <w:r w:rsidR="00C57390">
        <w:rPr>
          <w:rFonts w:ascii="Times New Roman" w:eastAsia="Times New Roman" w:hAnsi="Times New Roman"/>
          <w:b/>
          <w:i/>
          <w:sz w:val="26"/>
          <w:szCs w:val="26"/>
          <w:lang w:val="uk-UA" w:eastAsia="ru-RU"/>
        </w:rPr>
        <w:t>3</w:t>
      </w:r>
      <w:r w:rsidR="006A196A">
        <w:rPr>
          <w:rFonts w:ascii="Times New Roman" w:eastAsia="Times New Roman" w:hAnsi="Times New Roman"/>
          <w:b/>
          <w:i/>
          <w:sz w:val="26"/>
          <w:szCs w:val="26"/>
          <w:lang w:val="uk-UA" w:eastAsia="ru-RU"/>
        </w:rPr>
        <w:t>23</w:t>
      </w:r>
      <w:r w:rsidRPr="00126885">
        <w:rPr>
          <w:rFonts w:ascii="Times New Roman" w:eastAsia="Times New Roman" w:hAnsi="Times New Roman"/>
          <w:b/>
          <w:i/>
          <w:sz w:val="26"/>
          <w:szCs w:val="26"/>
          <w:lang w:val="uk-UA" w:eastAsia="ru-RU"/>
        </w:rPr>
        <w:t xml:space="preserve"> справ</w:t>
      </w:r>
      <w:r w:rsidR="00C406EB">
        <w:rPr>
          <w:rFonts w:ascii="Times New Roman" w:eastAsia="Times New Roman" w:hAnsi="Times New Roman"/>
          <w:b/>
          <w:i/>
          <w:sz w:val="26"/>
          <w:szCs w:val="26"/>
          <w:lang w:val="uk-UA" w:eastAsia="ru-RU"/>
        </w:rPr>
        <w:t>и</w:t>
      </w:r>
      <w:r w:rsidRPr="00126885">
        <w:rPr>
          <w:rFonts w:ascii="Times New Roman" w:eastAsia="Times New Roman" w:hAnsi="Times New Roman"/>
          <w:sz w:val="26"/>
          <w:szCs w:val="26"/>
          <w:lang w:val="uk-UA" w:eastAsia="ru-RU"/>
        </w:rPr>
        <w:t xml:space="preserve"> (або </w:t>
      </w:r>
      <w:r w:rsidR="00C57390">
        <w:rPr>
          <w:rFonts w:ascii="Times New Roman" w:eastAsia="Times New Roman" w:hAnsi="Times New Roman"/>
          <w:sz w:val="26"/>
          <w:szCs w:val="26"/>
          <w:lang w:val="uk-UA" w:eastAsia="ru-RU"/>
        </w:rPr>
        <w:t>2</w:t>
      </w:r>
      <w:r w:rsidR="006A196A">
        <w:rPr>
          <w:rFonts w:ascii="Times New Roman" w:eastAsia="Times New Roman" w:hAnsi="Times New Roman"/>
          <w:sz w:val="26"/>
          <w:szCs w:val="26"/>
          <w:lang w:val="uk-UA" w:eastAsia="ru-RU"/>
        </w:rPr>
        <w:t>4,5</w:t>
      </w:r>
      <w:r w:rsidRPr="00126885">
        <w:rPr>
          <w:rFonts w:ascii="Times New Roman" w:eastAsia="Times New Roman" w:hAnsi="Times New Roman"/>
          <w:sz w:val="26"/>
          <w:szCs w:val="26"/>
          <w:lang w:val="uk-UA" w:eastAsia="ru-RU"/>
        </w:rPr>
        <w:t>% від загальної кількості справ, що перебували в провадженні</w:t>
      </w:r>
      <w:r w:rsidR="00BC454A">
        <w:rPr>
          <w:rFonts w:ascii="Times New Roman" w:eastAsia="Times New Roman" w:hAnsi="Times New Roman"/>
          <w:sz w:val="26"/>
          <w:szCs w:val="26"/>
          <w:lang w:val="uk-UA" w:eastAsia="ru-RU"/>
        </w:rPr>
        <w:t xml:space="preserve"> - </w:t>
      </w:r>
      <w:r w:rsidR="00C57390">
        <w:rPr>
          <w:rFonts w:ascii="Times New Roman" w:eastAsia="Times New Roman" w:hAnsi="Times New Roman"/>
          <w:sz w:val="26"/>
          <w:szCs w:val="26"/>
          <w:lang w:val="uk-UA" w:eastAsia="ru-RU"/>
        </w:rPr>
        <w:t>1</w:t>
      </w:r>
      <w:r w:rsidR="006A196A">
        <w:rPr>
          <w:rFonts w:ascii="Times New Roman" w:eastAsia="Times New Roman" w:hAnsi="Times New Roman"/>
          <w:sz w:val="26"/>
          <w:szCs w:val="26"/>
          <w:lang w:val="uk-UA" w:eastAsia="ru-RU"/>
        </w:rPr>
        <w:t>318</w:t>
      </w:r>
      <w:r w:rsidRPr="00126885">
        <w:rPr>
          <w:rFonts w:ascii="Times New Roman" w:eastAsia="Times New Roman" w:hAnsi="Times New Roman"/>
          <w:sz w:val="26"/>
          <w:szCs w:val="26"/>
          <w:lang w:val="uk-UA" w:eastAsia="ru-RU"/>
        </w:rPr>
        <w:t xml:space="preserve">).  Справи, по яким провадження </w:t>
      </w:r>
      <w:proofErr w:type="spellStart"/>
      <w:r w:rsidRPr="00126885">
        <w:rPr>
          <w:rFonts w:ascii="Times New Roman" w:eastAsia="Times New Roman" w:hAnsi="Times New Roman"/>
          <w:b/>
          <w:i/>
          <w:sz w:val="26"/>
          <w:szCs w:val="26"/>
          <w:lang w:val="uk-UA" w:eastAsia="ru-RU"/>
        </w:rPr>
        <w:t>зупинено</w:t>
      </w:r>
      <w:proofErr w:type="spellEnd"/>
      <w:r w:rsidRPr="00126885">
        <w:rPr>
          <w:rFonts w:ascii="Times New Roman" w:eastAsia="Times New Roman" w:hAnsi="Times New Roman"/>
          <w:b/>
          <w:i/>
          <w:sz w:val="26"/>
          <w:szCs w:val="26"/>
          <w:lang w:val="uk-UA" w:eastAsia="ru-RU"/>
        </w:rPr>
        <w:t>,</w:t>
      </w:r>
      <w:r w:rsidRPr="00126885">
        <w:rPr>
          <w:rFonts w:ascii="Times New Roman" w:eastAsia="Times New Roman" w:hAnsi="Times New Roman"/>
          <w:sz w:val="26"/>
          <w:szCs w:val="26"/>
          <w:lang w:val="uk-UA" w:eastAsia="ru-RU"/>
        </w:rPr>
        <w:t xml:space="preserve"> складають </w:t>
      </w:r>
      <w:r w:rsidR="00BC454A">
        <w:rPr>
          <w:rFonts w:ascii="Times New Roman" w:eastAsia="Times New Roman" w:hAnsi="Times New Roman"/>
          <w:b/>
          <w:i/>
          <w:sz w:val="26"/>
          <w:szCs w:val="26"/>
          <w:lang w:val="uk-UA" w:eastAsia="ru-RU"/>
        </w:rPr>
        <w:t>1</w:t>
      </w:r>
      <w:r w:rsidR="006A196A">
        <w:rPr>
          <w:rFonts w:ascii="Times New Roman" w:eastAsia="Times New Roman" w:hAnsi="Times New Roman"/>
          <w:b/>
          <w:i/>
          <w:sz w:val="26"/>
          <w:szCs w:val="26"/>
          <w:lang w:val="uk-UA" w:eastAsia="ru-RU"/>
        </w:rPr>
        <w:t>15</w:t>
      </w:r>
      <w:r w:rsidR="0045426E" w:rsidRPr="00126885">
        <w:rPr>
          <w:rFonts w:ascii="Times New Roman" w:eastAsia="Times New Roman" w:hAnsi="Times New Roman"/>
          <w:b/>
          <w:i/>
          <w:sz w:val="26"/>
          <w:szCs w:val="26"/>
          <w:lang w:val="uk-UA" w:eastAsia="ru-RU"/>
        </w:rPr>
        <w:t xml:space="preserve"> </w:t>
      </w:r>
      <w:r w:rsidRPr="00126885">
        <w:rPr>
          <w:rFonts w:ascii="Times New Roman" w:eastAsia="Times New Roman" w:hAnsi="Times New Roman"/>
          <w:sz w:val="26"/>
          <w:szCs w:val="26"/>
          <w:lang w:val="uk-UA" w:eastAsia="ru-RU"/>
        </w:rPr>
        <w:t>одиниц</w:t>
      </w:r>
      <w:r w:rsidR="006A196A">
        <w:rPr>
          <w:rFonts w:ascii="Times New Roman" w:eastAsia="Times New Roman" w:hAnsi="Times New Roman"/>
          <w:sz w:val="26"/>
          <w:szCs w:val="26"/>
          <w:lang w:val="uk-UA" w:eastAsia="ru-RU"/>
        </w:rPr>
        <w:t>ь</w:t>
      </w:r>
      <w:r w:rsidRPr="00126885">
        <w:rPr>
          <w:rFonts w:ascii="Times New Roman" w:eastAsia="Times New Roman" w:hAnsi="Times New Roman"/>
          <w:sz w:val="26"/>
          <w:szCs w:val="26"/>
          <w:lang w:val="uk-UA" w:eastAsia="ru-RU"/>
        </w:rPr>
        <w:t xml:space="preserve">. </w:t>
      </w:r>
    </w:p>
    <w:p w:rsidR="00C659AA" w:rsidRPr="00126885" w:rsidRDefault="00764EA6" w:rsidP="00C659AA">
      <w:pPr>
        <w:spacing w:after="0" w:line="240" w:lineRule="auto"/>
        <w:ind w:firstLine="708"/>
        <w:jc w:val="both"/>
        <w:rPr>
          <w:rFonts w:ascii="Times New Roman" w:hAnsi="Times New Roman"/>
          <w:sz w:val="26"/>
          <w:szCs w:val="26"/>
          <w:lang w:val="uk-UA" w:eastAsia="ru-RU"/>
        </w:rPr>
      </w:pPr>
      <w:r w:rsidRPr="00126885">
        <w:rPr>
          <w:rFonts w:ascii="Times New Roman" w:eastAsia="Times New Roman" w:hAnsi="Times New Roman"/>
          <w:sz w:val="26"/>
          <w:szCs w:val="26"/>
          <w:lang w:val="uk-UA" w:eastAsia="ru-RU"/>
        </w:rPr>
        <w:t>На кінець першого півріччя 201</w:t>
      </w:r>
      <w:r w:rsidR="006A196A">
        <w:rPr>
          <w:rFonts w:ascii="Times New Roman" w:eastAsia="Times New Roman" w:hAnsi="Times New Roman"/>
          <w:sz w:val="26"/>
          <w:szCs w:val="26"/>
          <w:lang w:val="uk-UA" w:eastAsia="ru-RU"/>
        </w:rPr>
        <w:t>6</w:t>
      </w:r>
      <w:r w:rsidRPr="00126885">
        <w:rPr>
          <w:rFonts w:ascii="Times New Roman" w:eastAsia="Times New Roman" w:hAnsi="Times New Roman"/>
          <w:sz w:val="26"/>
          <w:szCs w:val="26"/>
          <w:lang w:val="uk-UA" w:eastAsia="ru-RU"/>
        </w:rPr>
        <w:t xml:space="preserve"> року залишок нерозглянутих справ складав </w:t>
      </w:r>
      <w:r w:rsidR="006A196A">
        <w:rPr>
          <w:rFonts w:ascii="Times New Roman" w:eastAsia="Times New Roman" w:hAnsi="Times New Roman"/>
          <w:sz w:val="26"/>
          <w:szCs w:val="26"/>
          <w:lang w:val="uk-UA" w:eastAsia="ru-RU"/>
        </w:rPr>
        <w:t>316</w:t>
      </w:r>
      <w:r w:rsidRPr="00126885">
        <w:rPr>
          <w:rFonts w:ascii="Times New Roman" w:eastAsia="Times New Roman" w:hAnsi="Times New Roman"/>
          <w:sz w:val="26"/>
          <w:szCs w:val="26"/>
          <w:lang w:val="uk-UA" w:eastAsia="ru-RU"/>
        </w:rPr>
        <w:t xml:space="preserve"> справ (</w:t>
      </w:r>
      <w:r w:rsidR="006A196A">
        <w:rPr>
          <w:rFonts w:ascii="Times New Roman" w:eastAsia="Times New Roman" w:hAnsi="Times New Roman"/>
          <w:sz w:val="26"/>
          <w:szCs w:val="26"/>
          <w:lang w:val="uk-UA" w:eastAsia="ru-RU"/>
        </w:rPr>
        <w:t>2</w:t>
      </w:r>
      <w:r w:rsidR="00C57390">
        <w:rPr>
          <w:rFonts w:ascii="Times New Roman" w:eastAsia="Times New Roman" w:hAnsi="Times New Roman"/>
          <w:sz w:val="26"/>
          <w:szCs w:val="26"/>
          <w:lang w:val="uk-UA" w:eastAsia="ru-RU"/>
        </w:rPr>
        <w:t>8</w:t>
      </w:r>
      <w:r w:rsidR="00BC454A">
        <w:rPr>
          <w:rFonts w:ascii="Times New Roman" w:eastAsia="Times New Roman" w:hAnsi="Times New Roman"/>
          <w:sz w:val="26"/>
          <w:szCs w:val="26"/>
          <w:lang w:val="uk-UA" w:eastAsia="ru-RU"/>
        </w:rPr>
        <w:t>,</w:t>
      </w:r>
      <w:r w:rsidR="006A196A">
        <w:rPr>
          <w:rFonts w:ascii="Times New Roman" w:eastAsia="Times New Roman" w:hAnsi="Times New Roman"/>
          <w:sz w:val="26"/>
          <w:szCs w:val="26"/>
          <w:lang w:val="uk-UA" w:eastAsia="ru-RU"/>
        </w:rPr>
        <w:t>6</w:t>
      </w:r>
      <w:r w:rsidRPr="00126885">
        <w:rPr>
          <w:rFonts w:ascii="Times New Roman" w:eastAsia="Times New Roman" w:hAnsi="Times New Roman"/>
          <w:sz w:val="26"/>
          <w:szCs w:val="26"/>
          <w:lang w:val="uk-UA" w:eastAsia="ru-RU"/>
        </w:rPr>
        <w:t>% від загальної кількості справ, що перебували в провадженні).</w:t>
      </w:r>
      <w:r w:rsidR="00C659AA" w:rsidRPr="00126885">
        <w:rPr>
          <w:rFonts w:ascii="Times New Roman" w:hAnsi="Times New Roman"/>
          <w:sz w:val="26"/>
          <w:szCs w:val="26"/>
          <w:lang w:val="uk-UA" w:eastAsia="ru-RU"/>
        </w:rPr>
        <w:t xml:space="preserve"> </w:t>
      </w:r>
    </w:p>
    <w:p w:rsidR="00BC454A" w:rsidRDefault="006A196A" w:rsidP="0009145C">
      <w:pPr>
        <w:spacing w:after="0" w:line="240" w:lineRule="auto"/>
        <w:ind w:firstLine="708"/>
        <w:jc w:val="both"/>
        <w:rPr>
          <w:rFonts w:ascii="Times New Roman" w:hAnsi="Times New Roman"/>
          <w:sz w:val="26"/>
          <w:szCs w:val="26"/>
        </w:rPr>
      </w:pPr>
      <w:r>
        <w:rPr>
          <w:rFonts w:ascii="Times New Roman" w:hAnsi="Times New Roman"/>
          <w:sz w:val="26"/>
          <w:szCs w:val="26"/>
          <w:lang w:val="uk-UA"/>
        </w:rPr>
        <w:t xml:space="preserve">Отже, відсоток нерозглянутих справ у 2017 році у порівнянні з аналогічним періодом 2016 року зменшився. </w:t>
      </w:r>
    </w:p>
    <w:p w:rsidR="00856B6C" w:rsidRDefault="00856B6C" w:rsidP="0009145C">
      <w:pPr>
        <w:spacing w:after="0" w:line="240" w:lineRule="auto"/>
        <w:ind w:firstLine="708"/>
        <w:jc w:val="both"/>
        <w:rPr>
          <w:rFonts w:ascii="Times New Roman" w:hAnsi="Times New Roman"/>
          <w:sz w:val="26"/>
          <w:szCs w:val="26"/>
        </w:rPr>
      </w:pPr>
    </w:p>
    <w:p w:rsidR="00C406EB" w:rsidRDefault="00C406EB" w:rsidP="0009145C">
      <w:pPr>
        <w:spacing w:after="0" w:line="240" w:lineRule="auto"/>
        <w:ind w:firstLine="708"/>
        <w:jc w:val="both"/>
        <w:rPr>
          <w:rFonts w:ascii="Times New Roman" w:hAnsi="Times New Roman"/>
          <w:sz w:val="26"/>
          <w:szCs w:val="26"/>
        </w:rPr>
      </w:pPr>
    </w:p>
    <w:p w:rsidR="00856B6C" w:rsidRPr="00C406EB" w:rsidRDefault="00C406EB" w:rsidP="00C406EB">
      <w:pPr>
        <w:pStyle w:val="a3"/>
        <w:numPr>
          <w:ilvl w:val="0"/>
          <w:numId w:val="17"/>
        </w:numPr>
        <w:spacing w:after="0" w:line="240" w:lineRule="auto"/>
        <w:jc w:val="both"/>
        <w:rPr>
          <w:rFonts w:ascii="Times New Roman" w:hAnsi="Times New Roman"/>
          <w:b/>
          <w:sz w:val="26"/>
          <w:szCs w:val="26"/>
          <w:lang w:val="uk-UA"/>
        </w:rPr>
      </w:pPr>
      <w:r w:rsidRPr="00C406EB">
        <w:rPr>
          <w:rFonts w:ascii="Times New Roman" w:hAnsi="Times New Roman"/>
          <w:b/>
          <w:sz w:val="26"/>
          <w:szCs w:val="26"/>
          <w:lang w:val="uk-UA"/>
        </w:rPr>
        <w:t xml:space="preserve">Розгляд матеріалів, </w:t>
      </w:r>
      <w:r>
        <w:rPr>
          <w:rFonts w:ascii="Times New Roman" w:hAnsi="Times New Roman"/>
          <w:b/>
          <w:sz w:val="26"/>
          <w:szCs w:val="26"/>
          <w:lang w:val="uk-UA"/>
        </w:rPr>
        <w:t>що</w:t>
      </w:r>
      <w:r w:rsidRPr="00C406EB">
        <w:rPr>
          <w:rFonts w:ascii="Times New Roman" w:hAnsi="Times New Roman"/>
          <w:b/>
          <w:sz w:val="26"/>
          <w:szCs w:val="26"/>
          <w:lang w:val="uk-UA"/>
        </w:rPr>
        <w:t xml:space="preserve"> перебували в провадженні суду</w:t>
      </w:r>
      <w:r>
        <w:rPr>
          <w:rFonts w:ascii="Times New Roman" w:hAnsi="Times New Roman"/>
          <w:b/>
          <w:sz w:val="26"/>
          <w:szCs w:val="26"/>
          <w:lang w:val="uk-UA"/>
        </w:rPr>
        <w:t xml:space="preserve"> у звітному періоді</w:t>
      </w:r>
    </w:p>
    <w:p w:rsidR="00856B6C" w:rsidRDefault="00856B6C" w:rsidP="0009145C">
      <w:pPr>
        <w:spacing w:after="0" w:line="240" w:lineRule="auto"/>
        <w:ind w:firstLine="708"/>
        <w:jc w:val="both"/>
        <w:rPr>
          <w:rFonts w:ascii="Times New Roman" w:hAnsi="Times New Roman"/>
          <w:sz w:val="26"/>
          <w:szCs w:val="26"/>
          <w:lang w:val="uk-UA"/>
        </w:rPr>
      </w:pPr>
    </w:p>
    <w:p w:rsidR="00856B6C" w:rsidRDefault="00856B6C" w:rsidP="0009145C">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Одн</w:t>
      </w:r>
      <w:r w:rsidR="00240931">
        <w:rPr>
          <w:rFonts w:ascii="Times New Roman" w:hAnsi="Times New Roman"/>
          <w:sz w:val="26"/>
          <w:szCs w:val="26"/>
          <w:lang w:val="uk-UA"/>
        </w:rPr>
        <w:t>ією</w:t>
      </w:r>
      <w:r>
        <w:rPr>
          <w:rFonts w:ascii="Times New Roman" w:hAnsi="Times New Roman"/>
          <w:sz w:val="26"/>
          <w:szCs w:val="26"/>
          <w:lang w:val="uk-UA"/>
        </w:rPr>
        <w:t xml:space="preserve"> із складових структури надходження позовних заяв (справ) та матеріалів до суду є надходження  </w:t>
      </w:r>
      <w:r w:rsidR="008024CE">
        <w:rPr>
          <w:rFonts w:ascii="Times New Roman" w:hAnsi="Times New Roman"/>
          <w:sz w:val="26"/>
          <w:szCs w:val="26"/>
          <w:lang w:val="uk-UA"/>
        </w:rPr>
        <w:t>різноманітних</w:t>
      </w:r>
      <w:r>
        <w:rPr>
          <w:rFonts w:ascii="Times New Roman" w:hAnsi="Times New Roman"/>
          <w:sz w:val="26"/>
          <w:szCs w:val="26"/>
          <w:lang w:val="uk-UA"/>
        </w:rPr>
        <w:t xml:space="preserve"> заяв та клопотань, які потребують процесуального розгляду.</w:t>
      </w:r>
    </w:p>
    <w:p w:rsidR="00856B6C" w:rsidRDefault="00856B6C" w:rsidP="0009145C">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xml:space="preserve">Так, у звітному періоді </w:t>
      </w:r>
      <w:r w:rsidR="008024CE">
        <w:rPr>
          <w:rFonts w:ascii="Times New Roman" w:hAnsi="Times New Roman"/>
          <w:sz w:val="26"/>
          <w:szCs w:val="26"/>
          <w:lang w:val="uk-UA"/>
        </w:rPr>
        <w:t xml:space="preserve">в провадженні суду </w:t>
      </w:r>
      <w:r w:rsidR="008024CE" w:rsidRPr="00703F3D">
        <w:rPr>
          <w:rFonts w:ascii="Times New Roman" w:hAnsi="Times New Roman"/>
          <w:b/>
          <w:i/>
          <w:sz w:val="26"/>
          <w:szCs w:val="26"/>
          <w:lang w:val="uk-UA"/>
        </w:rPr>
        <w:t>перебувал</w:t>
      </w:r>
      <w:r w:rsidR="00703F3D" w:rsidRPr="00703F3D">
        <w:rPr>
          <w:rFonts w:ascii="Times New Roman" w:hAnsi="Times New Roman"/>
          <w:b/>
          <w:i/>
          <w:sz w:val="26"/>
          <w:szCs w:val="26"/>
          <w:lang w:val="uk-UA"/>
        </w:rPr>
        <w:t>о 152</w:t>
      </w:r>
      <w:r w:rsidR="008024CE" w:rsidRPr="00703F3D">
        <w:rPr>
          <w:rFonts w:ascii="Times New Roman" w:hAnsi="Times New Roman"/>
          <w:b/>
          <w:i/>
          <w:sz w:val="26"/>
          <w:szCs w:val="26"/>
          <w:lang w:val="uk-UA"/>
        </w:rPr>
        <w:t xml:space="preserve"> заяви</w:t>
      </w:r>
      <w:r w:rsidR="00703F3D">
        <w:rPr>
          <w:rFonts w:ascii="Times New Roman" w:hAnsi="Times New Roman"/>
          <w:b/>
          <w:i/>
          <w:sz w:val="26"/>
          <w:szCs w:val="26"/>
          <w:lang w:val="uk-UA"/>
        </w:rPr>
        <w:t xml:space="preserve"> </w:t>
      </w:r>
      <w:r w:rsidR="00703F3D">
        <w:rPr>
          <w:rFonts w:ascii="Times New Roman" w:hAnsi="Times New Roman"/>
          <w:sz w:val="26"/>
          <w:szCs w:val="26"/>
          <w:lang w:val="uk-UA"/>
        </w:rPr>
        <w:t>(враховуючи залишок нерозглянутих заяв та клопотань на початок звітного періоду)</w:t>
      </w:r>
      <w:r w:rsidR="00FE3DBB">
        <w:rPr>
          <w:rFonts w:ascii="Times New Roman" w:hAnsi="Times New Roman"/>
          <w:sz w:val="26"/>
          <w:szCs w:val="26"/>
          <w:lang w:val="uk-UA"/>
        </w:rPr>
        <w:t>, з них</w:t>
      </w:r>
      <w:r w:rsidR="008024CE">
        <w:rPr>
          <w:rFonts w:ascii="Times New Roman" w:hAnsi="Times New Roman"/>
          <w:sz w:val="26"/>
          <w:szCs w:val="26"/>
          <w:lang w:val="uk-UA"/>
        </w:rPr>
        <w:t>:</w:t>
      </w:r>
    </w:p>
    <w:p w:rsidR="00703F3D" w:rsidRDefault="008024CE" w:rsidP="00703F3D">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1 заява про забезпечення доказів;</w:t>
      </w:r>
      <w:r w:rsidR="00703F3D" w:rsidRPr="00703F3D">
        <w:rPr>
          <w:rFonts w:ascii="Times New Roman" w:hAnsi="Times New Roman"/>
          <w:sz w:val="26"/>
          <w:szCs w:val="26"/>
          <w:lang w:val="uk-UA"/>
        </w:rPr>
        <w:t xml:space="preserve"> </w:t>
      </w:r>
    </w:p>
    <w:p w:rsidR="00703F3D" w:rsidRPr="008024CE" w:rsidRDefault="00703F3D" w:rsidP="00703F3D">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lastRenderedPageBreak/>
        <w:t>2 судових доручення судів України;</w:t>
      </w:r>
    </w:p>
    <w:p w:rsidR="00703F3D" w:rsidRDefault="00703F3D" w:rsidP="00703F3D">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6 заяв про перегляд судових рішень за нововиявленими обставинами;</w:t>
      </w:r>
    </w:p>
    <w:p w:rsidR="008024CE" w:rsidRDefault="00703F3D" w:rsidP="008024CE">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26 заяв про виправлення описок, роз’яснення судового рішення або ухвалення додаткового рішення;</w:t>
      </w:r>
    </w:p>
    <w:p w:rsidR="008024CE" w:rsidRDefault="008024CE" w:rsidP="008024CE">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27 заяв про забезпечення/скасування заходів забезпечення позову;</w:t>
      </w:r>
    </w:p>
    <w:p w:rsidR="008024CE" w:rsidRDefault="008024CE" w:rsidP="008024CE">
      <w:pPr>
        <w:pStyle w:val="a3"/>
        <w:numPr>
          <w:ilvl w:val="0"/>
          <w:numId w:val="4"/>
        </w:numPr>
        <w:spacing w:after="0" w:line="240" w:lineRule="auto"/>
        <w:jc w:val="both"/>
        <w:rPr>
          <w:rFonts w:ascii="Times New Roman" w:hAnsi="Times New Roman"/>
          <w:sz w:val="26"/>
          <w:szCs w:val="26"/>
          <w:lang w:val="uk-UA"/>
        </w:rPr>
      </w:pPr>
      <w:r>
        <w:rPr>
          <w:rFonts w:ascii="Times New Roman" w:hAnsi="Times New Roman"/>
          <w:sz w:val="26"/>
          <w:szCs w:val="26"/>
          <w:lang w:val="uk-UA"/>
        </w:rPr>
        <w:t>90 заяв, клопотань у пор</w:t>
      </w:r>
      <w:r w:rsidR="00703F3D">
        <w:rPr>
          <w:rFonts w:ascii="Times New Roman" w:hAnsi="Times New Roman"/>
          <w:sz w:val="26"/>
          <w:szCs w:val="26"/>
          <w:lang w:val="uk-UA"/>
        </w:rPr>
        <w:t>ядку виконання судового рішення.</w:t>
      </w:r>
    </w:p>
    <w:p w:rsidR="007D3B37" w:rsidRDefault="007D3B37" w:rsidP="00C659AA">
      <w:pPr>
        <w:spacing w:after="0" w:line="240" w:lineRule="auto"/>
        <w:jc w:val="both"/>
        <w:rPr>
          <w:rFonts w:ascii="Times New Roman" w:hAnsi="Times New Roman"/>
          <w:b/>
          <w:bCs/>
          <w:i/>
          <w:iCs/>
          <w:lang w:val="uk-UA" w:eastAsia="ru-RU"/>
        </w:rPr>
      </w:pPr>
    </w:p>
    <w:p w:rsidR="00115530" w:rsidRDefault="00FE3DBB" w:rsidP="00FE3DBB">
      <w:pPr>
        <w:spacing w:after="0" w:line="240" w:lineRule="auto"/>
        <w:ind w:firstLine="708"/>
        <w:jc w:val="both"/>
        <w:rPr>
          <w:rFonts w:ascii="Times New Roman" w:hAnsi="Times New Roman"/>
          <w:bCs/>
          <w:iCs/>
          <w:sz w:val="26"/>
          <w:szCs w:val="26"/>
          <w:lang w:val="uk-UA" w:eastAsia="ru-RU"/>
        </w:rPr>
      </w:pPr>
      <w:r w:rsidRPr="00FE3DBB">
        <w:rPr>
          <w:rFonts w:ascii="Times New Roman" w:hAnsi="Times New Roman"/>
          <w:bCs/>
          <w:iCs/>
          <w:sz w:val="26"/>
          <w:szCs w:val="26"/>
          <w:lang w:val="uk-UA" w:eastAsia="ru-RU"/>
        </w:rPr>
        <w:t>Із загальної кількості заяв, що перебували в провадженні суду</w:t>
      </w:r>
      <w:r>
        <w:rPr>
          <w:rFonts w:ascii="Times New Roman" w:hAnsi="Times New Roman"/>
          <w:bCs/>
          <w:iCs/>
          <w:sz w:val="26"/>
          <w:szCs w:val="26"/>
          <w:lang w:val="uk-UA" w:eastAsia="ru-RU"/>
        </w:rPr>
        <w:t>,</w:t>
      </w:r>
      <w:r w:rsidRPr="00FE3DBB">
        <w:rPr>
          <w:rFonts w:ascii="Times New Roman" w:hAnsi="Times New Roman"/>
          <w:bCs/>
          <w:iCs/>
          <w:sz w:val="26"/>
          <w:szCs w:val="26"/>
          <w:lang w:val="uk-UA" w:eastAsia="ru-RU"/>
        </w:rPr>
        <w:t xml:space="preserve"> на кінець звітного періоду залишились нерозглянутими 24 заяви, що становить  15,8 </w:t>
      </w:r>
      <w:r>
        <w:rPr>
          <w:rFonts w:ascii="Times New Roman" w:hAnsi="Times New Roman"/>
          <w:bCs/>
          <w:iCs/>
          <w:sz w:val="26"/>
          <w:szCs w:val="26"/>
          <w:lang w:val="uk-UA" w:eastAsia="ru-RU"/>
        </w:rPr>
        <w:t>%.</w:t>
      </w:r>
    </w:p>
    <w:p w:rsidR="00FE3DBB" w:rsidRDefault="00FE3DBB" w:rsidP="00FE3DBB">
      <w:pPr>
        <w:spacing w:after="0" w:line="240" w:lineRule="auto"/>
        <w:ind w:firstLine="708"/>
        <w:jc w:val="both"/>
        <w:rPr>
          <w:rFonts w:ascii="Times New Roman" w:hAnsi="Times New Roman"/>
          <w:bCs/>
          <w:iCs/>
          <w:sz w:val="26"/>
          <w:szCs w:val="26"/>
          <w:lang w:val="uk-UA" w:eastAsia="ru-RU"/>
        </w:rPr>
      </w:pPr>
    </w:p>
    <w:p w:rsidR="00FE3DBB" w:rsidRDefault="00FE3DBB" w:rsidP="00FE3DBB">
      <w:pPr>
        <w:spacing w:after="0" w:line="240" w:lineRule="auto"/>
        <w:ind w:firstLine="708"/>
        <w:jc w:val="both"/>
        <w:rPr>
          <w:rFonts w:ascii="Times New Roman" w:hAnsi="Times New Roman"/>
          <w:bCs/>
          <w:iCs/>
          <w:sz w:val="26"/>
          <w:szCs w:val="26"/>
          <w:lang w:val="uk-UA" w:eastAsia="ru-RU"/>
        </w:rPr>
      </w:pPr>
      <w:r>
        <w:rPr>
          <w:rFonts w:ascii="Times New Roman" w:hAnsi="Times New Roman"/>
          <w:bCs/>
          <w:iCs/>
          <w:sz w:val="26"/>
          <w:szCs w:val="26"/>
          <w:lang w:val="uk-UA" w:eastAsia="ru-RU"/>
        </w:rPr>
        <w:t>За результатами розгляду заяв про забезпечення/скасування забезпечення позову задоволено 4 заяви, у задоволенні 22 заяв відмовлено.</w:t>
      </w:r>
    </w:p>
    <w:p w:rsidR="00FE3DBB" w:rsidRDefault="00FE3DBB" w:rsidP="00FE3DBB">
      <w:pPr>
        <w:spacing w:after="0" w:line="240" w:lineRule="auto"/>
        <w:ind w:firstLine="708"/>
        <w:jc w:val="both"/>
        <w:rPr>
          <w:rFonts w:ascii="Times New Roman" w:hAnsi="Times New Roman"/>
          <w:bCs/>
          <w:iCs/>
          <w:sz w:val="26"/>
          <w:szCs w:val="26"/>
          <w:lang w:val="uk-UA" w:eastAsia="ru-RU"/>
        </w:rPr>
      </w:pPr>
      <w:r>
        <w:rPr>
          <w:rFonts w:ascii="Times New Roman" w:hAnsi="Times New Roman"/>
          <w:bCs/>
          <w:iCs/>
          <w:sz w:val="26"/>
          <w:szCs w:val="26"/>
          <w:lang w:val="uk-UA" w:eastAsia="ru-RU"/>
        </w:rPr>
        <w:t>На протязі півріччя судом було розглянуто 71 заяву, клопотання в порядку виконання судового рішення:</w:t>
      </w:r>
    </w:p>
    <w:p w:rsidR="00FE3DBB" w:rsidRDefault="00FE3DBB" w:rsidP="00FE3DBB">
      <w:pPr>
        <w:pStyle w:val="a3"/>
        <w:numPr>
          <w:ilvl w:val="0"/>
          <w:numId w:val="4"/>
        </w:numPr>
        <w:spacing w:after="0" w:line="240" w:lineRule="auto"/>
        <w:jc w:val="both"/>
        <w:rPr>
          <w:rFonts w:ascii="Times New Roman" w:hAnsi="Times New Roman"/>
          <w:bCs/>
          <w:iCs/>
          <w:sz w:val="26"/>
          <w:szCs w:val="26"/>
          <w:lang w:val="uk-UA" w:eastAsia="ru-RU"/>
        </w:rPr>
      </w:pPr>
      <w:r>
        <w:rPr>
          <w:rFonts w:ascii="Times New Roman" w:hAnsi="Times New Roman"/>
          <w:bCs/>
          <w:iCs/>
          <w:sz w:val="26"/>
          <w:szCs w:val="26"/>
          <w:lang w:val="uk-UA" w:eastAsia="ru-RU"/>
        </w:rPr>
        <w:t>2 заяви залишено без розгляду;</w:t>
      </w:r>
    </w:p>
    <w:p w:rsidR="00FE3DBB" w:rsidRDefault="00FE3DBB" w:rsidP="00FE3DBB">
      <w:pPr>
        <w:pStyle w:val="a3"/>
        <w:numPr>
          <w:ilvl w:val="0"/>
          <w:numId w:val="4"/>
        </w:numPr>
        <w:spacing w:after="0" w:line="240" w:lineRule="auto"/>
        <w:jc w:val="both"/>
        <w:rPr>
          <w:rFonts w:ascii="Times New Roman" w:hAnsi="Times New Roman"/>
          <w:bCs/>
          <w:iCs/>
          <w:sz w:val="26"/>
          <w:szCs w:val="26"/>
          <w:lang w:val="uk-UA" w:eastAsia="ru-RU"/>
        </w:rPr>
      </w:pPr>
      <w:r>
        <w:rPr>
          <w:rFonts w:ascii="Times New Roman" w:hAnsi="Times New Roman"/>
          <w:bCs/>
          <w:iCs/>
          <w:sz w:val="26"/>
          <w:szCs w:val="26"/>
          <w:lang w:val="uk-UA" w:eastAsia="ru-RU"/>
        </w:rPr>
        <w:t>4 заяви повернуто заявникам;</w:t>
      </w:r>
    </w:p>
    <w:p w:rsidR="00FE3DBB" w:rsidRDefault="00FE3DBB" w:rsidP="00FE3DBB">
      <w:pPr>
        <w:pStyle w:val="a3"/>
        <w:numPr>
          <w:ilvl w:val="0"/>
          <w:numId w:val="4"/>
        </w:numPr>
        <w:spacing w:after="0" w:line="240" w:lineRule="auto"/>
        <w:jc w:val="both"/>
        <w:rPr>
          <w:rFonts w:ascii="Times New Roman" w:hAnsi="Times New Roman"/>
          <w:bCs/>
          <w:iCs/>
          <w:sz w:val="26"/>
          <w:szCs w:val="26"/>
          <w:lang w:val="uk-UA" w:eastAsia="ru-RU"/>
        </w:rPr>
      </w:pPr>
      <w:r>
        <w:rPr>
          <w:rFonts w:ascii="Times New Roman" w:hAnsi="Times New Roman"/>
          <w:bCs/>
          <w:iCs/>
          <w:sz w:val="26"/>
          <w:szCs w:val="26"/>
          <w:lang w:val="uk-UA" w:eastAsia="ru-RU"/>
        </w:rPr>
        <w:t>по 26 заявам відмовлено в задоволенні;</w:t>
      </w:r>
    </w:p>
    <w:p w:rsidR="00FE3DBB" w:rsidRDefault="00FE3DBB" w:rsidP="00FE3DBB">
      <w:pPr>
        <w:pStyle w:val="a3"/>
        <w:numPr>
          <w:ilvl w:val="0"/>
          <w:numId w:val="4"/>
        </w:numPr>
        <w:spacing w:after="0" w:line="240" w:lineRule="auto"/>
        <w:jc w:val="both"/>
        <w:rPr>
          <w:rFonts w:ascii="Times New Roman" w:hAnsi="Times New Roman"/>
          <w:bCs/>
          <w:iCs/>
          <w:sz w:val="26"/>
          <w:szCs w:val="26"/>
          <w:lang w:val="uk-UA" w:eastAsia="ru-RU"/>
        </w:rPr>
      </w:pPr>
      <w:r>
        <w:rPr>
          <w:rFonts w:ascii="Times New Roman" w:hAnsi="Times New Roman"/>
          <w:bCs/>
          <w:iCs/>
          <w:sz w:val="26"/>
          <w:szCs w:val="26"/>
          <w:lang w:val="uk-UA" w:eastAsia="ru-RU"/>
        </w:rPr>
        <w:t>39 заяв задоволено.</w:t>
      </w:r>
    </w:p>
    <w:p w:rsidR="00FE3DBB" w:rsidRDefault="00FE3DBB" w:rsidP="00FE3DBB">
      <w:pPr>
        <w:pStyle w:val="a3"/>
        <w:spacing w:after="0" w:line="240" w:lineRule="auto"/>
        <w:ind w:left="1068"/>
        <w:jc w:val="both"/>
        <w:rPr>
          <w:rFonts w:ascii="Times New Roman" w:hAnsi="Times New Roman"/>
          <w:bCs/>
          <w:iCs/>
          <w:sz w:val="26"/>
          <w:szCs w:val="26"/>
          <w:lang w:val="uk-UA" w:eastAsia="ru-RU"/>
        </w:rPr>
      </w:pPr>
    </w:p>
    <w:p w:rsidR="00FE3DBB" w:rsidRPr="00FE3DBB" w:rsidRDefault="004B7ECC" w:rsidP="004B7ECC">
      <w:pPr>
        <w:pStyle w:val="a3"/>
        <w:spacing w:after="0" w:line="240" w:lineRule="auto"/>
        <w:ind w:left="0" w:firstLine="708"/>
        <w:jc w:val="both"/>
        <w:rPr>
          <w:rFonts w:ascii="Times New Roman" w:hAnsi="Times New Roman"/>
          <w:bCs/>
          <w:iCs/>
          <w:sz w:val="26"/>
          <w:szCs w:val="26"/>
          <w:lang w:val="uk-UA" w:eastAsia="ru-RU"/>
        </w:rPr>
      </w:pPr>
      <w:r>
        <w:rPr>
          <w:rFonts w:ascii="Times New Roman" w:hAnsi="Times New Roman"/>
          <w:bCs/>
          <w:iCs/>
          <w:sz w:val="26"/>
          <w:szCs w:val="26"/>
          <w:lang w:val="uk-UA" w:eastAsia="ru-RU"/>
        </w:rPr>
        <w:t>Протягом звітного періоду судом розглянуто 5 заяв про перегляд рішень за нововиявленими обставинами, за результатами розгляду яких заяви залишені без задоволення.</w:t>
      </w:r>
    </w:p>
    <w:p w:rsidR="00C406EB" w:rsidRDefault="00C406EB" w:rsidP="00D20528">
      <w:pPr>
        <w:spacing w:after="0" w:line="240" w:lineRule="auto"/>
        <w:ind w:firstLine="708"/>
        <w:jc w:val="both"/>
        <w:rPr>
          <w:rFonts w:ascii="Times New Roman" w:eastAsia="Times New Roman" w:hAnsi="Times New Roman"/>
          <w:sz w:val="26"/>
          <w:szCs w:val="26"/>
          <w:lang w:val="uk-UA" w:eastAsia="ru-RU"/>
        </w:rPr>
      </w:pPr>
    </w:p>
    <w:p w:rsidR="004B7ECC" w:rsidRPr="00126885" w:rsidRDefault="004B7ECC" w:rsidP="004B7ECC">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У звітному періоді</w:t>
      </w:r>
      <w:r w:rsidRPr="00126885">
        <w:rPr>
          <w:rFonts w:ascii="Times New Roman" w:eastAsia="Times New Roman" w:hAnsi="Times New Roman"/>
          <w:sz w:val="26"/>
          <w:szCs w:val="26"/>
          <w:lang w:val="uk-UA" w:eastAsia="ru-RU"/>
        </w:rPr>
        <w:t xml:space="preserve"> Полтавським окружним адміністративним судом ви</w:t>
      </w:r>
      <w:r>
        <w:rPr>
          <w:rFonts w:ascii="Times New Roman" w:eastAsia="Times New Roman" w:hAnsi="Times New Roman"/>
          <w:sz w:val="26"/>
          <w:szCs w:val="26"/>
          <w:lang w:val="uk-UA" w:eastAsia="ru-RU"/>
        </w:rPr>
        <w:t xml:space="preserve">готовлено </w:t>
      </w:r>
      <w:r>
        <w:rPr>
          <w:rFonts w:ascii="Times New Roman" w:eastAsia="Times New Roman" w:hAnsi="Times New Roman"/>
          <w:b/>
          <w:sz w:val="26"/>
          <w:szCs w:val="26"/>
          <w:lang w:val="uk-UA" w:eastAsia="ru-RU"/>
        </w:rPr>
        <w:t>339</w:t>
      </w:r>
      <w:r w:rsidRPr="00126885">
        <w:rPr>
          <w:rFonts w:ascii="Times New Roman" w:eastAsia="Times New Roman" w:hAnsi="Times New Roman"/>
          <w:b/>
          <w:sz w:val="26"/>
          <w:szCs w:val="26"/>
          <w:lang w:val="uk-UA" w:eastAsia="ru-RU"/>
        </w:rPr>
        <w:t xml:space="preserve"> </w:t>
      </w:r>
      <w:r w:rsidRPr="00126885">
        <w:rPr>
          <w:rFonts w:ascii="Times New Roman" w:eastAsia="Times New Roman" w:hAnsi="Times New Roman"/>
          <w:sz w:val="26"/>
          <w:szCs w:val="26"/>
          <w:lang w:val="uk-UA" w:eastAsia="ru-RU"/>
        </w:rPr>
        <w:t>виконавчи</w:t>
      </w:r>
      <w:r>
        <w:rPr>
          <w:rFonts w:ascii="Times New Roman" w:eastAsia="Times New Roman" w:hAnsi="Times New Roman"/>
          <w:sz w:val="26"/>
          <w:szCs w:val="26"/>
          <w:lang w:val="uk-UA" w:eastAsia="ru-RU"/>
        </w:rPr>
        <w:t>х</w:t>
      </w:r>
      <w:r w:rsidRPr="00126885">
        <w:rPr>
          <w:rFonts w:ascii="Times New Roman" w:eastAsia="Times New Roman" w:hAnsi="Times New Roman"/>
          <w:sz w:val="26"/>
          <w:szCs w:val="26"/>
          <w:lang w:val="uk-UA" w:eastAsia="ru-RU"/>
        </w:rPr>
        <w:t xml:space="preserve"> лист</w:t>
      </w:r>
      <w:r>
        <w:rPr>
          <w:rFonts w:ascii="Times New Roman" w:eastAsia="Times New Roman" w:hAnsi="Times New Roman"/>
          <w:sz w:val="26"/>
          <w:szCs w:val="26"/>
          <w:lang w:val="uk-UA" w:eastAsia="ru-RU"/>
        </w:rPr>
        <w:t>ів</w:t>
      </w:r>
      <w:r w:rsidRPr="00126885">
        <w:rPr>
          <w:rFonts w:ascii="Times New Roman" w:eastAsia="Times New Roman" w:hAnsi="Times New Roman"/>
          <w:sz w:val="26"/>
          <w:szCs w:val="26"/>
          <w:lang w:val="uk-UA" w:eastAsia="ru-RU"/>
        </w:rPr>
        <w:t xml:space="preserve"> на загальну суму </w:t>
      </w:r>
      <w:r>
        <w:rPr>
          <w:rFonts w:ascii="Times New Roman" w:eastAsia="Times New Roman" w:hAnsi="Times New Roman"/>
          <w:b/>
          <w:i/>
          <w:sz w:val="26"/>
          <w:szCs w:val="26"/>
          <w:lang w:val="uk-UA" w:eastAsia="ru-RU"/>
        </w:rPr>
        <w:t>26 350 147</w:t>
      </w:r>
      <w:r w:rsidRPr="00126885">
        <w:rPr>
          <w:rFonts w:ascii="Times New Roman" w:eastAsia="Times New Roman" w:hAnsi="Times New Roman"/>
          <w:sz w:val="26"/>
          <w:szCs w:val="26"/>
          <w:lang w:val="uk-UA" w:eastAsia="ru-RU"/>
        </w:rPr>
        <w:t xml:space="preserve"> </w:t>
      </w:r>
      <w:r w:rsidRPr="00126885">
        <w:rPr>
          <w:rFonts w:ascii="Times New Roman" w:eastAsia="Times New Roman" w:hAnsi="Times New Roman"/>
          <w:b/>
          <w:sz w:val="26"/>
          <w:szCs w:val="26"/>
          <w:lang w:val="uk-UA" w:eastAsia="ru-RU"/>
        </w:rPr>
        <w:t xml:space="preserve">грн., </w:t>
      </w:r>
      <w:r w:rsidRPr="00126885">
        <w:rPr>
          <w:rFonts w:ascii="Times New Roman" w:eastAsia="Times New Roman" w:hAnsi="Times New Roman"/>
          <w:sz w:val="26"/>
          <w:szCs w:val="26"/>
          <w:lang w:val="uk-UA" w:eastAsia="ru-RU"/>
        </w:rPr>
        <w:t xml:space="preserve">з них </w:t>
      </w:r>
      <w:r>
        <w:rPr>
          <w:rFonts w:ascii="Times New Roman" w:eastAsia="Times New Roman" w:hAnsi="Times New Roman"/>
          <w:b/>
          <w:sz w:val="26"/>
          <w:szCs w:val="26"/>
          <w:lang w:val="uk-UA" w:eastAsia="ru-RU"/>
        </w:rPr>
        <w:t>116</w:t>
      </w:r>
      <w:r w:rsidRPr="00126885">
        <w:rPr>
          <w:rFonts w:ascii="Times New Roman" w:eastAsia="Times New Roman" w:hAnsi="Times New Roman"/>
          <w:b/>
          <w:sz w:val="26"/>
          <w:szCs w:val="26"/>
          <w:lang w:val="uk-UA" w:eastAsia="ru-RU"/>
        </w:rPr>
        <w:t xml:space="preserve"> </w:t>
      </w:r>
      <w:r w:rsidRPr="00A45FC5">
        <w:rPr>
          <w:rFonts w:ascii="Times New Roman" w:eastAsia="Times New Roman" w:hAnsi="Times New Roman"/>
          <w:sz w:val="26"/>
          <w:szCs w:val="26"/>
          <w:lang w:val="uk-UA" w:eastAsia="ru-RU"/>
        </w:rPr>
        <w:t>виконавчих листів</w:t>
      </w:r>
      <w:r w:rsidRPr="00126885">
        <w:rPr>
          <w:rFonts w:ascii="Times New Roman" w:eastAsia="Times New Roman" w:hAnsi="Times New Roman"/>
          <w:b/>
          <w:sz w:val="26"/>
          <w:szCs w:val="26"/>
          <w:lang w:val="uk-UA" w:eastAsia="ru-RU"/>
        </w:rPr>
        <w:t xml:space="preserve"> про стягнення судового збору</w:t>
      </w:r>
      <w:r w:rsidRPr="00126885">
        <w:rPr>
          <w:rFonts w:ascii="Times New Roman" w:eastAsia="Times New Roman" w:hAnsi="Times New Roman"/>
          <w:sz w:val="26"/>
          <w:szCs w:val="26"/>
          <w:lang w:val="uk-UA" w:eastAsia="ru-RU"/>
        </w:rPr>
        <w:t xml:space="preserve"> на суму </w:t>
      </w:r>
      <w:r>
        <w:rPr>
          <w:rFonts w:ascii="Times New Roman" w:eastAsia="Times New Roman" w:hAnsi="Times New Roman"/>
          <w:b/>
          <w:i/>
          <w:sz w:val="26"/>
          <w:szCs w:val="26"/>
          <w:lang w:val="uk-UA" w:eastAsia="ru-RU"/>
        </w:rPr>
        <w:t xml:space="preserve">3 826 707 </w:t>
      </w:r>
      <w:r w:rsidRPr="00126885">
        <w:rPr>
          <w:rFonts w:ascii="Times New Roman" w:eastAsia="Times New Roman" w:hAnsi="Times New Roman"/>
          <w:sz w:val="26"/>
          <w:szCs w:val="26"/>
          <w:lang w:val="uk-UA" w:eastAsia="ru-RU"/>
        </w:rPr>
        <w:t>грн.</w:t>
      </w:r>
    </w:p>
    <w:p w:rsidR="00D20528" w:rsidRPr="00126885" w:rsidRDefault="004B7ECC" w:rsidP="00D20528">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За аналогічний період 2016 року судом було</w:t>
      </w:r>
      <w:r w:rsidR="00D20528" w:rsidRPr="00126885">
        <w:rPr>
          <w:rFonts w:ascii="Times New Roman" w:eastAsia="Times New Roman" w:hAnsi="Times New Roman"/>
          <w:sz w:val="26"/>
          <w:szCs w:val="26"/>
          <w:lang w:val="uk-UA" w:eastAsia="ru-RU"/>
        </w:rPr>
        <w:t xml:space="preserve"> </w:t>
      </w:r>
      <w:r>
        <w:rPr>
          <w:rFonts w:ascii="Times New Roman" w:eastAsia="Times New Roman" w:hAnsi="Times New Roman"/>
          <w:sz w:val="26"/>
          <w:szCs w:val="26"/>
          <w:lang w:val="uk-UA" w:eastAsia="ru-RU"/>
        </w:rPr>
        <w:t>виготовлено</w:t>
      </w:r>
      <w:r w:rsidR="00D20528" w:rsidRPr="00126885">
        <w:rPr>
          <w:rFonts w:ascii="Times New Roman" w:eastAsia="Times New Roman" w:hAnsi="Times New Roman"/>
          <w:sz w:val="26"/>
          <w:szCs w:val="26"/>
          <w:lang w:val="uk-UA" w:eastAsia="ru-RU"/>
        </w:rPr>
        <w:t xml:space="preserve"> </w:t>
      </w:r>
      <w:r w:rsidR="00D20528">
        <w:rPr>
          <w:rFonts w:ascii="Times New Roman" w:eastAsia="Times New Roman" w:hAnsi="Times New Roman"/>
          <w:b/>
          <w:sz w:val="26"/>
          <w:szCs w:val="26"/>
          <w:lang w:val="uk-UA" w:eastAsia="ru-RU"/>
        </w:rPr>
        <w:t>331</w:t>
      </w:r>
      <w:r w:rsidR="00D20528" w:rsidRPr="00126885">
        <w:rPr>
          <w:rFonts w:ascii="Times New Roman" w:eastAsia="Times New Roman" w:hAnsi="Times New Roman"/>
          <w:b/>
          <w:sz w:val="26"/>
          <w:szCs w:val="26"/>
          <w:lang w:val="uk-UA" w:eastAsia="ru-RU"/>
        </w:rPr>
        <w:t xml:space="preserve"> </w:t>
      </w:r>
      <w:r w:rsidR="00D20528" w:rsidRPr="00126885">
        <w:rPr>
          <w:rFonts w:ascii="Times New Roman" w:eastAsia="Times New Roman" w:hAnsi="Times New Roman"/>
          <w:sz w:val="26"/>
          <w:szCs w:val="26"/>
          <w:lang w:val="uk-UA" w:eastAsia="ru-RU"/>
        </w:rPr>
        <w:t>виконавчи</w:t>
      </w:r>
      <w:r w:rsidR="00D20528">
        <w:rPr>
          <w:rFonts w:ascii="Times New Roman" w:eastAsia="Times New Roman" w:hAnsi="Times New Roman"/>
          <w:sz w:val="26"/>
          <w:szCs w:val="26"/>
          <w:lang w:val="uk-UA" w:eastAsia="ru-RU"/>
        </w:rPr>
        <w:t>й</w:t>
      </w:r>
      <w:r w:rsidR="00D20528" w:rsidRPr="00126885">
        <w:rPr>
          <w:rFonts w:ascii="Times New Roman" w:eastAsia="Times New Roman" w:hAnsi="Times New Roman"/>
          <w:sz w:val="26"/>
          <w:szCs w:val="26"/>
          <w:lang w:val="uk-UA" w:eastAsia="ru-RU"/>
        </w:rPr>
        <w:t xml:space="preserve"> лист на загальну суму  </w:t>
      </w:r>
      <w:r w:rsidR="00D20528">
        <w:rPr>
          <w:rFonts w:ascii="Times New Roman" w:eastAsia="Times New Roman" w:hAnsi="Times New Roman"/>
          <w:b/>
          <w:i/>
          <w:sz w:val="26"/>
          <w:szCs w:val="26"/>
          <w:lang w:val="uk-UA" w:eastAsia="ru-RU"/>
        </w:rPr>
        <w:t>23 770 629</w:t>
      </w:r>
      <w:r w:rsidR="00D20528" w:rsidRPr="00126885">
        <w:rPr>
          <w:rFonts w:ascii="Times New Roman" w:eastAsia="Times New Roman" w:hAnsi="Times New Roman"/>
          <w:sz w:val="26"/>
          <w:szCs w:val="26"/>
          <w:lang w:val="uk-UA" w:eastAsia="ru-RU"/>
        </w:rPr>
        <w:t xml:space="preserve"> </w:t>
      </w:r>
      <w:r w:rsidR="00D20528" w:rsidRPr="00126885">
        <w:rPr>
          <w:rFonts w:ascii="Times New Roman" w:eastAsia="Times New Roman" w:hAnsi="Times New Roman"/>
          <w:b/>
          <w:sz w:val="26"/>
          <w:szCs w:val="26"/>
          <w:lang w:val="uk-UA" w:eastAsia="ru-RU"/>
        </w:rPr>
        <w:t xml:space="preserve">грн., </w:t>
      </w:r>
      <w:r w:rsidR="00D20528" w:rsidRPr="00126885">
        <w:rPr>
          <w:rFonts w:ascii="Times New Roman" w:eastAsia="Times New Roman" w:hAnsi="Times New Roman"/>
          <w:sz w:val="26"/>
          <w:szCs w:val="26"/>
          <w:lang w:val="uk-UA" w:eastAsia="ru-RU"/>
        </w:rPr>
        <w:t xml:space="preserve">з них </w:t>
      </w:r>
      <w:r w:rsidR="00D20528">
        <w:rPr>
          <w:rFonts w:ascii="Times New Roman" w:eastAsia="Times New Roman" w:hAnsi="Times New Roman"/>
          <w:b/>
          <w:sz w:val="26"/>
          <w:szCs w:val="26"/>
          <w:lang w:val="uk-UA" w:eastAsia="ru-RU"/>
        </w:rPr>
        <w:t>107</w:t>
      </w:r>
      <w:r w:rsidR="00D20528" w:rsidRPr="00126885">
        <w:rPr>
          <w:rFonts w:ascii="Times New Roman" w:eastAsia="Times New Roman" w:hAnsi="Times New Roman"/>
          <w:b/>
          <w:sz w:val="26"/>
          <w:szCs w:val="26"/>
          <w:lang w:val="uk-UA" w:eastAsia="ru-RU"/>
        </w:rPr>
        <w:t xml:space="preserve"> </w:t>
      </w:r>
      <w:r w:rsidR="00D20528" w:rsidRPr="00A45FC5">
        <w:rPr>
          <w:rFonts w:ascii="Times New Roman" w:eastAsia="Times New Roman" w:hAnsi="Times New Roman"/>
          <w:sz w:val="26"/>
          <w:szCs w:val="26"/>
          <w:lang w:val="uk-UA" w:eastAsia="ru-RU"/>
        </w:rPr>
        <w:t>виконавчих листів</w:t>
      </w:r>
      <w:r w:rsidR="00D20528" w:rsidRPr="00126885">
        <w:rPr>
          <w:rFonts w:ascii="Times New Roman" w:eastAsia="Times New Roman" w:hAnsi="Times New Roman"/>
          <w:b/>
          <w:sz w:val="26"/>
          <w:szCs w:val="26"/>
          <w:lang w:val="uk-UA" w:eastAsia="ru-RU"/>
        </w:rPr>
        <w:t xml:space="preserve"> про стягнення судового збору</w:t>
      </w:r>
      <w:r w:rsidR="00D20528" w:rsidRPr="00126885">
        <w:rPr>
          <w:rFonts w:ascii="Times New Roman" w:eastAsia="Times New Roman" w:hAnsi="Times New Roman"/>
          <w:sz w:val="26"/>
          <w:szCs w:val="26"/>
          <w:lang w:val="uk-UA" w:eastAsia="ru-RU"/>
        </w:rPr>
        <w:t xml:space="preserve"> на суму </w:t>
      </w:r>
      <w:r w:rsidR="00D20528">
        <w:rPr>
          <w:rFonts w:ascii="Times New Roman" w:eastAsia="Times New Roman" w:hAnsi="Times New Roman"/>
          <w:b/>
          <w:i/>
          <w:sz w:val="26"/>
          <w:szCs w:val="26"/>
          <w:lang w:val="uk-UA" w:eastAsia="ru-RU"/>
        </w:rPr>
        <w:t xml:space="preserve">455 656 </w:t>
      </w:r>
      <w:r w:rsidR="00D20528" w:rsidRPr="00126885">
        <w:rPr>
          <w:rFonts w:ascii="Times New Roman" w:eastAsia="Times New Roman" w:hAnsi="Times New Roman"/>
          <w:sz w:val="26"/>
          <w:szCs w:val="26"/>
          <w:lang w:val="uk-UA" w:eastAsia="ru-RU"/>
        </w:rPr>
        <w:t>грн.</w:t>
      </w:r>
    </w:p>
    <w:p w:rsidR="003E2C72" w:rsidRPr="00126885" w:rsidRDefault="003E2C72" w:rsidP="00CA4E51">
      <w:pPr>
        <w:spacing w:after="0" w:line="240" w:lineRule="auto"/>
        <w:ind w:firstLine="709"/>
        <w:jc w:val="both"/>
        <w:rPr>
          <w:rFonts w:ascii="Times New Roman" w:eastAsia="Times New Roman" w:hAnsi="Times New Roman"/>
          <w:sz w:val="26"/>
          <w:szCs w:val="26"/>
          <w:lang w:val="uk-UA" w:eastAsia="ru-RU"/>
        </w:rPr>
      </w:pPr>
    </w:p>
    <w:p w:rsidR="003627EE" w:rsidRDefault="003627EE" w:rsidP="003627EE">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Відповідно до даних статистичного звіту сума </w:t>
      </w:r>
      <w:r w:rsidRPr="00D21D33">
        <w:rPr>
          <w:rFonts w:ascii="Times New Roman" w:eastAsia="Times New Roman" w:hAnsi="Times New Roman"/>
          <w:b/>
          <w:i/>
          <w:sz w:val="26"/>
          <w:szCs w:val="26"/>
          <w:lang w:val="uk-UA" w:eastAsia="ru-RU"/>
        </w:rPr>
        <w:t>сплачен</w:t>
      </w:r>
      <w:r>
        <w:rPr>
          <w:rFonts w:ascii="Times New Roman" w:eastAsia="Times New Roman" w:hAnsi="Times New Roman"/>
          <w:b/>
          <w:i/>
          <w:sz w:val="26"/>
          <w:szCs w:val="26"/>
          <w:lang w:val="uk-UA" w:eastAsia="ru-RU"/>
        </w:rPr>
        <w:t>ого</w:t>
      </w:r>
      <w:r w:rsidRPr="00D21D33">
        <w:rPr>
          <w:rFonts w:ascii="Times New Roman" w:eastAsia="Times New Roman" w:hAnsi="Times New Roman"/>
          <w:b/>
          <w:i/>
          <w:sz w:val="26"/>
          <w:szCs w:val="26"/>
          <w:lang w:val="uk-UA" w:eastAsia="ru-RU"/>
        </w:rPr>
        <w:t xml:space="preserve"> судов</w:t>
      </w:r>
      <w:r>
        <w:rPr>
          <w:rFonts w:ascii="Times New Roman" w:eastAsia="Times New Roman" w:hAnsi="Times New Roman"/>
          <w:b/>
          <w:i/>
          <w:sz w:val="26"/>
          <w:szCs w:val="26"/>
          <w:lang w:val="uk-UA" w:eastAsia="ru-RU"/>
        </w:rPr>
        <w:t>ого</w:t>
      </w:r>
      <w:r w:rsidRPr="00D21D33">
        <w:rPr>
          <w:rFonts w:ascii="Times New Roman" w:eastAsia="Times New Roman" w:hAnsi="Times New Roman"/>
          <w:b/>
          <w:i/>
          <w:sz w:val="26"/>
          <w:szCs w:val="26"/>
          <w:lang w:val="uk-UA" w:eastAsia="ru-RU"/>
        </w:rPr>
        <w:t xml:space="preserve"> зб</w:t>
      </w:r>
      <w:r>
        <w:rPr>
          <w:rFonts w:ascii="Times New Roman" w:eastAsia="Times New Roman" w:hAnsi="Times New Roman"/>
          <w:b/>
          <w:i/>
          <w:sz w:val="26"/>
          <w:szCs w:val="26"/>
          <w:lang w:val="uk-UA" w:eastAsia="ru-RU"/>
        </w:rPr>
        <w:t>о</w:t>
      </w:r>
      <w:r w:rsidRPr="00D21D33">
        <w:rPr>
          <w:rFonts w:ascii="Times New Roman" w:eastAsia="Times New Roman" w:hAnsi="Times New Roman"/>
          <w:b/>
          <w:i/>
          <w:sz w:val="26"/>
          <w:szCs w:val="26"/>
          <w:lang w:val="uk-UA" w:eastAsia="ru-RU"/>
        </w:rPr>
        <w:t>р</w:t>
      </w:r>
      <w:r>
        <w:rPr>
          <w:rFonts w:ascii="Times New Roman" w:eastAsia="Times New Roman" w:hAnsi="Times New Roman"/>
          <w:b/>
          <w:i/>
          <w:sz w:val="26"/>
          <w:szCs w:val="26"/>
          <w:lang w:val="uk-UA" w:eastAsia="ru-RU"/>
        </w:rPr>
        <w:t>у становить</w:t>
      </w:r>
      <w:r w:rsidRPr="00D21D33">
        <w:rPr>
          <w:rFonts w:ascii="Times New Roman" w:eastAsia="Times New Roman" w:hAnsi="Times New Roman"/>
          <w:b/>
          <w:i/>
          <w:sz w:val="26"/>
          <w:szCs w:val="26"/>
          <w:lang w:val="uk-UA" w:eastAsia="ru-RU"/>
        </w:rPr>
        <w:t xml:space="preserve"> </w:t>
      </w:r>
      <w:r w:rsidR="00F249EB">
        <w:rPr>
          <w:rFonts w:ascii="Times New Roman" w:eastAsia="Times New Roman" w:hAnsi="Times New Roman"/>
          <w:b/>
          <w:i/>
          <w:sz w:val="26"/>
          <w:szCs w:val="26"/>
          <w:lang w:val="uk-UA" w:eastAsia="ru-RU"/>
        </w:rPr>
        <w:t xml:space="preserve">3 360 882 </w:t>
      </w:r>
      <w:r>
        <w:rPr>
          <w:rFonts w:ascii="Times New Roman" w:eastAsia="Times New Roman" w:hAnsi="Times New Roman"/>
          <w:b/>
          <w:i/>
          <w:sz w:val="26"/>
          <w:szCs w:val="26"/>
          <w:lang w:val="uk-UA" w:eastAsia="ru-RU"/>
        </w:rPr>
        <w:t xml:space="preserve">гривні, </w:t>
      </w:r>
      <w:r w:rsidRPr="00DC2411">
        <w:rPr>
          <w:rFonts w:ascii="Times New Roman" w:eastAsia="Times New Roman" w:hAnsi="Times New Roman"/>
          <w:sz w:val="26"/>
          <w:szCs w:val="26"/>
          <w:lang w:val="uk-UA" w:eastAsia="ru-RU"/>
        </w:rPr>
        <w:t>у 201</w:t>
      </w:r>
      <w:r w:rsidR="00F249EB">
        <w:rPr>
          <w:rFonts w:ascii="Times New Roman" w:eastAsia="Times New Roman" w:hAnsi="Times New Roman"/>
          <w:sz w:val="26"/>
          <w:szCs w:val="26"/>
          <w:lang w:val="uk-UA" w:eastAsia="ru-RU"/>
        </w:rPr>
        <w:t>6</w:t>
      </w:r>
      <w:r>
        <w:rPr>
          <w:rFonts w:ascii="Times New Roman" w:eastAsia="Times New Roman" w:hAnsi="Times New Roman"/>
          <w:sz w:val="26"/>
          <w:szCs w:val="26"/>
          <w:lang w:val="uk-UA" w:eastAsia="ru-RU"/>
        </w:rPr>
        <w:t xml:space="preserve"> році </w:t>
      </w:r>
      <w:r w:rsidRPr="00DC2411">
        <w:rPr>
          <w:rFonts w:ascii="Times New Roman" w:eastAsia="Times New Roman" w:hAnsi="Times New Roman"/>
          <w:sz w:val="26"/>
          <w:szCs w:val="26"/>
          <w:lang w:val="uk-UA" w:eastAsia="ru-RU"/>
        </w:rPr>
        <w:t xml:space="preserve">- </w:t>
      </w:r>
      <w:r w:rsidR="00F249EB" w:rsidRPr="00F249EB">
        <w:rPr>
          <w:rFonts w:ascii="Times New Roman" w:eastAsia="Times New Roman" w:hAnsi="Times New Roman"/>
          <w:sz w:val="26"/>
          <w:szCs w:val="26"/>
          <w:lang w:val="uk-UA" w:eastAsia="ru-RU"/>
        </w:rPr>
        <w:t>5 317 952</w:t>
      </w:r>
      <w:r w:rsidR="00F249EB">
        <w:rPr>
          <w:rFonts w:ascii="Times New Roman" w:eastAsia="Times New Roman" w:hAnsi="Times New Roman"/>
          <w:b/>
          <w:i/>
          <w:sz w:val="26"/>
          <w:szCs w:val="26"/>
          <w:lang w:val="uk-UA" w:eastAsia="ru-RU"/>
        </w:rPr>
        <w:t xml:space="preserve"> </w:t>
      </w:r>
      <w:r w:rsidRPr="00DC2411">
        <w:rPr>
          <w:rFonts w:ascii="Times New Roman" w:eastAsia="Times New Roman" w:hAnsi="Times New Roman"/>
          <w:sz w:val="26"/>
          <w:szCs w:val="26"/>
          <w:lang w:val="uk-UA" w:eastAsia="ru-RU"/>
        </w:rPr>
        <w:t>грн</w:t>
      </w:r>
      <w:r>
        <w:rPr>
          <w:rFonts w:ascii="Times New Roman" w:eastAsia="Times New Roman" w:hAnsi="Times New Roman"/>
          <w:sz w:val="26"/>
          <w:szCs w:val="26"/>
          <w:lang w:val="uk-UA" w:eastAsia="ru-RU"/>
        </w:rPr>
        <w:t>. Із загальної суми фактично сплаченого судового збору сума сплаченого судового збору при звернення до суду з адміністративним позовом становить</w:t>
      </w:r>
      <w:r w:rsidRPr="006A038B">
        <w:rPr>
          <w:rFonts w:ascii="Times New Roman" w:eastAsia="Times New Roman" w:hAnsi="Times New Roman"/>
          <w:sz w:val="26"/>
          <w:szCs w:val="26"/>
          <w:lang w:val="uk-UA" w:eastAsia="ru-RU"/>
        </w:rPr>
        <w:t xml:space="preserve"> </w:t>
      </w:r>
      <w:r w:rsidR="00F249EB">
        <w:rPr>
          <w:rFonts w:ascii="Times New Roman" w:eastAsia="Times New Roman" w:hAnsi="Times New Roman"/>
          <w:sz w:val="26"/>
          <w:szCs w:val="26"/>
          <w:lang w:val="uk-UA" w:eastAsia="ru-RU"/>
        </w:rPr>
        <w:t>3 358 933 грив</w:t>
      </w:r>
      <w:r>
        <w:rPr>
          <w:rFonts w:ascii="Times New Roman" w:eastAsia="Times New Roman" w:hAnsi="Times New Roman"/>
          <w:sz w:val="26"/>
          <w:szCs w:val="26"/>
          <w:lang w:val="uk-UA" w:eastAsia="ru-RU"/>
        </w:rPr>
        <w:t>н</w:t>
      </w:r>
      <w:r w:rsidR="00F249EB">
        <w:rPr>
          <w:rFonts w:ascii="Times New Roman" w:eastAsia="Times New Roman" w:hAnsi="Times New Roman"/>
          <w:sz w:val="26"/>
          <w:szCs w:val="26"/>
          <w:lang w:val="uk-UA" w:eastAsia="ru-RU"/>
        </w:rPr>
        <w:t>і</w:t>
      </w:r>
      <w:r>
        <w:rPr>
          <w:rFonts w:ascii="Times New Roman" w:eastAsia="Times New Roman" w:hAnsi="Times New Roman"/>
          <w:sz w:val="26"/>
          <w:szCs w:val="26"/>
          <w:lang w:val="uk-UA" w:eastAsia="ru-RU"/>
        </w:rPr>
        <w:t>.</w:t>
      </w:r>
    </w:p>
    <w:p w:rsidR="003627EE" w:rsidRDefault="003627EE" w:rsidP="003627EE">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b/>
          <w:i/>
          <w:sz w:val="26"/>
          <w:szCs w:val="26"/>
          <w:lang w:val="uk-UA" w:eastAsia="ru-RU"/>
        </w:rPr>
        <w:t>П</w:t>
      </w:r>
      <w:r w:rsidRPr="00D21D33">
        <w:rPr>
          <w:rFonts w:ascii="Times New Roman" w:eastAsia="Times New Roman" w:hAnsi="Times New Roman"/>
          <w:b/>
          <w:i/>
          <w:sz w:val="26"/>
          <w:szCs w:val="26"/>
          <w:lang w:val="uk-UA" w:eastAsia="ru-RU"/>
        </w:rPr>
        <w:t>овернуто</w:t>
      </w:r>
      <w:r w:rsidRPr="00D21D33">
        <w:rPr>
          <w:rFonts w:ascii="Times New Roman" w:eastAsia="Times New Roman" w:hAnsi="Times New Roman"/>
          <w:sz w:val="26"/>
          <w:szCs w:val="26"/>
          <w:lang w:val="uk-UA" w:eastAsia="ru-RU"/>
        </w:rPr>
        <w:t xml:space="preserve"> сплачений судовий збір </w:t>
      </w:r>
      <w:r w:rsidRPr="00D21D33">
        <w:rPr>
          <w:rFonts w:ascii="Times New Roman" w:eastAsia="Times New Roman" w:hAnsi="Times New Roman"/>
          <w:b/>
          <w:i/>
          <w:sz w:val="26"/>
          <w:szCs w:val="26"/>
          <w:lang w:val="uk-UA" w:eastAsia="ru-RU"/>
        </w:rPr>
        <w:t>в сумі</w:t>
      </w:r>
      <w:r w:rsidR="00F249EB">
        <w:rPr>
          <w:rFonts w:ascii="Times New Roman" w:eastAsia="Times New Roman" w:hAnsi="Times New Roman"/>
          <w:b/>
          <w:i/>
          <w:sz w:val="26"/>
          <w:szCs w:val="26"/>
          <w:lang w:val="uk-UA" w:eastAsia="ru-RU"/>
        </w:rPr>
        <w:t xml:space="preserve"> 380 628</w:t>
      </w:r>
      <w:r>
        <w:rPr>
          <w:rFonts w:ascii="Times New Roman" w:eastAsia="Times New Roman" w:hAnsi="Times New Roman"/>
          <w:b/>
          <w:i/>
          <w:sz w:val="26"/>
          <w:szCs w:val="26"/>
          <w:lang w:val="uk-UA" w:eastAsia="ru-RU"/>
        </w:rPr>
        <w:t xml:space="preserve"> гривень, </w:t>
      </w:r>
      <w:r w:rsidRPr="00F81BB6">
        <w:rPr>
          <w:rFonts w:ascii="Times New Roman" w:eastAsia="Times New Roman" w:hAnsi="Times New Roman"/>
          <w:sz w:val="26"/>
          <w:szCs w:val="26"/>
          <w:lang w:val="uk-UA" w:eastAsia="ru-RU"/>
        </w:rPr>
        <w:t>у  201</w:t>
      </w:r>
      <w:r w:rsidR="00F249EB">
        <w:rPr>
          <w:rFonts w:ascii="Times New Roman" w:eastAsia="Times New Roman" w:hAnsi="Times New Roman"/>
          <w:sz w:val="26"/>
          <w:szCs w:val="26"/>
          <w:lang w:val="uk-UA" w:eastAsia="ru-RU"/>
        </w:rPr>
        <w:t>6</w:t>
      </w:r>
      <w:r>
        <w:rPr>
          <w:rFonts w:ascii="Times New Roman" w:eastAsia="Times New Roman" w:hAnsi="Times New Roman"/>
          <w:sz w:val="26"/>
          <w:szCs w:val="26"/>
          <w:lang w:val="uk-UA" w:eastAsia="ru-RU"/>
        </w:rPr>
        <w:t xml:space="preserve"> році</w:t>
      </w:r>
      <w:r w:rsidRPr="00F81BB6">
        <w:rPr>
          <w:rFonts w:ascii="Times New Roman" w:eastAsia="Times New Roman" w:hAnsi="Times New Roman"/>
          <w:sz w:val="26"/>
          <w:szCs w:val="26"/>
          <w:lang w:val="uk-UA" w:eastAsia="ru-RU"/>
        </w:rPr>
        <w:t xml:space="preserve"> - </w:t>
      </w:r>
      <w:r w:rsidR="00F249EB">
        <w:rPr>
          <w:rFonts w:ascii="Times New Roman" w:eastAsia="Times New Roman" w:hAnsi="Times New Roman"/>
          <w:b/>
          <w:i/>
          <w:sz w:val="26"/>
          <w:szCs w:val="26"/>
          <w:lang w:val="uk-UA" w:eastAsia="ru-RU"/>
        </w:rPr>
        <w:t xml:space="preserve">11 503 756 </w:t>
      </w:r>
      <w:r w:rsidRPr="00F81BB6">
        <w:rPr>
          <w:rFonts w:ascii="Times New Roman" w:eastAsia="Times New Roman" w:hAnsi="Times New Roman"/>
          <w:sz w:val="26"/>
          <w:szCs w:val="26"/>
          <w:lang w:val="uk-UA" w:eastAsia="ru-RU"/>
        </w:rPr>
        <w:t>грн</w:t>
      </w:r>
      <w:r>
        <w:rPr>
          <w:rFonts w:ascii="Times New Roman" w:eastAsia="Times New Roman" w:hAnsi="Times New Roman"/>
          <w:sz w:val="26"/>
          <w:szCs w:val="26"/>
          <w:lang w:val="uk-UA" w:eastAsia="ru-RU"/>
        </w:rPr>
        <w:t xml:space="preserve">. </w:t>
      </w:r>
      <w:r w:rsidRPr="00D21D33">
        <w:rPr>
          <w:rFonts w:ascii="Times New Roman" w:eastAsia="Times New Roman" w:hAnsi="Times New Roman"/>
          <w:b/>
          <w:i/>
          <w:sz w:val="26"/>
          <w:szCs w:val="26"/>
          <w:lang w:val="uk-UA" w:eastAsia="ru-RU"/>
        </w:rPr>
        <w:t>Присуджено</w:t>
      </w:r>
      <w:r w:rsidRPr="00D21D33">
        <w:rPr>
          <w:rFonts w:ascii="Times New Roman" w:eastAsia="Times New Roman" w:hAnsi="Times New Roman"/>
          <w:sz w:val="26"/>
          <w:szCs w:val="26"/>
          <w:lang w:val="uk-UA" w:eastAsia="ru-RU"/>
        </w:rPr>
        <w:t xml:space="preserve"> до стягнення за судовим рішення </w:t>
      </w:r>
      <w:r w:rsidRPr="00D21D33">
        <w:rPr>
          <w:rFonts w:ascii="Times New Roman" w:eastAsia="Times New Roman" w:hAnsi="Times New Roman"/>
          <w:b/>
          <w:i/>
          <w:sz w:val="26"/>
          <w:szCs w:val="26"/>
          <w:lang w:val="uk-UA" w:eastAsia="ru-RU"/>
        </w:rPr>
        <w:t>до Державного бюджету України</w:t>
      </w:r>
      <w:r w:rsidRPr="00D21D33">
        <w:rPr>
          <w:rFonts w:ascii="Times New Roman" w:eastAsia="Times New Roman" w:hAnsi="Times New Roman"/>
          <w:sz w:val="26"/>
          <w:szCs w:val="26"/>
          <w:lang w:val="uk-UA" w:eastAsia="ru-RU"/>
        </w:rPr>
        <w:t xml:space="preserve"> судовий збір </w:t>
      </w:r>
      <w:r w:rsidRPr="00D21D33">
        <w:rPr>
          <w:rFonts w:ascii="Times New Roman" w:eastAsia="Times New Roman" w:hAnsi="Times New Roman"/>
          <w:b/>
          <w:i/>
          <w:sz w:val="26"/>
          <w:szCs w:val="26"/>
          <w:lang w:val="uk-UA" w:eastAsia="ru-RU"/>
        </w:rPr>
        <w:t>на суму</w:t>
      </w:r>
      <w:r w:rsidR="00F249EB">
        <w:rPr>
          <w:rFonts w:ascii="Times New Roman" w:eastAsia="Times New Roman" w:hAnsi="Times New Roman"/>
          <w:b/>
          <w:i/>
          <w:sz w:val="26"/>
          <w:szCs w:val="26"/>
          <w:lang w:val="uk-UA" w:eastAsia="ru-RU"/>
        </w:rPr>
        <w:t xml:space="preserve"> 8 536 354</w:t>
      </w:r>
      <w:r>
        <w:rPr>
          <w:rFonts w:ascii="Times New Roman" w:eastAsia="Times New Roman" w:hAnsi="Times New Roman"/>
          <w:b/>
          <w:i/>
          <w:sz w:val="26"/>
          <w:szCs w:val="26"/>
          <w:lang w:val="uk-UA" w:eastAsia="ru-RU"/>
        </w:rPr>
        <w:t xml:space="preserve"> гривні</w:t>
      </w:r>
      <w:r w:rsidRPr="00E50EE0">
        <w:rPr>
          <w:rFonts w:ascii="Times New Roman" w:eastAsia="Times New Roman" w:hAnsi="Times New Roman"/>
          <w:sz w:val="26"/>
          <w:szCs w:val="26"/>
          <w:lang w:val="uk-UA" w:eastAsia="ru-RU"/>
        </w:rPr>
        <w:t>, у 201</w:t>
      </w:r>
      <w:r w:rsidR="00F249EB">
        <w:rPr>
          <w:rFonts w:ascii="Times New Roman" w:eastAsia="Times New Roman" w:hAnsi="Times New Roman"/>
          <w:sz w:val="26"/>
          <w:szCs w:val="26"/>
          <w:lang w:val="uk-UA" w:eastAsia="ru-RU"/>
        </w:rPr>
        <w:t>6</w:t>
      </w:r>
      <w:r w:rsidRPr="00E50EE0">
        <w:rPr>
          <w:rFonts w:ascii="Times New Roman" w:eastAsia="Times New Roman" w:hAnsi="Times New Roman"/>
          <w:sz w:val="26"/>
          <w:szCs w:val="26"/>
          <w:lang w:val="uk-UA" w:eastAsia="ru-RU"/>
        </w:rPr>
        <w:t xml:space="preserve"> році -   </w:t>
      </w:r>
      <w:r w:rsidR="00F249EB">
        <w:rPr>
          <w:rFonts w:ascii="Times New Roman" w:eastAsia="Times New Roman" w:hAnsi="Times New Roman"/>
          <w:b/>
          <w:i/>
          <w:sz w:val="26"/>
          <w:szCs w:val="26"/>
          <w:lang w:val="uk-UA" w:eastAsia="ru-RU"/>
        </w:rPr>
        <w:t xml:space="preserve">8 002  </w:t>
      </w:r>
      <w:r w:rsidRPr="00E50EE0">
        <w:rPr>
          <w:rFonts w:ascii="Times New Roman" w:eastAsia="Times New Roman" w:hAnsi="Times New Roman"/>
          <w:sz w:val="26"/>
          <w:szCs w:val="26"/>
          <w:lang w:val="uk-UA" w:eastAsia="ru-RU"/>
        </w:rPr>
        <w:t>грн</w:t>
      </w:r>
      <w:r>
        <w:rPr>
          <w:rFonts w:ascii="Times New Roman" w:eastAsia="Times New Roman" w:hAnsi="Times New Roman"/>
          <w:sz w:val="26"/>
          <w:szCs w:val="26"/>
          <w:lang w:val="uk-UA" w:eastAsia="ru-RU"/>
        </w:rPr>
        <w:t>.</w:t>
      </w:r>
    </w:p>
    <w:p w:rsidR="002262AA" w:rsidRDefault="003627EE" w:rsidP="003627EE">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С</w:t>
      </w:r>
      <w:r w:rsidRPr="00D21D33">
        <w:rPr>
          <w:rFonts w:ascii="Times New Roman" w:eastAsia="Times New Roman" w:hAnsi="Times New Roman"/>
          <w:sz w:val="26"/>
          <w:szCs w:val="26"/>
          <w:lang w:val="uk-UA" w:eastAsia="ru-RU"/>
        </w:rPr>
        <w:t xml:space="preserve">ума </w:t>
      </w:r>
      <w:r w:rsidRPr="00D21D33">
        <w:rPr>
          <w:rFonts w:ascii="Times New Roman" w:eastAsia="Times New Roman" w:hAnsi="Times New Roman"/>
          <w:b/>
          <w:i/>
          <w:sz w:val="26"/>
          <w:szCs w:val="26"/>
          <w:lang w:val="uk-UA" w:eastAsia="ru-RU"/>
        </w:rPr>
        <w:t>несплаченого</w:t>
      </w:r>
      <w:r w:rsidRPr="00D21D33">
        <w:rPr>
          <w:rFonts w:ascii="Times New Roman" w:eastAsia="Times New Roman" w:hAnsi="Times New Roman"/>
          <w:sz w:val="26"/>
          <w:szCs w:val="26"/>
          <w:lang w:val="uk-UA" w:eastAsia="ru-RU"/>
        </w:rPr>
        <w:t xml:space="preserve"> судового збору через встановлені законодавством пільги  у звітному періоді становить </w:t>
      </w:r>
      <w:r w:rsidR="00F249EB" w:rsidRPr="00F249EB">
        <w:rPr>
          <w:rFonts w:ascii="Times New Roman" w:eastAsia="Times New Roman" w:hAnsi="Times New Roman"/>
          <w:b/>
          <w:i/>
          <w:sz w:val="26"/>
          <w:szCs w:val="26"/>
          <w:lang w:val="uk-UA" w:eastAsia="ru-RU"/>
        </w:rPr>
        <w:t>1 633 427</w:t>
      </w:r>
      <w:r>
        <w:rPr>
          <w:rFonts w:ascii="Times New Roman" w:eastAsia="Times New Roman" w:hAnsi="Times New Roman"/>
          <w:sz w:val="26"/>
          <w:szCs w:val="26"/>
          <w:lang w:val="uk-UA" w:eastAsia="ru-RU"/>
        </w:rPr>
        <w:t xml:space="preserve"> гривень</w:t>
      </w:r>
      <w:r w:rsidR="003D0AEF">
        <w:rPr>
          <w:rFonts w:ascii="Times New Roman" w:eastAsia="Times New Roman" w:hAnsi="Times New Roman"/>
          <w:sz w:val="26"/>
          <w:szCs w:val="26"/>
          <w:lang w:val="uk-UA" w:eastAsia="ru-RU"/>
        </w:rPr>
        <w:t xml:space="preserve"> за подачу 334 заяв</w:t>
      </w:r>
      <w:r>
        <w:rPr>
          <w:rFonts w:ascii="Times New Roman" w:eastAsia="Times New Roman" w:hAnsi="Times New Roman"/>
          <w:sz w:val="26"/>
          <w:szCs w:val="26"/>
          <w:lang w:val="uk-UA" w:eastAsia="ru-RU"/>
        </w:rPr>
        <w:t>, у 201</w:t>
      </w:r>
      <w:r w:rsidR="00F249EB">
        <w:rPr>
          <w:rFonts w:ascii="Times New Roman" w:eastAsia="Times New Roman" w:hAnsi="Times New Roman"/>
          <w:sz w:val="26"/>
          <w:szCs w:val="26"/>
          <w:lang w:val="uk-UA" w:eastAsia="ru-RU"/>
        </w:rPr>
        <w:t>6</w:t>
      </w:r>
      <w:r>
        <w:rPr>
          <w:rFonts w:ascii="Times New Roman" w:eastAsia="Times New Roman" w:hAnsi="Times New Roman"/>
          <w:sz w:val="26"/>
          <w:szCs w:val="26"/>
          <w:lang w:val="uk-UA" w:eastAsia="ru-RU"/>
        </w:rPr>
        <w:t xml:space="preserve"> році -</w:t>
      </w:r>
      <w:r w:rsidR="00F249EB">
        <w:rPr>
          <w:rFonts w:ascii="Times New Roman" w:eastAsia="Times New Roman" w:hAnsi="Times New Roman"/>
          <w:sz w:val="26"/>
          <w:szCs w:val="26"/>
          <w:lang w:val="uk-UA" w:eastAsia="ru-RU"/>
        </w:rPr>
        <w:t xml:space="preserve"> </w:t>
      </w:r>
      <w:r w:rsidR="00F249EB" w:rsidRPr="00E50EE0">
        <w:rPr>
          <w:rFonts w:ascii="Times New Roman" w:eastAsia="Times New Roman" w:hAnsi="Times New Roman"/>
          <w:b/>
          <w:i/>
          <w:sz w:val="26"/>
          <w:szCs w:val="26"/>
          <w:lang w:val="uk-UA" w:eastAsia="ru-RU"/>
        </w:rPr>
        <w:t>121 009</w:t>
      </w:r>
      <w:r w:rsidR="00F249EB">
        <w:rPr>
          <w:rFonts w:ascii="Times New Roman" w:eastAsia="Times New Roman" w:hAnsi="Times New Roman"/>
          <w:sz w:val="26"/>
          <w:szCs w:val="26"/>
          <w:lang w:val="uk-UA" w:eastAsia="ru-RU"/>
        </w:rPr>
        <w:t xml:space="preserve"> </w:t>
      </w:r>
      <w:r w:rsidRPr="00D21D33">
        <w:rPr>
          <w:rFonts w:ascii="Times New Roman" w:eastAsia="Times New Roman" w:hAnsi="Times New Roman"/>
          <w:b/>
          <w:i/>
          <w:sz w:val="26"/>
          <w:szCs w:val="26"/>
          <w:lang w:val="uk-UA" w:eastAsia="ru-RU"/>
        </w:rPr>
        <w:t>грн</w:t>
      </w:r>
      <w:r>
        <w:rPr>
          <w:rFonts w:ascii="Times New Roman" w:eastAsia="Times New Roman" w:hAnsi="Times New Roman"/>
          <w:sz w:val="26"/>
          <w:szCs w:val="26"/>
          <w:lang w:val="uk-UA" w:eastAsia="ru-RU"/>
        </w:rPr>
        <w:t xml:space="preserve">. </w:t>
      </w:r>
    </w:p>
    <w:p w:rsidR="002262AA" w:rsidRDefault="002262AA" w:rsidP="003627EE">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У поточному році було збільшено перелік юридичних осіб, яким надано пільги при звернення до суду, зокрема це Пенсійний Фонд України та його органи, органи Фонду загальнообов’язкового державного соціального страхування України  на випадок безробіття та Фонду соціального страхування України. </w:t>
      </w:r>
    </w:p>
    <w:p w:rsidR="003627EE" w:rsidRPr="00D21D33" w:rsidRDefault="003D0AEF" w:rsidP="003627EE">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Саме по цій категорії спорів й спостерігається найбільша кількість несплаченого судового збору </w:t>
      </w:r>
      <w:r w:rsidR="00240931">
        <w:rPr>
          <w:rFonts w:ascii="Times New Roman" w:eastAsia="Times New Roman" w:hAnsi="Times New Roman"/>
          <w:sz w:val="26"/>
          <w:szCs w:val="26"/>
          <w:lang w:val="uk-UA" w:eastAsia="ru-RU"/>
        </w:rPr>
        <w:t xml:space="preserve">- </w:t>
      </w:r>
      <w:r>
        <w:rPr>
          <w:rFonts w:ascii="Times New Roman" w:eastAsia="Times New Roman" w:hAnsi="Times New Roman"/>
          <w:sz w:val="26"/>
          <w:szCs w:val="26"/>
          <w:lang w:val="uk-UA" w:eastAsia="ru-RU"/>
        </w:rPr>
        <w:t xml:space="preserve">1 552 725 грн. за подачу 230 заяв (68,9% від заяв, по яким не сплачено судовий збір). </w:t>
      </w:r>
    </w:p>
    <w:p w:rsidR="00D20528" w:rsidRDefault="00D20528" w:rsidP="00D20528">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Відповідно до листа Державної судової адміністрації України від 2</w:t>
      </w:r>
      <w:r w:rsidR="003D0AEF">
        <w:rPr>
          <w:rFonts w:ascii="Times New Roman" w:eastAsia="Times New Roman" w:hAnsi="Times New Roman"/>
          <w:sz w:val="26"/>
          <w:szCs w:val="26"/>
          <w:lang w:val="uk-UA" w:eastAsia="ru-RU"/>
        </w:rPr>
        <w:t>0</w:t>
      </w:r>
      <w:r>
        <w:rPr>
          <w:rFonts w:ascii="Times New Roman" w:eastAsia="Times New Roman" w:hAnsi="Times New Roman"/>
          <w:sz w:val="26"/>
          <w:szCs w:val="26"/>
          <w:lang w:val="uk-UA" w:eastAsia="ru-RU"/>
        </w:rPr>
        <w:t>.02.201</w:t>
      </w:r>
      <w:r w:rsidR="003D0AEF">
        <w:rPr>
          <w:rFonts w:ascii="Times New Roman" w:eastAsia="Times New Roman" w:hAnsi="Times New Roman"/>
          <w:sz w:val="26"/>
          <w:szCs w:val="26"/>
          <w:lang w:val="uk-UA" w:eastAsia="ru-RU"/>
        </w:rPr>
        <w:t>7</w:t>
      </w:r>
      <w:r>
        <w:rPr>
          <w:rFonts w:ascii="Times New Roman" w:eastAsia="Times New Roman" w:hAnsi="Times New Roman"/>
          <w:sz w:val="26"/>
          <w:szCs w:val="26"/>
          <w:lang w:val="uk-UA" w:eastAsia="ru-RU"/>
        </w:rPr>
        <w:t xml:space="preserve"> №11-1</w:t>
      </w:r>
      <w:r w:rsidR="003D0AEF">
        <w:rPr>
          <w:rFonts w:ascii="Times New Roman" w:eastAsia="Times New Roman" w:hAnsi="Times New Roman"/>
          <w:sz w:val="26"/>
          <w:szCs w:val="26"/>
          <w:lang w:val="uk-UA" w:eastAsia="ru-RU"/>
        </w:rPr>
        <w:t>268</w:t>
      </w:r>
      <w:r>
        <w:rPr>
          <w:rFonts w:ascii="Times New Roman" w:eastAsia="Times New Roman" w:hAnsi="Times New Roman"/>
          <w:sz w:val="26"/>
          <w:szCs w:val="26"/>
          <w:lang w:val="uk-UA" w:eastAsia="ru-RU"/>
        </w:rPr>
        <w:t>/1</w:t>
      </w:r>
      <w:r w:rsidR="003D0AEF">
        <w:rPr>
          <w:rFonts w:ascii="Times New Roman" w:eastAsia="Times New Roman" w:hAnsi="Times New Roman"/>
          <w:sz w:val="26"/>
          <w:szCs w:val="26"/>
          <w:lang w:val="uk-UA" w:eastAsia="ru-RU"/>
        </w:rPr>
        <w:t>7</w:t>
      </w:r>
      <w:r>
        <w:rPr>
          <w:rFonts w:ascii="Times New Roman" w:eastAsia="Times New Roman" w:hAnsi="Times New Roman"/>
          <w:sz w:val="26"/>
          <w:szCs w:val="26"/>
          <w:lang w:val="uk-UA" w:eastAsia="ru-RU"/>
        </w:rPr>
        <w:t xml:space="preserve"> Полтавському окружному адміністративному суду доведені </w:t>
      </w:r>
      <w:r>
        <w:rPr>
          <w:rFonts w:ascii="Times New Roman" w:eastAsia="Times New Roman" w:hAnsi="Times New Roman"/>
          <w:sz w:val="26"/>
          <w:szCs w:val="26"/>
          <w:lang w:val="uk-UA" w:eastAsia="ru-RU"/>
        </w:rPr>
        <w:lastRenderedPageBreak/>
        <w:t>індикативні показники на 201</w:t>
      </w:r>
      <w:r w:rsidR="003D0AEF">
        <w:rPr>
          <w:rFonts w:ascii="Times New Roman" w:eastAsia="Times New Roman" w:hAnsi="Times New Roman"/>
          <w:sz w:val="26"/>
          <w:szCs w:val="26"/>
          <w:lang w:val="uk-UA" w:eastAsia="ru-RU"/>
        </w:rPr>
        <w:t>7</w:t>
      </w:r>
      <w:r>
        <w:rPr>
          <w:rFonts w:ascii="Times New Roman" w:eastAsia="Times New Roman" w:hAnsi="Times New Roman"/>
          <w:sz w:val="26"/>
          <w:szCs w:val="26"/>
          <w:lang w:val="uk-UA" w:eastAsia="ru-RU"/>
        </w:rPr>
        <w:t xml:space="preserve"> рік щодо судового збору в розрізі по місяцях, на загальну суму </w:t>
      </w:r>
      <w:r w:rsidR="003D0AEF">
        <w:rPr>
          <w:rFonts w:ascii="Times New Roman" w:eastAsia="Times New Roman" w:hAnsi="Times New Roman"/>
          <w:sz w:val="26"/>
          <w:szCs w:val="26"/>
          <w:lang w:val="uk-UA" w:eastAsia="ru-RU"/>
        </w:rPr>
        <w:t>4 652 000</w:t>
      </w:r>
      <w:r>
        <w:rPr>
          <w:rFonts w:ascii="Times New Roman" w:eastAsia="Times New Roman" w:hAnsi="Times New Roman"/>
          <w:sz w:val="26"/>
          <w:szCs w:val="26"/>
          <w:lang w:val="uk-UA" w:eastAsia="ru-RU"/>
        </w:rPr>
        <w:t xml:space="preserve"> гривень.</w:t>
      </w:r>
    </w:p>
    <w:p w:rsidR="00D20528" w:rsidRPr="00126885" w:rsidRDefault="00D20528" w:rsidP="00D20528">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Протягом першого  півріччя 201</w:t>
      </w:r>
      <w:r w:rsidR="003D0AEF">
        <w:rPr>
          <w:rFonts w:ascii="Times New Roman" w:eastAsia="Times New Roman" w:hAnsi="Times New Roman"/>
          <w:sz w:val="26"/>
          <w:szCs w:val="26"/>
          <w:lang w:val="uk-UA" w:eastAsia="ru-RU"/>
        </w:rPr>
        <w:t>7</w:t>
      </w:r>
      <w:r>
        <w:rPr>
          <w:rFonts w:ascii="Times New Roman" w:eastAsia="Times New Roman" w:hAnsi="Times New Roman"/>
          <w:sz w:val="26"/>
          <w:szCs w:val="26"/>
          <w:lang w:val="uk-UA" w:eastAsia="ru-RU"/>
        </w:rPr>
        <w:t xml:space="preserve"> року постійно ведеться спостереження за надходженням судового збору. За результатами цього спостереження на кінець звітного періоду індикативні показники виконано на </w:t>
      </w:r>
      <w:r w:rsidR="003D0AEF">
        <w:rPr>
          <w:rFonts w:ascii="Times New Roman" w:eastAsia="Times New Roman" w:hAnsi="Times New Roman"/>
          <w:sz w:val="26"/>
          <w:szCs w:val="26"/>
          <w:lang w:val="uk-UA" w:eastAsia="ru-RU"/>
        </w:rPr>
        <w:t xml:space="preserve">152%, оскільки за даними статистичного звіту сума сплаченого судового збору становить 3 360 882 грн, а </w:t>
      </w:r>
      <w:r w:rsidR="00840DD2">
        <w:rPr>
          <w:rFonts w:ascii="Times New Roman" w:eastAsia="Times New Roman" w:hAnsi="Times New Roman"/>
          <w:sz w:val="26"/>
          <w:szCs w:val="26"/>
          <w:lang w:val="uk-UA" w:eastAsia="ru-RU"/>
        </w:rPr>
        <w:t>відповідно до</w:t>
      </w:r>
      <w:r w:rsidR="003D0AEF">
        <w:rPr>
          <w:rFonts w:ascii="Times New Roman" w:eastAsia="Times New Roman" w:hAnsi="Times New Roman"/>
          <w:sz w:val="26"/>
          <w:szCs w:val="26"/>
          <w:lang w:val="uk-UA" w:eastAsia="ru-RU"/>
        </w:rPr>
        <w:t xml:space="preserve"> індикативни</w:t>
      </w:r>
      <w:r w:rsidR="00840DD2">
        <w:rPr>
          <w:rFonts w:ascii="Times New Roman" w:eastAsia="Times New Roman" w:hAnsi="Times New Roman"/>
          <w:sz w:val="26"/>
          <w:szCs w:val="26"/>
          <w:lang w:val="uk-UA" w:eastAsia="ru-RU"/>
        </w:rPr>
        <w:t>х</w:t>
      </w:r>
      <w:r w:rsidR="003D0AEF">
        <w:rPr>
          <w:rFonts w:ascii="Times New Roman" w:eastAsia="Times New Roman" w:hAnsi="Times New Roman"/>
          <w:sz w:val="26"/>
          <w:szCs w:val="26"/>
          <w:lang w:val="uk-UA" w:eastAsia="ru-RU"/>
        </w:rPr>
        <w:t xml:space="preserve"> показник</w:t>
      </w:r>
      <w:r w:rsidR="00840DD2">
        <w:rPr>
          <w:rFonts w:ascii="Times New Roman" w:eastAsia="Times New Roman" w:hAnsi="Times New Roman"/>
          <w:sz w:val="26"/>
          <w:szCs w:val="26"/>
          <w:lang w:val="uk-UA" w:eastAsia="ru-RU"/>
        </w:rPr>
        <w:t>ів</w:t>
      </w:r>
      <w:r w:rsidR="003D0AEF">
        <w:rPr>
          <w:rFonts w:ascii="Times New Roman" w:eastAsia="Times New Roman" w:hAnsi="Times New Roman"/>
          <w:sz w:val="26"/>
          <w:szCs w:val="26"/>
          <w:lang w:val="uk-UA" w:eastAsia="ru-RU"/>
        </w:rPr>
        <w:t xml:space="preserve"> </w:t>
      </w:r>
      <w:r w:rsidR="00840DD2">
        <w:rPr>
          <w:rFonts w:ascii="Times New Roman" w:eastAsia="Times New Roman" w:hAnsi="Times New Roman"/>
          <w:sz w:val="26"/>
          <w:szCs w:val="26"/>
          <w:lang w:val="uk-UA" w:eastAsia="ru-RU"/>
        </w:rPr>
        <w:t xml:space="preserve">- </w:t>
      </w:r>
      <w:r w:rsidR="009729E7">
        <w:rPr>
          <w:rFonts w:ascii="Times New Roman" w:eastAsia="Times New Roman" w:hAnsi="Times New Roman"/>
          <w:sz w:val="26"/>
          <w:szCs w:val="26"/>
          <w:lang w:val="uk-UA" w:eastAsia="ru-RU"/>
        </w:rPr>
        <w:t>2 217 400 грн.</w:t>
      </w:r>
    </w:p>
    <w:p w:rsidR="0074078B" w:rsidRDefault="0074078B" w:rsidP="00C659AA">
      <w:pPr>
        <w:spacing w:after="0" w:line="240" w:lineRule="auto"/>
        <w:jc w:val="both"/>
        <w:rPr>
          <w:rFonts w:ascii="Times New Roman" w:hAnsi="Times New Roman"/>
          <w:b/>
          <w:bCs/>
          <w:i/>
          <w:iCs/>
          <w:sz w:val="26"/>
          <w:szCs w:val="26"/>
          <w:lang w:val="uk-UA" w:eastAsia="ru-RU"/>
        </w:rPr>
      </w:pPr>
    </w:p>
    <w:p w:rsidR="00701921" w:rsidRDefault="00701921" w:rsidP="00701921">
      <w:pPr>
        <w:pStyle w:val="a3"/>
        <w:spacing w:after="0" w:line="240" w:lineRule="auto"/>
        <w:ind w:left="1068"/>
        <w:jc w:val="both"/>
        <w:rPr>
          <w:rFonts w:ascii="Times New Roman" w:hAnsi="Times New Roman"/>
          <w:b/>
          <w:bCs/>
          <w:i/>
          <w:iCs/>
          <w:sz w:val="26"/>
          <w:szCs w:val="26"/>
          <w:lang w:val="uk-UA" w:eastAsia="ru-RU"/>
        </w:rPr>
      </w:pPr>
    </w:p>
    <w:p w:rsidR="00840DD2" w:rsidRDefault="00840DD2" w:rsidP="00840DD2">
      <w:pPr>
        <w:spacing w:after="0" w:line="240" w:lineRule="auto"/>
        <w:jc w:val="both"/>
        <w:rPr>
          <w:rFonts w:ascii="Times New Roman" w:hAnsi="Times New Roman"/>
          <w:bCs/>
          <w:iCs/>
          <w:sz w:val="26"/>
          <w:szCs w:val="26"/>
          <w:lang w:val="uk-UA" w:eastAsia="ru-RU"/>
        </w:rPr>
      </w:pPr>
      <w:r>
        <w:rPr>
          <w:rFonts w:ascii="Times New Roman" w:hAnsi="Times New Roman"/>
          <w:bCs/>
          <w:iCs/>
          <w:sz w:val="26"/>
          <w:szCs w:val="26"/>
          <w:lang w:val="uk-UA" w:eastAsia="ru-RU"/>
        </w:rPr>
        <w:tab/>
      </w:r>
      <w:r w:rsidR="00324ADB">
        <w:rPr>
          <w:rFonts w:ascii="Times New Roman" w:hAnsi="Times New Roman"/>
          <w:bCs/>
          <w:iCs/>
          <w:sz w:val="26"/>
          <w:szCs w:val="26"/>
          <w:lang w:val="uk-UA" w:eastAsia="ru-RU"/>
        </w:rPr>
        <w:t>Підсумовуючи викладене, основні показники здійснення судочинства у звітному періоді викладені у таблиці 4</w:t>
      </w:r>
      <w:r w:rsidR="00096319">
        <w:rPr>
          <w:rFonts w:ascii="Times New Roman" w:hAnsi="Times New Roman"/>
          <w:bCs/>
          <w:iCs/>
          <w:sz w:val="26"/>
          <w:szCs w:val="26"/>
          <w:lang w:val="uk-UA" w:eastAsia="ru-RU"/>
        </w:rPr>
        <w:t>.</w:t>
      </w:r>
    </w:p>
    <w:p w:rsidR="00324ADB" w:rsidRDefault="00324ADB" w:rsidP="00840DD2">
      <w:pPr>
        <w:spacing w:after="0" w:line="240" w:lineRule="auto"/>
        <w:jc w:val="both"/>
        <w:rPr>
          <w:rFonts w:ascii="Times New Roman" w:hAnsi="Times New Roman"/>
          <w:bCs/>
          <w:iCs/>
          <w:sz w:val="26"/>
          <w:szCs w:val="26"/>
          <w:lang w:val="uk-UA" w:eastAsia="ru-RU"/>
        </w:rPr>
      </w:pPr>
    </w:p>
    <w:p w:rsidR="00324ADB" w:rsidRPr="00096319" w:rsidRDefault="00324ADB" w:rsidP="00840DD2">
      <w:pPr>
        <w:spacing w:after="0" w:line="240" w:lineRule="auto"/>
        <w:jc w:val="both"/>
        <w:rPr>
          <w:rFonts w:ascii="Times New Roman" w:hAnsi="Times New Roman"/>
          <w:b/>
          <w:bCs/>
          <w:i/>
          <w:iCs/>
          <w:sz w:val="26"/>
          <w:szCs w:val="26"/>
          <w:lang w:val="uk-UA" w:eastAsia="ru-RU"/>
        </w:rPr>
      </w:pP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sidR="00096319">
        <w:rPr>
          <w:rFonts w:ascii="Times New Roman" w:hAnsi="Times New Roman"/>
          <w:bCs/>
          <w:iCs/>
          <w:sz w:val="26"/>
          <w:szCs w:val="26"/>
          <w:lang w:val="uk-UA" w:eastAsia="ru-RU"/>
        </w:rPr>
        <w:t xml:space="preserve">             </w:t>
      </w:r>
      <w:r>
        <w:rPr>
          <w:rFonts w:ascii="Times New Roman" w:hAnsi="Times New Roman"/>
          <w:bCs/>
          <w:iCs/>
          <w:sz w:val="26"/>
          <w:szCs w:val="26"/>
          <w:lang w:val="uk-UA" w:eastAsia="ru-RU"/>
        </w:rPr>
        <w:tab/>
      </w:r>
      <w:r>
        <w:rPr>
          <w:rFonts w:ascii="Times New Roman" w:hAnsi="Times New Roman"/>
          <w:bCs/>
          <w:iCs/>
          <w:sz w:val="26"/>
          <w:szCs w:val="26"/>
          <w:lang w:val="uk-UA" w:eastAsia="ru-RU"/>
        </w:rPr>
        <w:tab/>
      </w:r>
      <w:r w:rsidRPr="00096319">
        <w:rPr>
          <w:rFonts w:ascii="Times New Roman" w:hAnsi="Times New Roman"/>
          <w:b/>
          <w:bCs/>
          <w:i/>
          <w:iCs/>
          <w:sz w:val="26"/>
          <w:szCs w:val="26"/>
          <w:lang w:val="uk-UA" w:eastAsia="ru-RU"/>
        </w:rPr>
        <w:t>Таблиця 4</w:t>
      </w:r>
    </w:p>
    <w:p w:rsidR="00324ADB" w:rsidRPr="00096319" w:rsidRDefault="00324ADB" w:rsidP="00096319">
      <w:pPr>
        <w:spacing w:after="0" w:line="240" w:lineRule="auto"/>
        <w:jc w:val="center"/>
        <w:rPr>
          <w:rFonts w:ascii="Times New Roman" w:hAnsi="Times New Roman"/>
          <w:b/>
          <w:bCs/>
          <w:i/>
          <w:iCs/>
          <w:sz w:val="26"/>
          <w:szCs w:val="26"/>
          <w:lang w:val="uk-UA" w:eastAsia="ru-RU"/>
        </w:rPr>
      </w:pPr>
      <w:r w:rsidRPr="00096319">
        <w:rPr>
          <w:rFonts w:ascii="Times New Roman" w:hAnsi="Times New Roman"/>
          <w:b/>
          <w:bCs/>
          <w:i/>
          <w:iCs/>
          <w:sz w:val="26"/>
          <w:szCs w:val="26"/>
          <w:lang w:val="uk-UA" w:eastAsia="ru-RU"/>
        </w:rPr>
        <w:t>Основні показники здійснення судочинства</w:t>
      </w:r>
    </w:p>
    <w:p w:rsidR="00324ADB" w:rsidRDefault="00324ADB" w:rsidP="00840DD2">
      <w:pPr>
        <w:spacing w:after="0" w:line="240" w:lineRule="auto"/>
        <w:jc w:val="both"/>
        <w:rPr>
          <w:rFonts w:ascii="Times New Roman" w:hAnsi="Times New Roman"/>
          <w:bCs/>
          <w:iCs/>
          <w:sz w:val="26"/>
          <w:szCs w:val="26"/>
          <w:lang w:val="uk-UA" w:eastAsia="ru-RU"/>
        </w:rPr>
      </w:pPr>
    </w:p>
    <w:tbl>
      <w:tblPr>
        <w:tblStyle w:val="a4"/>
        <w:tblW w:w="9639" w:type="dxa"/>
        <w:tblLook w:val="04A0" w:firstRow="1" w:lastRow="0" w:firstColumn="1" w:lastColumn="0" w:noHBand="0" w:noVBand="1"/>
      </w:tblPr>
      <w:tblGrid>
        <w:gridCol w:w="3969"/>
        <w:gridCol w:w="2835"/>
        <w:gridCol w:w="2835"/>
      </w:tblGrid>
      <w:tr w:rsidR="00324ADB" w:rsidTr="00096319">
        <w:trPr>
          <w:trHeight w:val="454"/>
        </w:trPr>
        <w:tc>
          <w:tcPr>
            <w:tcW w:w="3969" w:type="dxa"/>
            <w:vAlign w:val="center"/>
          </w:tcPr>
          <w:p w:rsidR="00324ADB" w:rsidRPr="00096319" w:rsidRDefault="00324ADB" w:rsidP="00096319">
            <w:pPr>
              <w:spacing w:after="0" w:line="240" w:lineRule="auto"/>
              <w:jc w:val="center"/>
              <w:rPr>
                <w:rFonts w:ascii="Times New Roman" w:hAnsi="Times New Roman"/>
                <w:b/>
                <w:bCs/>
                <w:i/>
                <w:iCs/>
                <w:color w:val="00B050"/>
                <w:sz w:val="24"/>
                <w:szCs w:val="24"/>
                <w:lang w:val="uk-UA" w:eastAsia="ru-RU"/>
              </w:rPr>
            </w:pPr>
            <w:r w:rsidRPr="00096319">
              <w:rPr>
                <w:rFonts w:ascii="Times New Roman" w:hAnsi="Times New Roman"/>
                <w:b/>
                <w:bCs/>
                <w:i/>
                <w:iCs/>
                <w:color w:val="00B050"/>
                <w:sz w:val="24"/>
                <w:szCs w:val="24"/>
                <w:lang w:val="uk-UA" w:eastAsia="ru-RU"/>
              </w:rPr>
              <w:t>Показник</w:t>
            </w:r>
          </w:p>
        </w:tc>
        <w:tc>
          <w:tcPr>
            <w:tcW w:w="2835" w:type="dxa"/>
            <w:vAlign w:val="center"/>
          </w:tcPr>
          <w:p w:rsidR="00324ADB" w:rsidRPr="00096319" w:rsidRDefault="00324ADB" w:rsidP="00096319">
            <w:pPr>
              <w:spacing w:after="0" w:line="240" w:lineRule="auto"/>
              <w:jc w:val="center"/>
              <w:rPr>
                <w:rFonts w:ascii="Times New Roman" w:hAnsi="Times New Roman"/>
                <w:b/>
                <w:bCs/>
                <w:i/>
                <w:iCs/>
                <w:color w:val="00B050"/>
                <w:sz w:val="24"/>
                <w:szCs w:val="24"/>
                <w:lang w:val="uk-UA" w:eastAsia="ru-RU"/>
              </w:rPr>
            </w:pPr>
            <w:r w:rsidRPr="00096319">
              <w:rPr>
                <w:rFonts w:ascii="Times New Roman" w:hAnsi="Times New Roman"/>
                <w:b/>
                <w:bCs/>
                <w:i/>
                <w:iCs/>
                <w:color w:val="00B050"/>
                <w:sz w:val="24"/>
                <w:szCs w:val="24"/>
                <w:lang w:val="uk-UA" w:eastAsia="ru-RU"/>
              </w:rPr>
              <w:t>1 півріччя 2016 року</w:t>
            </w:r>
          </w:p>
        </w:tc>
        <w:tc>
          <w:tcPr>
            <w:tcW w:w="2835" w:type="dxa"/>
            <w:vAlign w:val="center"/>
          </w:tcPr>
          <w:p w:rsidR="00324ADB" w:rsidRPr="00096319" w:rsidRDefault="00324ADB" w:rsidP="00096319">
            <w:pPr>
              <w:spacing w:after="0" w:line="240" w:lineRule="auto"/>
              <w:jc w:val="center"/>
              <w:rPr>
                <w:rFonts w:ascii="Times New Roman" w:hAnsi="Times New Roman"/>
                <w:b/>
                <w:bCs/>
                <w:i/>
                <w:iCs/>
                <w:color w:val="00B050"/>
                <w:sz w:val="24"/>
                <w:szCs w:val="24"/>
                <w:lang w:val="uk-UA" w:eastAsia="ru-RU"/>
              </w:rPr>
            </w:pPr>
            <w:r w:rsidRPr="00096319">
              <w:rPr>
                <w:rFonts w:ascii="Times New Roman" w:hAnsi="Times New Roman"/>
                <w:b/>
                <w:bCs/>
                <w:i/>
                <w:iCs/>
                <w:color w:val="00B050"/>
                <w:sz w:val="24"/>
                <w:szCs w:val="24"/>
                <w:lang w:val="uk-UA" w:eastAsia="ru-RU"/>
              </w:rPr>
              <w:t>1 півріччя 2017 року</w:t>
            </w:r>
          </w:p>
        </w:tc>
      </w:tr>
      <w:tr w:rsidR="00324ADB" w:rsidTr="00096319">
        <w:trPr>
          <w:trHeight w:val="567"/>
        </w:trPr>
        <w:tc>
          <w:tcPr>
            <w:tcW w:w="3969" w:type="dxa"/>
            <w:shd w:val="clear" w:color="auto" w:fill="EAF1DD" w:themeFill="accent3" w:themeFillTint="33"/>
          </w:tcPr>
          <w:p w:rsidR="00324ADB" w:rsidRPr="00096319" w:rsidRDefault="00324ADB"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Кількість суддів, що здійснювали  судочинства на кінець півріччя</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6</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11</w:t>
            </w:r>
          </w:p>
        </w:tc>
      </w:tr>
      <w:tr w:rsidR="00324ADB" w:rsidTr="00096319">
        <w:trPr>
          <w:trHeight w:val="567"/>
        </w:trPr>
        <w:tc>
          <w:tcPr>
            <w:tcW w:w="3969" w:type="dxa"/>
            <w:shd w:val="clear" w:color="auto" w:fill="EAF1DD" w:themeFill="accent3" w:themeFillTint="33"/>
          </w:tcPr>
          <w:p w:rsidR="00324ADB" w:rsidRPr="00096319" w:rsidRDefault="00B7014E" w:rsidP="00B7014E">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Надходження позовних заяв та матеріалів</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1180</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1210</w:t>
            </w:r>
          </w:p>
        </w:tc>
      </w:tr>
      <w:tr w:rsidR="00324ADB" w:rsidTr="00096319">
        <w:trPr>
          <w:trHeight w:val="567"/>
        </w:trPr>
        <w:tc>
          <w:tcPr>
            <w:tcW w:w="3969" w:type="dxa"/>
            <w:shd w:val="clear" w:color="auto" w:fill="EAF1DD" w:themeFill="accent3" w:themeFillTint="33"/>
          </w:tcPr>
          <w:p w:rsidR="00324ADB" w:rsidRPr="00096319" w:rsidRDefault="00B7014E"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Кількість справ, що перебували в провадженні суду</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1104</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1318</w:t>
            </w:r>
          </w:p>
        </w:tc>
      </w:tr>
      <w:tr w:rsidR="00324ADB" w:rsidTr="00096319">
        <w:trPr>
          <w:trHeight w:val="567"/>
        </w:trPr>
        <w:tc>
          <w:tcPr>
            <w:tcW w:w="3969" w:type="dxa"/>
            <w:shd w:val="clear" w:color="auto" w:fill="EAF1DD" w:themeFill="accent3" w:themeFillTint="33"/>
          </w:tcPr>
          <w:p w:rsidR="00324ADB" w:rsidRPr="00096319" w:rsidRDefault="00B7014E" w:rsidP="00840DD2">
            <w:pPr>
              <w:spacing w:after="0" w:line="240" w:lineRule="auto"/>
              <w:jc w:val="both"/>
              <w:rPr>
                <w:rFonts w:ascii="Times New Roman" w:hAnsi="Times New Roman"/>
                <w:bCs/>
                <w:iCs/>
                <w:sz w:val="24"/>
                <w:szCs w:val="24"/>
                <w:lang w:eastAsia="ru-RU"/>
              </w:rPr>
            </w:pPr>
            <w:r w:rsidRPr="00096319">
              <w:rPr>
                <w:rFonts w:ascii="Times New Roman" w:hAnsi="Times New Roman"/>
                <w:bCs/>
                <w:iCs/>
                <w:sz w:val="24"/>
                <w:szCs w:val="24"/>
                <w:lang w:val="uk-UA" w:eastAsia="ru-RU"/>
              </w:rPr>
              <w:t>Кількість справ, по яким закінчено провадження</w:t>
            </w:r>
          </w:p>
        </w:tc>
        <w:tc>
          <w:tcPr>
            <w:tcW w:w="2835" w:type="dxa"/>
            <w:vAlign w:val="center"/>
          </w:tcPr>
          <w:p w:rsidR="00324ADB" w:rsidRPr="00096319" w:rsidRDefault="00B7014E" w:rsidP="00096319">
            <w:pPr>
              <w:spacing w:after="0" w:line="240" w:lineRule="auto"/>
              <w:ind w:hanging="108"/>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788</w:t>
            </w:r>
          </w:p>
        </w:tc>
        <w:tc>
          <w:tcPr>
            <w:tcW w:w="2835" w:type="dxa"/>
            <w:vAlign w:val="center"/>
          </w:tcPr>
          <w:p w:rsidR="00324ADB"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995</w:t>
            </w:r>
          </w:p>
        </w:tc>
      </w:tr>
      <w:tr w:rsidR="00A2204B" w:rsidTr="00096319">
        <w:trPr>
          <w:trHeight w:val="850"/>
        </w:trPr>
        <w:tc>
          <w:tcPr>
            <w:tcW w:w="3969" w:type="dxa"/>
            <w:shd w:val="clear" w:color="auto" w:fill="EAF1DD" w:themeFill="accent3" w:themeFillTint="33"/>
          </w:tcPr>
          <w:p w:rsidR="00A2204B" w:rsidRPr="00096319" w:rsidRDefault="00A2204B"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Відсоток розглянутих справ від загальної кількості, що перебували на розгляді</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71,4</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75,5</w:t>
            </w:r>
          </w:p>
        </w:tc>
      </w:tr>
      <w:tr w:rsidR="00B7014E" w:rsidTr="00096319">
        <w:trPr>
          <w:trHeight w:val="567"/>
        </w:trPr>
        <w:tc>
          <w:tcPr>
            <w:tcW w:w="3969" w:type="dxa"/>
            <w:shd w:val="clear" w:color="auto" w:fill="EAF1DD" w:themeFill="accent3" w:themeFillTint="33"/>
          </w:tcPr>
          <w:p w:rsidR="00B7014E" w:rsidRPr="00096319" w:rsidRDefault="00B7014E"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Кількість справ, розглянутих з порушенням строку</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389</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591</w:t>
            </w:r>
          </w:p>
        </w:tc>
      </w:tr>
      <w:tr w:rsidR="00A2204B" w:rsidTr="00096319">
        <w:trPr>
          <w:trHeight w:val="567"/>
        </w:trPr>
        <w:tc>
          <w:tcPr>
            <w:tcW w:w="3969" w:type="dxa"/>
            <w:shd w:val="clear" w:color="auto" w:fill="EAF1DD" w:themeFill="accent3" w:themeFillTint="33"/>
          </w:tcPr>
          <w:p w:rsidR="00A2204B" w:rsidRPr="00096319" w:rsidRDefault="00A2204B"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Відсоток справ, розглянутих з порушенням строку</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49,4</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59,4</w:t>
            </w:r>
          </w:p>
        </w:tc>
      </w:tr>
      <w:tr w:rsidR="00B7014E" w:rsidTr="00096319">
        <w:trPr>
          <w:trHeight w:val="454"/>
        </w:trPr>
        <w:tc>
          <w:tcPr>
            <w:tcW w:w="3969" w:type="dxa"/>
            <w:shd w:val="clear" w:color="auto" w:fill="EAF1DD" w:themeFill="accent3" w:themeFillTint="33"/>
          </w:tcPr>
          <w:p w:rsidR="00B7014E" w:rsidRPr="00096319" w:rsidRDefault="00B7014E"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Сума сплаченого судового збору</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5 317 952</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3 360 882</w:t>
            </w:r>
          </w:p>
        </w:tc>
      </w:tr>
      <w:tr w:rsidR="00B7014E" w:rsidTr="00096319">
        <w:trPr>
          <w:trHeight w:val="454"/>
        </w:trPr>
        <w:tc>
          <w:tcPr>
            <w:tcW w:w="3969" w:type="dxa"/>
            <w:shd w:val="clear" w:color="auto" w:fill="EAF1DD" w:themeFill="accent3" w:themeFillTint="33"/>
          </w:tcPr>
          <w:p w:rsidR="00B7014E" w:rsidRPr="00096319" w:rsidRDefault="00B7014E" w:rsidP="00840DD2">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Виготовлено виконавчих листів</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331</w:t>
            </w:r>
          </w:p>
        </w:tc>
        <w:tc>
          <w:tcPr>
            <w:tcW w:w="2835" w:type="dxa"/>
            <w:vAlign w:val="center"/>
          </w:tcPr>
          <w:p w:rsidR="00B7014E" w:rsidRPr="00096319" w:rsidRDefault="00B7014E"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339</w:t>
            </w:r>
          </w:p>
        </w:tc>
      </w:tr>
      <w:tr w:rsidR="00A2204B" w:rsidTr="00096319">
        <w:trPr>
          <w:trHeight w:val="567"/>
        </w:trPr>
        <w:tc>
          <w:tcPr>
            <w:tcW w:w="3969" w:type="dxa"/>
            <w:shd w:val="clear" w:color="auto" w:fill="EAF1DD" w:themeFill="accent3" w:themeFillTint="33"/>
          </w:tcPr>
          <w:p w:rsidR="00A2204B" w:rsidRPr="00096319" w:rsidRDefault="00A2204B" w:rsidP="00A2204B">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Кількість рішень, які оскаржено в апеляційному порядку</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489</w:t>
            </w:r>
          </w:p>
        </w:tc>
        <w:tc>
          <w:tcPr>
            <w:tcW w:w="2835" w:type="dxa"/>
            <w:vAlign w:val="center"/>
          </w:tcPr>
          <w:p w:rsidR="00A2204B" w:rsidRPr="00096319" w:rsidRDefault="00A2204B"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470</w:t>
            </w:r>
          </w:p>
        </w:tc>
      </w:tr>
      <w:tr w:rsidR="00A2204B" w:rsidTr="00096319">
        <w:trPr>
          <w:trHeight w:val="567"/>
        </w:trPr>
        <w:tc>
          <w:tcPr>
            <w:tcW w:w="3969" w:type="dxa"/>
            <w:shd w:val="clear" w:color="auto" w:fill="EAF1DD" w:themeFill="accent3" w:themeFillTint="33"/>
          </w:tcPr>
          <w:p w:rsidR="00A2204B" w:rsidRPr="00096319" w:rsidRDefault="00A2204B" w:rsidP="00A2204B">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Кількість скасованих судових рішень</w:t>
            </w:r>
          </w:p>
        </w:tc>
        <w:tc>
          <w:tcPr>
            <w:tcW w:w="2835" w:type="dxa"/>
            <w:vAlign w:val="center"/>
          </w:tcPr>
          <w:p w:rsidR="00A2204B" w:rsidRPr="00096319" w:rsidRDefault="00096319"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63</w:t>
            </w:r>
          </w:p>
        </w:tc>
        <w:tc>
          <w:tcPr>
            <w:tcW w:w="2835" w:type="dxa"/>
            <w:vAlign w:val="center"/>
          </w:tcPr>
          <w:p w:rsidR="00A2204B" w:rsidRPr="00096319" w:rsidRDefault="00096319"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55</w:t>
            </w:r>
          </w:p>
        </w:tc>
      </w:tr>
      <w:tr w:rsidR="00096319" w:rsidTr="00096319">
        <w:trPr>
          <w:trHeight w:val="567"/>
        </w:trPr>
        <w:tc>
          <w:tcPr>
            <w:tcW w:w="3969" w:type="dxa"/>
            <w:shd w:val="clear" w:color="auto" w:fill="EAF1DD" w:themeFill="accent3" w:themeFillTint="33"/>
          </w:tcPr>
          <w:p w:rsidR="00096319" w:rsidRPr="00096319" w:rsidRDefault="00096319" w:rsidP="00A2204B">
            <w:pPr>
              <w:spacing w:after="0" w:line="240" w:lineRule="auto"/>
              <w:jc w:val="both"/>
              <w:rPr>
                <w:rFonts w:ascii="Times New Roman" w:hAnsi="Times New Roman"/>
                <w:bCs/>
                <w:iCs/>
                <w:sz w:val="24"/>
                <w:szCs w:val="24"/>
                <w:lang w:val="uk-UA" w:eastAsia="ru-RU"/>
              </w:rPr>
            </w:pPr>
            <w:r w:rsidRPr="00096319">
              <w:rPr>
                <w:rFonts w:ascii="Times New Roman" w:hAnsi="Times New Roman"/>
                <w:bCs/>
                <w:iCs/>
                <w:sz w:val="24"/>
                <w:szCs w:val="24"/>
                <w:lang w:val="uk-UA" w:eastAsia="ru-RU"/>
              </w:rPr>
              <w:t>Відсоток скасованих рішень від кількості оскаржених</w:t>
            </w:r>
          </w:p>
        </w:tc>
        <w:tc>
          <w:tcPr>
            <w:tcW w:w="2835" w:type="dxa"/>
            <w:vAlign w:val="center"/>
          </w:tcPr>
          <w:p w:rsidR="00096319" w:rsidRPr="00096319" w:rsidRDefault="00096319"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12,9</w:t>
            </w:r>
          </w:p>
        </w:tc>
        <w:tc>
          <w:tcPr>
            <w:tcW w:w="2835" w:type="dxa"/>
            <w:vAlign w:val="center"/>
          </w:tcPr>
          <w:p w:rsidR="00096319" w:rsidRPr="00096319" w:rsidRDefault="00096319" w:rsidP="00096319">
            <w:pPr>
              <w:spacing w:after="0" w:line="240" w:lineRule="auto"/>
              <w:jc w:val="center"/>
              <w:rPr>
                <w:rFonts w:ascii="Times New Roman" w:hAnsi="Times New Roman"/>
                <w:b/>
                <w:bCs/>
                <w:iCs/>
                <w:sz w:val="24"/>
                <w:szCs w:val="24"/>
                <w:lang w:val="uk-UA" w:eastAsia="ru-RU"/>
              </w:rPr>
            </w:pPr>
            <w:r w:rsidRPr="00096319">
              <w:rPr>
                <w:rFonts w:ascii="Times New Roman" w:hAnsi="Times New Roman"/>
                <w:b/>
                <w:bCs/>
                <w:iCs/>
                <w:sz w:val="24"/>
                <w:szCs w:val="24"/>
                <w:lang w:val="uk-UA" w:eastAsia="ru-RU"/>
              </w:rPr>
              <w:t>11,7</w:t>
            </w:r>
          </w:p>
        </w:tc>
      </w:tr>
    </w:tbl>
    <w:p w:rsidR="00324ADB" w:rsidRPr="00840DD2" w:rsidRDefault="00324ADB" w:rsidP="00840DD2">
      <w:pPr>
        <w:spacing w:after="0" w:line="240" w:lineRule="auto"/>
        <w:jc w:val="both"/>
        <w:rPr>
          <w:rFonts w:ascii="Times New Roman" w:hAnsi="Times New Roman"/>
          <w:bCs/>
          <w:iCs/>
          <w:sz w:val="26"/>
          <w:szCs w:val="26"/>
          <w:lang w:val="uk-UA" w:eastAsia="ru-RU"/>
        </w:rPr>
      </w:pPr>
    </w:p>
    <w:p w:rsidR="00523B15" w:rsidRPr="00126885" w:rsidRDefault="00523B15" w:rsidP="00E2313B">
      <w:pPr>
        <w:spacing w:after="0" w:line="240" w:lineRule="auto"/>
        <w:ind w:firstLine="709"/>
        <w:jc w:val="both"/>
        <w:rPr>
          <w:rFonts w:ascii="Times New Roman" w:hAnsi="Times New Roman"/>
          <w:sz w:val="26"/>
          <w:szCs w:val="26"/>
          <w:lang w:val="uk-UA" w:eastAsia="ru-RU"/>
        </w:rPr>
      </w:pPr>
    </w:p>
    <w:p w:rsidR="0057317D" w:rsidRDefault="00096319" w:rsidP="00AC3180">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Отже, як вбачається з наведеної таблиці та усього проведеного дослідження даних здійснення судочинства</w:t>
      </w:r>
      <w:r w:rsidR="00240931">
        <w:rPr>
          <w:rFonts w:ascii="Times New Roman" w:eastAsia="Times New Roman" w:hAnsi="Times New Roman"/>
          <w:sz w:val="26"/>
          <w:szCs w:val="26"/>
          <w:lang w:val="uk-UA" w:eastAsia="ru-RU"/>
        </w:rPr>
        <w:t>,</w:t>
      </w:r>
      <w:r>
        <w:rPr>
          <w:rFonts w:ascii="Times New Roman" w:eastAsia="Times New Roman" w:hAnsi="Times New Roman"/>
          <w:sz w:val="26"/>
          <w:szCs w:val="26"/>
          <w:lang w:val="uk-UA" w:eastAsia="ru-RU"/>
        </w:rPr>
        <w:t xml:space="preserve"> у Полтавського окружному адміністративному суді </w:t>
      </w:r>
      <w:r w:rsidR="00C32C8A">
        <w:rPr>
          <w:rFonts w:ascii="Times New Roman" w:eastAsia="Times New Roman" w:hAnsi="Times New Roman"/>
          <w:sz w:val="26"/>
          <w:szCs w:val="26"/>
          <w:lang w:val="uk-UA" w:eastAsia="ru-RU"/>
        </w:rPr>
        <w:t>більшість</w:t>
      </w:r>
      <w:r>
        <w:rPr>
          <w:rFonts w:ascii="Times New Roman" w:eastAsia="Times New Roman" w:hAnsi="Times New Roman"/>
          <w:sz w:val="26"/>
          <w:szCs w:val="26"/>
          <w:lang w:val="uk-UA" w:eastAsia="ru-RU"/>
        </w:rPr>
        <w:t xml:space="preserve"> основн</w:t>
      </w:r>
      <w:r w:rsidR="00C32C8A">
        <w:rPr>
          <w:rFonts w:ascii="Times New Roman" w:eastAsia="Times New Roman" w:hAnsi="Times New Roman"/>
          <w:sz w:val="26"/>
          <w:szCs w:val="26"/>
          <w:lang w:val="uk-UA" w:eastAsia="ru-RU"/>
        </w:rPr>
        <w:t>их</w:t>
      </w:r>
      <w:r>
        <w:rPr>
          <w:rFonts w:ascii="Times New Roman" w:eastAsia="Times New Roman" w:hAnsi="Times New Roman"/>
          <w:sz w:val="26"/>
          <w:szCs w:val="26"/>
          <w:lang w:val="uk-UA" w:eastAsia="ru-RU"/>
        </w:rPr>
        <w:t xml:space="preserve"> показник</w:t>
      </w:r>
      <w:r w:rsidR="00C32C8A">
        <w:rPr>
          <w:rFonts w:ascii="Times New Roman" w:eastAsia="Times New Roman" w:hAnsi="Times New Roman"/>
          <w:sz w:val="26"/>
          <w:szCs w:val="26"/>
          <w:lang w:val="uk-UA" w:eastAsia="ru-RU"/>
        </w:rPr>
        <w:t>ів</w:t>
      </w:r>
      <w:r>
        <w:rPr>
          <w:rFonts w:ascii="Times New Roman" w:eastAsia="Times New Roman" w:hAnsi="Times New Roman"/>
          <w:sz w:val="26"/>
          <w:szCs w:val="26"/>
          <w:lang w:val="uk-UA" w:eastAsia="ru-RU"/>
        </w:rPr>
        <w:t xml:space="preserve"> п</w:t>
      </w:r>
      <w:r w:rsidR="00240931">
        <w:rPr>
          <w:rFonts w:ascii="Times New Roman" w:eastAsia="Times New Roman" w:hAnsi="Times New Roman"/>
          <w:sz w:val="26"/>
          <w:szCs w:val="26"/>
          <w:lang w:val="uk-UA" w:eastAsia="ru-RU"/>
        </w:rPr>
        <w:t xml:space="preserve">ідтримуються на </w:t>
      </w:r>
      <w:r w:rsidR="00C32C8A">
        <w:rPr>
          <w:rFonts w:ascii="Times New Roman" w:eastAsia="Times New Roman" w:hAnsi="Times New Roman"/>
          <w:sz w:val="26"/>
          <w:szCs w:val="26"/>
          <w:lang w:val="uk-UA" w:eastAsia="ru-RU"/>
        </w:rPr>
        <w:t>достатньому</w:t>
      </w:r>
      <w:r w:rsidR="00240931">
        <w:rPr>
          <w:rFonts w:ascii="Times New Roman" w:eastAsia="Times New Roman" w:hAnsi="Times New Roman"/>
          <w:sz w:val="26"/>
          <w:szCs w:val="26"/>
          <w:lang w:val="uk-UA" w:eastAsia="ru-RU"/>
        </w:rPr>
        <w:t xml:space="preserve"> рівні, у тому числі </w:t>
      </w:r>
      <w:r>
        <w:rPr>
          <w:rFonts w:ascii="Times New Roman" w:eastAsia="Times New Roman" w:hAnsi="Times New Roman"/>
          <w:sz w:val="26"/>
          <w:szCs w:val="26"/>
          <w:lang w:val="uk-UA" w:eastAsia="ru-RU"/>
        </w:rPr>
        <w:t>завдяки постійному моніторингу, який запроваджено в суді.</w:t>
      </w:r>
    </w:p>
    <w:p w:rsidR="004458FE" w:rsidRDefault="004458FE" w:rsidP="00AC3180">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Питання порушення строків розгляду завжди є актуальним та  п</w:t>
      </w:r>
      <w:r w:rsidR="00240931">
        <w:rPr>
          <w:rFonts w:ascii="Times New Roman" w:eastAsia="Times New Roman" w:hAnsi="Times New Roman"/>
          <w:sz w:val="26"/>
          <w:szCs w:val="26"/>
          <w:lang w:val="uk-UA" w:eastAsia="ru-RU"/>
        </w:rPr>
        <w:t xml:space="preserve">еребуває на постійному контролі </w:t>
      </w:r>
      <w:r>
        <w:rPr>
          <w:rFonts w:ascii="Times New Roman" w:eastAsia="Times New Roman" w:hAnsi="Times New Roman"/>
          <w:sz w:val="26"/>
          <w:szCs w:val="26"/>
          <w:lang w:val="uk-UA" w:eastAsia="ru-RU"/>
        </w:rPr>
        <w:t xml:space="preserve">керівництва суду. Завдяки аналітичним довідкам, що готуються апаратом суду щомісячно, причини порушення строків розгляду </w:t>
      </w:r>
      <w:r>
        <w:rPr>
          <w:rFonts w:ascii="Times New Roman" w:eastAsia="Times New Roman" w:hAnsi="Times New Roman"/>
          <w:sz w:val="26"/>
          <w:szCs w:val="26"/>
          <w:lang w:val="uk-UA" w:eastAsia="ru-RU"/>
        </w:rPr>
        <w:lastRenderedPageBreak/>
        <w:t>обговорюються на нарадах з суддями, вивчаються шляхи, які б могли б зменшити даний показник.</w:t>
      </w:r>
    </w:p>
    <w:p w:rsidR="004458FE" w:rsidRPr="00126885" w:rsidRDefault="004458FE" w:rsidP="00AC3180">
      <w:pPr>
        <w:spacing w:after="0" w:line="240" w:lineRule="auto"/>
        <w:ind w:firstLine="708"/>
        <w:jc w:val="both"/>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Кількість скасованих </w:t>
      </w:r>
      <w:r w:rsidR="00240931">
        <w:rPr>
          <w:rFonts w:ascii="Times New Roman" w:eastAsia="Times New Roman" w:hAnsi="Times New Roman"/>
          <w:sz w:val="26"/>
          <w:szCs w:val="26"/>
          <w:lang w:val="uk-UA" w:eastAsia="ru-RU"/>
        </w:rPr>
        <w:t xml:space="preserve">судових </w:t>
      </w:r>
      <w:r>
        <w:rPr>
          <w:rFonts w:ascii="Times New Roman" w:eastAsia="Times New Roman" w:hAnsi="Times New Roman"/>
          <w:sz w:val="26"/>
          <w:szCs w:val="26"/>
          <w:lang w:val="uk-UA" w:eastAsia="ru-RU"/>
        </w:rPr>
        <w:t>рішень у звітному періоді дещо зменшилась у порівнянні з аналогічним періодом 2016 року, що свідчить про позитивну динаміку здійснення судочинства.</w:t>
      </w:r>
    </w:p>
    <w:p w:rsidR="00E421A5" w:rsidRPr="006E53B5" w:rsidRDefault="00E421A5" w:rsidP="00E421A5">
      <w:pPr>
        <w:spacing w:after="0" w:line="240" w:lineRule="auto"/>
        <w:ind w:firstLine="708"/>
        <w:jc w:val="both"/>
        <w:rPr>
          <w:rFonts w:ascii="Times New Roman" w:eastAsia="Times New Roman" w:hAnsi="Times New Roman"/>
          <w:sz w:val="26"/>
          <w:szCs w:val="26"/>
          <w:lang w:val="uk-UA" w:eastAsia="ru-RU"/>
        </w:rPr>
      </w:pPr>
      <w:r w:rsidRPr="006E53B5">
        <w:rPr>
          <w:rFonts w:ascii="Times New Roman" w:eastAsia="Times New Roman" w:hAnsi="Times New Roman"/>
          <w:sz w:val="26"/>
          <w:szCs w:val="26"/>
          <w:lang w:val="uk-UA" w:eastAsia="ru-RU"/>
        </w:rPr>
        <w:t>Наведене свідчить про якісну організацію роботи суду в цілому, оскільки</w:t>
      </w:r>
      <w:r w:rsidR="004458FE">
        <w:rPr>
          <w:rFonts w:ascii="Times New Roman" w:eastAsia="Times New Roman" w:hAnsi="Times New Roman"/>
          <w:sz w:val="26"/>
          <w:szCs w:val="26"/>
          <w:lang w:val="uk-UA" w:eastAsia="ru-RU"/>
        </w:rPr>
        <w:t xml:space="preserve"> в суді ведеться</w:t>
      </w:r>
      <w:r w:rsidRPr="006E53B5">
        <w:rPr>
          <w:rFonts w:ascii="Times New Roman" w:eastAsia="Times New Roman" w:hAnsi="Times New Roman"/>
          <w:sz w:val="26"/>
          <w:szCs w:val="26"/>
          <w:lang w:val="uk-UA" w:eastAsia="ru-RU"/>
        </w:rPr>
        <w:t xml:space="preserve">  постійний </w:t>
      </w:r>
      <w:r w:rsidR="004458FE">
        <w:rPr>
          <w:rFonts w:ascii="Times New Roman" w:eastAsia="Times New Roman" w:hAnsi="Times New Roman"/>
          <w:sz w:val="26"/>
          <w:szCs w:val="26"/>
          <w:lang w:val="uk-UA" w:eastAsia="ru-RU"/>
        </w:rPr>
        <w:t>контроль за</w:t>
      </w:r>
      <w:r w:rsidRPr="006E53B5">
        <w:rPr>
          <w:rFonts w:ascii="Times New Roman" w:eastAsia="Times New Roman" w:hAnsi="Times New Roman"/>
          <w:sz w:val="26"/>
          <w:szCs w:val="26"/>
          <w:lang w:val="uk-UA" w:eastAsia="ru-RU"/>
        </w:rPr>
        <w:t xml:space="preserve"> справ</w:t>
      </w:r>
      <w:r w:rsidR="004458FE">
        <w:rPr>
          <w:rFonts w:ascii="Times New Roman" w:eastAsia="Times New Roman" w:hAnsi="Times New Roman"/>
          <w:sz w:val="26"/>
          <w:szCs w:val="26"/>
          <w:lang w:val="uk-UA" w:eastAsia="ru-RU"/>
        </w:rPr>
        <w:t>ами</w:t>
      </w:r>
      <w:r w:rsidRPr="006E53B5">
        <w:rPr>
          <w:rFonts w:ascii="Times New Roman" w:eastAsia="Times New Roman" w:hAnsi="Times New Roman"/>
          <w:sz w:val="26"/>
          <w:szCs w:val="26"/>
          <w:lang w:val="uk-UA" w:eastAsia="ru-RU"/>
        </w:rPr>
        <w:t>, що не розглянуті у встановлені строки, аналізуються причини зупинення провадження по справі, підстави для залишення без руху позовних заяв тощо.</w:t>
      </w:r>
    </w:p>
    <w:p w:rsidR="00A55273" w:rsidRPr="006E53B5" w:rsidRDefault="00A55273" w:rsidP="00A55273">
      <w:pPr>
        <w:spacing w:after="0" w:line="240" w:lineRule="auto"/>
        <w:ind w:firstLine="708"/>
        <w:jc w:val="both"/>
        <w:rPr>
          <w:rFonts w:ascii="Times New Roman" w:eastAsia="Times New Roman" w:hAnsi="Times New Roman"/>
          <w:sz w:val="26"/>
          <w:szCs w:val="26"/>
          <w:lang w:val="uk-UA" w:eastAsia="ru-RU"/>
        </w:rPr>
      </w:pPr>
      <w:r w:rsidRPr="006E53B5">
        <w:rPr>
          <w:rFonts w:ascii="Times New Roman" w:eastAsia="Times New Roman" w:hAnsi="Times New Roman"/>
          <w:sz w:val="26"/>
          <w:szCs w:val="26"/>
          <w:lang w:val="uk-UA" w:eastAsia="ru-RU"/>
        </w:rPr>
        <w:t xml:space="preserve">Підсумовуючи викладене, необхідно зауважити, що </w:t>
      </w:r>
      <w:r w:rsidR="00C32C8A">
        <w:rPr>
          <w:rFonts w:ascii="Times New Roman" w:eastAsia="Times New Roman" w:hAnsi="Times New Roman"/>
          <w:sz w:val="26"/>
          <w:szCs w:val="26"/>
          <w:lang w:val="uk-UA" w:eastAsia="ru-RU"/>
        </w:rPr>
        <w:t xml:space="preserve">більшість </w:t>
      </w:r>
      <w:r w:rsidRPr="006E53B5">
        <w:rPr>
          <w:rFonts w:ascii="Times New Roman" w:eastAsia="Times New Roman" w:hAnsi="Times New Roman"/>
          <w:sz w:val="26"/>
          <w:szCs w:val="26"/>
          <w:lang w:val="uk-UA" w:eastAsia="ru-RU"/>
        </w:rPr>
        <w:t>кількісн</w:t>
      </w:r>
      <w:r w:rsidR="00C32C8A">
        <w:rPr>
          <w:rFonts w:ascii="Times New Roman" w:eastAsia="Times New Roman" w:hAnsi="Times New Roman"/>
          <w:sz w:val="26"/>
          <w:szCs w:val="26"/>
          <w:lang w:val="uk-UA" w:eastAsia="ru-RU"/>
        </w:rPr>
        <w:t>их</w:t>
      </w:r>
      <w:r w:rsidRPr="006E53B5">
        <w:rPr>
          <w:rFonts w:ascii="Times New Roman" w:eastAsia="Times New Roman" w:hAnsi="Times New Roman"/>
          <w:sz w:val="26"/>
          <w:szCs w:val="26"/>
          <w:lang w:val="uk-UA" w:eastAsia="ru-RU"/>
        </w:rPr>
        <w:t xml:space="preserve"> та якісн</w:t>
      </w:r>
      <w:r w:rsidR="00C32C8A">
        <w:rPr>
          <w:rFonts w:ascii="Times New Roman" w:eastAsia="Times New Roman" w:hAnsi="Times New Roman"/>
          <w:sz w:val="26"/>
          <w:szCs w:val="26"/>
          <w:lang w:val="uk-UA" w:eastAsia="ru-RU"/>
        </w:rPr>
        <w:t xml:space="preserve">их </w:t>
      </w:r>
      <w:r w:rsidRPr="006E53B5">
        <w:rPr>
          <w:rFonts w:ascii="Times New Roman" w:eastAsia="Times New Roman" w:hAnsi="Times New Roman"/>
          <w:sz w:val="26"/>
          <w:szCs w:val="26"/>
          <w:lang w:val="uk-UA" w:eastAsia="ru-RU"/>
        </w:rPr>
        <w:t>показник</w:t>
      </w:r>
      <w:r w:rsidR="00C32C8A">
        <w:rPr>
          <w:rFonts w:ascii="Times New Roman" w:eastAsia="Times New Roman" w:hAnsi="Times New Roman"/>
          <w:sz w:val="26"/>
          <w:szCs w:val="26"/>
          <w:lang w:val="uk-UA" w:eastAsia="ru-RU"/>
        </w:rPr>
        <w:t>ів</w:t>
      </w:r>
      <w:r w:rsidRPr="006E53B5">
        <w:rPr>
          <w:rFonts w:ascii="Times New Roman" w:eastAsia="Times New Roman" w:hAnsi="Times New Roman"/>
          <w:sz w:val="26"/>
          <w:szCs w:val="26"/>
          <w:lang w:val="uk-UA" w:eastAsia="ru-RU"/>
        </w:rPr>
        <w:t xml:space="preserve"> здійснення судочинства</w:t>
      </w:r>
      <w:r w:rsidR="00C32C8A">
        <w:rPr>
          <w:rFonts w:ascii="Times New Roman" w:eastAsia="Times New Roman" w:hAnsi="Times New Roman"/>
          <w:sz w:val="26"/>
          <w:szCs w:val="26"/>
          <w:lang w:val="uk-UA" w:eastAsia="ru-RU"/>
        </w:rPr>
        <w:t xml:space="preserve"> </w:t>
      </w:r>
      <w:r w:rsidRPr="006E53B5">
        <w:rPr>
          <w:rFonts w:ascii="Times New Roman" w:eastAsia="Times New Roman" w:hAnsi="Times New Roman"/>
          <w:sz w:val="26"/>
          <w:szCs w:val="26"/>
          <w:lang w:val="uk-UA" w:eastAsia="ru-RU"/>
        </w:rPr>
        <w:t xml:space="preserve">Полтавським окружним адміністративним судом підтримуються на </w:t>
      </w:r>
      <w:r w:rsidR="00C32C8A">
        <w:rPr>
          <w:rFonts w:ascii="Times New Roman" w:eastAsia="Times New Roman" w:hAnsi="Times New Roman"/>
          <w:sz w:val="26"/>
          <w:szCs w:val="26"/>
          <w:lang w:val="uk-UA" w:eastAsia="ru-RU"/>
        </w:rPr>
        <w:t>достатньому</w:t>
      </w:r>
      <w:r w:rsidRPr="006E53B5">
        <w:rPr>
          <w:rFonts w:ascii="Times New Roman" w:eastAsia="Times New Roman" w:hAnsi="Times New Roman"/>
          <w:sz w:val="26"/>
          <w:szCs w:val="26"/>
          <w:lang w:val="uk-UA" w:eastAsia="ru-RU"/>
        </w:rPr>
        <w:t xml:space="preserve"> рівні. </w:t>
      </w:r>
    </w:p>
    <w:p w:rsidR="007D3B37" w:rsidRPr="006E53B5" w:rsidRDefault="007D3B37" w:rsidP="00AC3180">
      <w:pPr>
        <w:spacing w:after="0" w:line="240" w:lineRule="auto"/>
        <w:ind w:firstLine="708"/>
        <w:jc w:val="both"/>
        <w:rPr>
          <w:rFonts w:ascii="Times New Roman" w:eastAsia="Times New Roman" w:hAnsi="Times New Roman"/>
          <w:sz w:val="26"/>
          <w:szCs w:val="26"/>
          <w:lang w:val="uk-UA" w:eastAsia="ru-RU"/>
        </w:rPr>
      </w:pPr>
    </w:p>
    <w:p w:rsidR="00EF1C58" w:rsidRDefault="00EF1C58" w:rsidP="00AC3180">
      <w:pPr>
        <w:spacing w:after="0" w:line="240" w:lineRule="auto"/>
        <w:ind w:firstLine="708"/>
        <w:jc w:val="both"/>
        <w:rPr>
          <w:rFonts w:ascii="Times New Roman" w:eastAsia="Times New Roman" w:hAnsi="Times New Roman"/>
          <w:sz w:val="26"/>
          <w:szCs w:val="26"/>
          <w:lang w:val="uk-UA" w:eastAsia="ru-RU"/>
        </w:rPr>
      </w:pPr>
    </w:p>
    <w:p w:rsidR="00E4196B" w:rsidRPr="006E53B5" w:rsidRDefault="00E4196B" w:rsidP="00AC3180">
      <w:pPr>
        <w:spacing w:after="0" w:line="240" w:lineRule="auto"/>
        <w:ind w:firstLine="708"/>
        <w:jc w:val="both"/>
        <w:rPr>
          <w:rFonts w:ascii="Times New Roman" w:eastAsia="Times New Roman" w:hAnsi="Times New Roman"/>
          <w:sz w:val="26"/>
          <w:szCs w:val="26"/>
          <w:lang w:val="uk-UA" w:eastAsia="ru-RU"/>
        </w:rPr>
      </w:pPr>
    </w:p>
    <w:p w:rsidR="00642BF3" w:rsidRPr="00C32C8A" w:rsidRDefault="004458FE" w:rsidP="00A3235F">
      <w:pPr>
        <w:spacing w:after="0" w:line="240" w:lineRule="auto"/>
        <w:rPr>
          <w:rFonts w:ascii="Times New Roman" w:hAnsi="Times New Roman"/>
          <w:b/>
          <w:bCs/>
          <w:sz w:val="26"/>
          <w:szCs w:val="26"/>
          <w:lang w:val="uk-UA"/>
        </w:rPr>
      </w:pPr>
      <w:proofErr w:type="spellStart"/>
      <w:r w:rsidRPr="00C32C8A">
        <w:rPr>
          <w:rFonts w:ascii="Times New Roman" w:hAnsi="Times New Roman"/>
          <w:b/>
          <w:bCs/>
          <w:sz w:val="26"/>
          <w:szCs w:val="26"/>
          <w:lang w:val="uk-UA"/>
        </w:rPr>
        <w:t>В.о.голови</w:t>
      </w:r>
      <w:proofErr w:type="spellEnd"/>
      <w:r w:rsidR="003627EE" w:rsidRPr="00C32C8A">
        <w:rPr>
          <w:rFonts w:ascii="Times New Roman" w:hAnsi="Times New Roman"/>
          <w:b/>
          <w:bCs/>
          <w:sz w:val="26"/>
          <w:szCs w:val="26"/>
          <w:lang w:val="uk-UA"/>
        </w:rPr>
        <w:t xml:space="preserve"> Полтавського окружного</w:t>
      </w:r>
    </w:p>
    <w:p w:rsidR="003627EE" w:rsidRPr="00C32C8A" w:rsidRDefault="003627EE" w:rsidP="00A3235F">
      <w:pPr>
        <w:spacing w:after="0" w:line="240" w:lineRule="auto"/>
        <w:rPr>
          <w:rFonts w:ascii="Times New Roman" w:hAnsi="Times New Roman"/>
          <w:b/>
          <w:bCs/>
          <w:sz w:val="26"/>
          <w:szCs w:val="26"/>
          <w:lang w:val="uk-UA"/>
        </w:rPr>
      </w:pPr>
      <w:r w:rsidRPr="00C32C8A">
        <w:rPr>
          <w:rFonts w:ascii="Times New Roman" w:hAnsi="Times New Roman"/>
          <w:b/>
          <w:bCs/>
          <w:sz w:val="26"/>
          <w:szCs w:val="26"/>
          <w:lang w:val="uk-UA"/>
        </w:rPr>
        <w:t>адміністративного суду</w:t>
      </w:r>
      <w:r w:rsidRPr="00C32C8A">
        <w:rPr>
          <w:rFonts w:ascii="Times New Roman" w:hAnsi="Times New Roman"/>
          <w:b/>
          <w:bCs/>
          <w:sz w:val="26"/>
          <w:szCs w:val="26"/>
          <w:lang w:val="uk-UA"/>
        </w:rPr>
        <w:tab/>
      </w:r>
      <w:r w:rsidRPr="00C32C8A">
        <w:rPr>
          <w:rFonts w:ascii="Times New Roman" w:hAnsi="Times New Roman"/>
          <w:b/>
          <w:bCs/>
          <w:sz w:val="26"/>
          <w:szCs w:val="26"/>
          <w:lang w:val="uk-UA"/>
        </w:rPr>
        <w:tab/>
      </w:r>
      <w:r w:rsidRPr="00C32C8A">
        <w:rPr>
          <w:rFonts w:ascii="Times New Roman" w:hAnsi="Times New Roman"/>
          <w:b/>
          <w:bCs/>
          <w:sz w:val="26"/>
          <w:szCs w:val="26"/>
          <w:lang w:val="uk-UA"/>
        </w:rPr>
        <w:tab/>
      </w:r>
      <w:r w:rsidRPr="00C32C8A">
        <w:rPr>
          <w:rFonts w:ascii="Times New Roman" w:hAnsi="Times New Roman"/>
          <w:b/>
          <w:bCs/>
          <w:sz w:val="26"/>
          <w:szCs w:val="26"/>
          <w:lang w:val="uk-UA"/>
        </w:rPr>
        <w:tab/>
      </w:r>
      <w:r w:rsidRPr="00C32C8A">
        <w:rPr>
          <w:rFonts w:ascii="Times New Roman" w:hAnsi="Times New Roman"/>
          <w:b/>
          <w:bCs/>
          <w:sz w:val="26"/>
          <w:szCs w:val="26"/>
          <w:lang w:val="uk-UA"/>
        </w:rPr>
        <w:tab/>
      </w:r>
      <w:r w:rsidRPr="00C32C8A">
        <w:rPr>
          <w:rFonts w:ascii="Times New Roman" w:hAnsi="Times New Roman"/>
          <w:b/>
          <w:bCs/>
          <w:sz w:val="26"/>
          <w:szCs w:val="26"/>
          <w:lang w:val="uk-UA"/>
        </w:rPr>
        <w:tab/>
      </w:r>
      <w:r w:rsidRPr="00C32C8A">
        <w:rPr>
          <w:rFonts w:ascii="Times New Roman" w:hAnsi="Times New Roman"/>
          <w:b/>
          <w:bCs/>
          <w:sz w:val="26"/>
          <w:szCs w:val="26"/>
          <w:lang w:val="uk-UA"/>
        </w:rPr>
        <w:tab/>
      </w:r>
      <w:proofErr w:type="spellStart"/>
      <w:r w:rsidR="004458FE" w:rsidRPr="00C32C8A">
        <w:rPr>
          <w:rFonts w:ascii="Times New Roman" w:hAnsi="Times New Roman"/>
          <w:b/>
          <w:bCs/>
          <w:sz w:val="26"/>
          <w:szCs w:val="26"/>
          <w:lang w:val="uk-UA"/>
        </w:rPr>
        <w:t>Л.О.Єресько</w:t>
      </w:r>
      <w:proofErr w:type="spellEnd"/>
    </w:p>
    <w:p w:rsidR="003627EE" w:rsidRDefault="003627EE" w:rsidP="00A3235F">
      <w:pPr>
        <w:spacing w:after="0" w:line="240" w:lineRule="auto"/>
        <w:rPr>
          <w:rFonts w:ascii="Times New Roman" w:hAnsi="Times New Roman"/>
          <w:bCs/>
          <w:sz w:val="26"/>
          <w:szCs w:val="26"/>
          <w:lang w:val="uk-UA"/>
        </w:rPr>
      </w:pPr>
    </w:p>
    <w:p w:rsidR="007971BB" w:rsidRDefault="007971BB" w:rsidP="00A3235F">
      <w:pPr>
        <w:spacing w:after="0" w:line="240" w:lineRule="auto"/>
        <w:rPr>
          <w:rFonts w:ascii="Times New Roman" w:hAnsi="Times New Roman"/>
          <w:bCs/>
          <w:sz w:val="26"/>
          <w:szCs w:val="26"/>
          <w:lang w:val="uk-UA"/>
        </w:rPr>
      </w:pPr>
    </w:p>
    <w:p w:rsidR="003627EE" w:rsidRPr="004458FE" w:rsidRDefault="003627EE" w:rsidP="00A3235F">
      <w:pPr>
        <w:spacing w:after="0" w:line="240" w:lineRule="auto"/>
        <w:rPr>
          <w:rFonts w:ascii="Times New Roman" w:hAnsi="Times New Roman"/>
          <w:bCs/>
          <w:sz w:val="24"/>
          <w:szCs w:val="24"/>
          <w:lang w:val="uk-UA"/>
        </w:rPr>
      </w:pPr>
      <w:r w:rsidRPr="004458FE">
        <w:rPr>
          <w:rFonts w:ascii="Times New Roman" w:hAnsi="Times New Roman"/>
          <w:bCs/>
          <w:sz w:val="24"/>
          <w:szCs w:val="24"/>
          <w:lang w:val="uk-UA"/>
        </w:rPr>
        <w:t>2</w:t>
      </w:r>
      <w:r w:rsidR="004458FE" w:rsidRPr="004458FE">
        <w:rPr>
          <w:rFonts w:ascii="Times New Roman" w:hAnsi="Times New Roman"/>
          <w:bCs/>
          <w:sz w:val="24"/>
          <w:szCs w:val="24"/>
          <w:lang w:val="uk-UA"/>
        </w:rPr>
        <w:t>1</w:t>
      </w:r>
      <w:r w:rsidRPr="004458FE">
        <w:rPr>
          <w:rFonts w:ascii="Times New Roman" w:hAnsi="Times New Roman"/>
          <w:bCs/>
          <w:sz w:val="24"/>
          <w:szCs w:val="24"/>
          <w:lang w:val="uk-UA"/>
        </w:rPr>
        <w:t>.07.201</w:t>
      </w:r>
      <w:r w:rsidR="004458FE" w:rsidRPr="004458FE">
        <w:rPr>
          <w:rFonts w:ascii="Times New Roman" w:hAnsi="Times New Roman"/>
          <w:bCs/>
          <w:sz w:val="24"/>
          <w:szCs w:val="24"/>
          <w:lang w:val="uk-UA"/>
        </w:rPr>
        <w:t>7</w:t>
      </w:r>
    </w:p>
    <w:p w:rsidR="003627EE" w:rsidRPr="004458FE" w:rsidRDefault="003627EE" w:rsidP="00A3235F">
      <w:pPr>
        <w:spacing w:after="0" w:line="240" w:lineRule="auto"/>
        <w:rPr>
          <w:rFonts w:ascii="Times New Roman" w:hAnsi="Times New Roman"/>
          <w:bCs/>
          <w:sz w:val="24"/>
          <w:szCs w:val="24"/>
          <w:lang w:val="uk-UA"/>
        </w:rPr>
      </w:pPr>
    </w:p>
    <w:p w:rsidR="007971BB" w:rsidRPr="004458FE" w:rsidRDefault="007971BB" w:rsidP="00A3235F">
      <w:pPr>
        <w:spacing w:after="0" w:line="240" w:lineRule="auto"/>
        <w:rPr>
          <w:rFonts w:ascii="Times New Roman" w:hAnsi="Times New Roman"/>
          <w:bCs/>
          <w:sz w:val="24"/>
          <w:szCs w:val="24"/>
          <w:lang w:val="uk-UA"/>
        </w:rPr>
      </w:pPr>
    </w:p>
    <w:p w:rsidR="003627EE" w:rsidRPr="004458FE" w:rsidRDefault="003627EE" w:rsidP="00A3235F">
      <w:pPr>
        <w:spacing w:after="0" w:line="240" w:lineRule="auto"/>
        <w:rPr>
          <w:rFonts w:ascii="Times New Roman" w:hAnsi="Times New Roman"/>
          <w:bCs/>
          <w:sz w:val="20"/>
          <w:szCs w:val="20"/>
          <w:lang w:val="uk-UA"/>
        </w:rPr>
      </w:pPr>
      <w:r w:rsidRPr="004458FE">
        <w:rPr>
          <w:rFonts w:ascii="Times New Roman" w:hAnsi="Times New Roman"/>
          <w:bCs/>
          <w:sz w:val="20"/>
          <w:szCs w:val="20"/>
          <w:lang w:val="uk-UA"/>
        </w:rPr>
        <w:t>Ващенко О.В.</w:t>
      </w:r>
    </w:p>
    <w:p w:rsidR="003627EE" w:rsidRPr="004458FE" w:rsidRDefault="003627EE" w:rsidP="00A3235F">
      <w:pPr>
        <w:spacing w:after="0" w:line="240" w:lineRule="auto"/>
        <w:rPr>
          <w:rFonts w:ascii="Times New Roman" w:hAnsi="Times New Roman"/>
          <w:bCs/>
          <w:sz w:val="20"/>
          <w:szCs w:val="20"/>
          <w:lang w:val="uk-UA"/>
        </w:rPr>
      </w:pPr>
      <w:r w:rsidRPr="004458FE">
        <w:rPr>
          <w:rFonts w:ascii="Times New Roman" w:hAnsi="Times New Roman"/>
          <w:bCs/>
          <w:sz w:val="20"/>
          <w:szCs w:val="20"/>
          <w:lang w:val="uk-UA"/>
        </w:rPr>
        <w:t>(05322) 26815</w:t>
      </w:r>
    </w:p>
    <w:p w:rsidR="007D3B37" w:rsidRPr="004458FE" w:rsidRDefault="007D3B37" w:rsidP="00A3235F">
      <w:pPr>
        <w:spacing w:after="0" w:line="240" w:lineRule="auto"/>
        <w:rPr>
          <w:rFonts w:ascii="Times New Roman" w:hAnsi="Times New Roman"/>
          <w:bCs/>
          <w:sz w:val="20"/>
          <w:szCs w:val="20"/>
          <w:lang w:val="uk-UA"/>
        </w:rPr>
      </w:pPr>
    </w:p>
    <w:sectPr w:rsidR="007D3B37" w:rsidRPr="004458FE" w:rsidSect="00471D4D">
      <w:pgSz w:w="11906" w:h="16838" w:code="9"/>
      <w:pgMar w:top="1134" w:right="850"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9B0" w:rsidRDefault="004379B0" w:rsidP="004631DB">
      <w:pPr>
        <w:spacing w:after="0" w:line="240" w:lineRule="auto"/>
      </w:pPr>
      <w:r>
        <w:separator/>
      </w:r>
    </w:p>
  </w:endnote>
  <w:endnote w:type="continuationSeparator" w:id="0">
    <w:p w:rsidR="004379B0" w:rsidRDefault="004379B0" w:rsidP="00463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9B0" w:rsidRDefault="004379B0" w:rsidP="004631DB">
      <w:pPr>
        <w:spacing w:after="0" w:line="240" w:lineRule="auto"/>
      </w:pPr>
      <w:r>
        <w:separator/>
      </w:r>
    </w:p>
  </w:footnote>
  <w:footnote w:type="continuationSeparator" w:id="0">
    <w:p w:rsidR="004379B0" w:rsidRDefault="004379B0" w:rsidP="00463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9235"/>
      <w:docPartObj>
        <w:docPartGallery w:val="Page Numbers (Top of Page)"/>
        <w:docPartUnique/>
      </w:docPartObj>
    </w:sdtPr>
    <w:sdtEndPr/>
    <w:sdtContent>
      <w:p w:rsidR="00F708EC" w:rsidRDefault="00F708EC">
        <w:pPr>
          <w:pStyle w:val="a5"/>
          <w:jc w:val="center"/>
        </w:pPr>
        <w:r>
          <w:fldChar w:fldCharType="begin"/>
        </w:r>
        <w:r>
          <w:instrText xml:space="preserve"> PAGE   \* MERGEFORMAT </w:instrText>
        </w:r>
        <w:r>
          <w:fldChar w:fldCharType="separate"/>
        </w:r>
        <w:r w:rsidR="0007706B">
          <w:rPr>
            <w:noProof/>
          </w:rPr>
          <w:t>7</w:t>
        </w:r>
        <w:r>
          <w:rPr>
            <w:noProof/>
          </w:rPr>
          <w:fldChar w:fldCharType="end"/>
        </w:r>
      </w:p>
    </w:sdtContent>
  </w:sdt>
  <w:p w:rsidR="00F708EC" w:rsidRDefault="00F708E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2C9E"/>
    <w:multiLevelType w:val="hybridMultilevel"/>
    <w:tmpl w:val="FED03530"/>
    <w:lvl w:ilvl="0" w:tplc="3BAA67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7504989"/>
    <w:multiLevelType w:val="multilevel"/>
    <w:tmpl w:val="A7F28D7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82C32"/>
    <w:multiLevelType w:val="hybridMultilevel"/>
    <w:tmpl w:val="843A364C"/>
    <w:lvl w:ilvl="0" w:tplc="5E5C543E">
      <w:start w:val="1"/>
      <w:numFmt w:val="decimal"/>
      <w:lvlText w:val="%1."/>
      <w:lvlJc w:val="left"/>
      <w:pPr>
        <w:ind w:left="927" w:hanging="360"/>
      </w:pPr>
      <w:rPr>
        <w:rFonts w:hint="default"/>
        <w:b w:val="0"/>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CDA3C28"/>
    <w:multiLevelType w:val="hybridMultilevel"/>
    <w:tmpl w:val="B8D66C12"/>
    <w:lvl w:ilvl="0" w:tplc="42980B6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42DA7"/>
    <w:multiLevelType w:val="hybridMultilevel"/>
    <w:tmpl w:val="3F12FD22"/>
    <w:lvl w:ilvl="0" w:tplc="04190001">
      <w:start w:val="1"/>
      <w:numFmt w:val="bullet"/>
      <w:lvlText w:val=""/>
      <w:lvlJc w:val="left"/>
      <w:pPr>
        <w:ind w:left="17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40714BD"/>
    <w:multiLevelType w:val="hybridMultilevel"/>
    <w:tmpl w:val="A04ADE52"/>
    <w:lvl w:ilvl="0" w:tplc="4B5A370E">
      <w:start w:val="1785"/>
      <w:numFmt w:val="bullet"/>
      <w:lvlText w:val="-"/>
      <w:lvlJc w:val="left"/>
      <w:pPr>
        <w:ind w:left="1068"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EF977B4"/>
    <w:multiLevelType w:val="hybridMultilevel"/>
    <w:tmpl w:val="B4A4879A"/>
    <w:lvl w:ilvl="0" w:tplc="2CD694D8">
      <w:start w:val="2010"/>
      <w:numFmt w:val="bullet"/>
      <w:lvlText w:val="-"/>
      <w:lvlJc w:val="left"/>
      <w:pPr>
        <w:ind w:left="1068"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F537962"/>
    <w:multiLevelType w:val="multilevel"/>
    <w:tmpl w:val="D76C04E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2B8F3904"/>
    <w:multiLevelType w:val="hybridMultilevel"/>
    <w:tmpl w:val="1AACC04A"/>
    <w:lvl w:ilvl="0" w:tplc="04190005">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15:restartNumberingAfterBreak="0">
    <w:nsid w:val="2E9430E1"/>
    <w:multiLevelType w:val="hybridMultilevel"/>
    <w:tmpl w:val="E7788834"/>
    <w:lvl w:ilvl="0" w:tplc="58960FA0">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54C302D1"/>
    <w:multiLevelType w:val="hybridMultilevel"/>
    <w:tmpl w:val="59D6CED6"/>
    <w:lvl w:ilvl="0" w:tplc="FCDAF9D8">
      <w:start w:val="2"/>
      <w:numFmt w:val="bullet"/>
      <w:lvlText w:val="-"/>
      <w:lvlJc w:val="left"/>
      <w:pPr>
        <w:ind w:left="1788" w:hanging="360"/>
      </w:pPr>
      <w:rPr>
        <w:rFonts w:ascii="Times New Roman" w:eastAsia="Calibri"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1" w15:restartNumberingAfterBreak="0">
    <w:nsid w:val="58364EA3"/>
    <w:multiLevelType w:val="hybridMultilevel"/>
    <w:tmpl w:val="1E68FA76"/>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62477F0E"/>
    <w:multiLevelType w:val="hybridMultilevel"/>
    <w:tmpl w:val="644E7ECC"/>
    <w:lvl w:ilvl="0" w:tplc="197640E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7588262C"/>
    <w:multiLevelType w:val="hybridMultilevel"/>
    <w:tmpl w:val="5A5C0782"/>
    <w:lvl w:ilvl="0" w:tplc="0409000F">
      <w:start w:val="1"/>
      <w:numFmt w:val="decimal"/>
      <w:lvlText w:val="%1."/>
      <w:lvlJc w:val="left"/>
      <w:pPr>
        <w:ind w:left="360" w:hanging="360"/>
      </w:pPr>
    </w:lvl>
    <w:lvl w:ilvl="1" w:tplc="04190019" w:tentative="1">
      <w:start w:val="1"/>
      <w:numFmt w:val="lowerLetter"/>
      <w:lvlText w:val="%2."/>
      <w:lvlJc w:val="left"/>
      <w:pPr>
        <w:tabs>
          <w:tab w:val="num" w:pos="1190"/>
        </w:tabs>
        <w:ind w:left="1190" w:hanging="360"/>
      </w:pPr>
    </w:lvl>
    <w:lvl w:ilvl="2" w:tplc="0419001B" w:tentative="1">
      <w:start w:val="1"/>
      <w:numFmt w:val="lowerRoman"/>
      <w:lvlText w:val="%3."/>
      <w:lvlJc w:val="right"/>
      <w:pPr>
        <w:tabs>
          <w:tab w:val="num" w:pos="1910"/>
        </w:tabs>
        <w:ind w:left="1910" w:hanging="180"/>
      </w:pPr>
    </w:lvl>
    <w:lvl w:ilvl="3" w:tplc="0419000F" w:tentative="1">
      <w:start w:val="1"/>
      <w:numFmt w:val="decimal"/>
      <w:lvlText w:val="%4."/>
      <w:lvlJc w:val="left"/>
      <w:pPr>
        <w:tabs>
          <w:tab w:val="num" w:pos="2630"/>
        </w:tabs>
        <w:ind w:left="2630" w:hanging="360"/>
      </w:pPr>
    </w:lvl>
    <w:lvl w:ilvl="4" w:tplc="04190019" w:tentative="1">
      <w:start w:val="1"/>
      <w:numFmt w:val="lowerLetter"/>
      <w:lvlText w:val="%5."/>
      <w:lvlJc w:val="left"/>
      <w:pPr>
        <w:tabs>
          <w:tab w:val="num" w:pos="3350"/>
        </w:tabs>
        <w:ind w:left="3350" w:hanging="360"/>
      </w:pPr>
    </w:lvl>
    <w:lvl w:ilvl="5" w:tplc="0419001B" w:tentative="1">
      <w:start w:val="1"/>
      <w:numFmt w:val="lowerRoman"/>
      <w:lvlText w:val="%6."/>
      <w:lvlJc w:val="right"/>
      <w:pPr>
        <w:tabs>
          <w:tab w:val="num" w:pos="4070"/>
        </w:tabs>
        <w:ind w:left="4070" w:hanging="180"/>
      </w:pPr>
    </w:lvl>
    <w:lvl w:ilvl="6" w:tplc="0419000F" w:tentative="1">
      <w:start w:val="1"/>
      <w:numFmt w:val="decimal"/>
      <w:lvlText w:val="%7."/>
      <w:lvlJc w:val="left"/>
      <w:pPr>
        <w:tabs>
          <w:tab w:val="num" w:pos="4790"/>
        </w:tabs>
        <w:ind w:left="4790" w:hanging="360"/>
      </w:pPr>
    </w:lvl>
    <w:lvl w:ilvl="7" w:tplc="04190019" w:tentative="1">
      <w:start w:val="1"/>
      <w:numFmt w:val="lowerLetter"/>
      <w:lvlText w:val="%8."/>
      <w:lvlJc w:val="left"/>
      <w:pPr>
        <w:tabs>
          <w:tab w:val="num" w:pos="5510"/>
        </w:tabs>
        <w:ind w:left="5510" w:hanging="360"/>
      </w:pPr>
    </w:lvl>
    <w:lvl w:ilvl="8" w:tplc="0419001B" w:tentative="1">
      <w:start w:val="1"/>
      <w:numFmt w:val="lowerRoman"/>
      <w:lvlText w:val="%9."/>
      <w:lvlJc w:val="right"/>
      <w:pPr>
        <w:tabs>
          <w:tab w:val="num" w:pos="6230"/>
        </w:tabs>
        <w:ind w:left="6230" w:hanging="180"/>
      </w:pPr>
    </w:lvl>
  </w:abstractNum>
  <w:abstractNum w:abstractNumId="14" w15:restartNumberingAfterBreak="0">
    <w:nsid w:val="78470F8C"/>
    <w:multiLevelType w:val="hybridMultilevel"/>
    <w:tmpl w:val="FD0E9450"/>
    <w:lvl w:ilvl="0" w:tplc="4A7A8162">
      <w:start w:val="2"/>
      <w:numFmt w:val="bullet"/>
      <w:lvlText w:val=""/>
      <w:lvlJc w:val="left"/>
      <w:pPr>
        <w:ind w:left="1068" w:hanging="360"/>
      </w:pPr>
      <w:rPr>
        <w:rFonts w:ascii="Symbol" w:eastAsia="Calibr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7"/>
  </w:num>
  <w:num w:numId="8">
    <w:abstractNumId w:val="6"/>
  </w:num>
  <w:num w:numId="9">
    <w:abstractNumId w:val="13"/>
  </w:num>
  <w:num w:numId="10">
    <w:abstractNumId w:val="14"/>
  </w:num>
  <w:num w:numId="11">
    <w:abstractNumId w:val="1"/>
  </w:num>
  <w:num w:numId="12">
    <w:abstractNumId w:val="2"/>
  </w:num>
  <w:num w:numId="13">
    <w:abstractNumId w:val="10"/>
  </w:num>
  <w:num w:numId="14">
    <w:abstractNumId w:val="8"/>
  </w:num>
  <w:num w:numId="15">
    <w:abstractNumId w:val="1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180"/>
    <w:rsid w:val="00002F9D"/>
    <w:rsid w:val="00003395"/>
    <w:rsid w:val="00014782"/>
    <w:rsid w:val="000247FC"/>
    <w:rsid w:val="0002508F"/>
    <w:rsid w:val="00026F00"/>
    <w:rsid w:val="0003161E"/>
    <w:rsid w:val="000377DC"/>
    <w:rsid w:val="00040CC5"/>
    <w:rsid w:val="0004255B"/>
    <w:rsid w:val="00044AB0"/>
    <w:rsid w:val="00044E40"/>
    <w:rsid w:val="000558DE"/>
    <w:rsid w:val="000647D1"/>
    <w:rsid w:val="00072E54"/>
    <w:rsid w:val="00073352"/>
    <w:rsid w:val="000754B7"/>
    <w:rsid w:val="0007706B"/>
    <w:rsid w:val="0008102C"/>
    <w:rsid w:val="00090784"/>
    <w:rsid w:val="0009145C"/>
    <w:rsid w:val="0009263D"/>
    <w:rsid w:val="00096319"/>
    <w:rsid w:val="000B1254"/>
    <w:rsid w:val="000B1E9C"/>
    <w:rsid w:val="000B2582"/>
    <w:rsid w:val="000C091B"/>
    <w:rsid w:val="000C3266"/>
    <w:rsid w:val="000D4DC6"/>
    <w:rsid w:val="000E1C62"/>
    <w:rsid w:val="000F058A"/>
    <w:rsid w:val="000F282F"/>
    <w:rsid w:val="00112214"/>
    <w:rsid w:val="00115530"/>
    <w:rsid w:val="0012169D"/>
    <w:rsid w:val="00124BD1"/>
    <w:rsid w:val="00125A5B"/>
    <w:rsid w:val="00126885"/>
    <w:rsid w:val="00131F52"/>
    <w:rsid w:val="0013367B"/>
    <w:rsid w:val="00142F60"/>
    <w:rsid w:val="00145AFE"/>
    <w:rsid w:val="00146C14"/>
    <w:rsid w:val="0015326C"/>
    <w:rsid w:val="00164CFF"/>
    <w:rsid w:val="001771F2"/>
    <w:rsid w:val="001855ED"/>
    <w:rsid w:val="00195750"/>
    <w:rsid w:val="001B28A9"/>
    <w:rsid w:val="001C0160"/>
    <w:rsid w:val="001C05A7"/>
    <w:rsid w:val="001C4B4A"/>
    <w:rsid w:val="001D3972"/>
    <w:rsid w:val="001D6151"/>
    <w:rsid w:val="001D66C0"/>
    <w:rsid w:val="001E7C24"/>
    <w:rsid w:val="001F3231"/>
    <w:rsid w:val="001F32B6"/>
    <w:rsid w:val="001F409D"/>
    <w:rsid w:val="001F65D4"/>
    <w:rsid w:val="00204102"/>
    <w:rsid w:val="00204F3E"/>
    <w:rsid w:val="00211648"/>
    <w:rsid w:val="00211CD3"/>
    <w:rsid w:val="0021311E"/>
    <w:rsid w:val="00220798"/>
    <w:rsid w:val="002211C0"/>
    <w:rsid w:val="002262AA"/>
    <w:rsid w:val="002305B1"/>
    <w:rsid w:val="002329EA"/>
    <w:rsid w:val="00232E74"/>
    <w:rsid w:val="00234813"/>
    <w:rsid w:val="00235F06"/>
    <w:rsid w:val="00240931"/>
    <w:rsid w:val="00245A07"/>
    <w:rsid w:val="0025209E"/>
    <w:rsid w:val="0025521D"/>
    <w:rsid w:val="00265D9D"/>
    <w:rsid w:val="002662D0"/>
    <w:rsid w:val="002670F8"/>
    <w:rsid w:val="002708CD"/>
    <w:rsid w:val="00270D09"/>
    <w:rsid w:val="002825DE"/>
    <w:rsid w:val="00283A36"/>
    <w:rsid w:val="002850DE"/>
    <w:rsid w:val="002870B8"/>
    <w:rsid w:val="002A1D15"/>
    <w:rsid w:val="002A5258"/>
    <w:rsid w:val="002A5351"/>
    <w:rsid w:val="002B0CDD"/>
    <w:rsid w:val="002C0099"/>
    <w:rsid w:val="002C4645"/>
    <w:rsid w:val="002D0F2F"/>
    <w:rsid w:val="002D4195"/>
    <w:rsid w:val="002D47E8"/>
    <w:rsid w:val="002E41F0"/>
    <w:rsid w:val="002E60B4"/>
    <w:rsid w:val="002F6E0C"/>
    <w:rsid w:val="002F71CB"/>
    <w:rsid w:val="00301AA8"/>
    <w:rsid w:val="003033EA"/>
    <w:rsid w:val="00312F45"/>
    <w:rsid w:val="00324ADB"/>
    <w:rsid w:val="00325F27"/>
    <w:rsid w:val="0034130E"/>
    <w:rsid w:val="00344A4B"/>
    <w:rsid w:val="00354563"/>
    <w:rsid w:val="003627EE"/>
    <w:rsid w:val="00371FC0"/>
    <w:rsid w:val="00380E96"/>
    <w:rsid w:val="00387FAE"/>
    <w:rsid w:val="003911E5"/>
    <w:rsid w:val="00391961"/>
    <w:rsid w:val="003A2197"/>
    <w:rsid w:val="003A3713"/>
    <w:rsid w:val="003A7E47"/>
    <w:rsid w:val="003C0FC8"/>
    <w:rsid w:val="003D0AEF"/>
    <w:rsid w:val="003D158D"/>
    <w:rsid w:val="003D25C2"/>
    <w:rsid w:val="003D3145"/>
    <w:rsid w:val="003E03EC"/>
    <w:rsid w:val="003E1698"/>
    <w:rsid w:val="003E2C72"/>
    <w:rsid w:val="003E482A"/>
    <w:rsid w:val="003E6823"/>
    <w:rsid w:val="0040021F"/>
    <w:rsid w:val="00401120"/>
    <w:rsid w:val="0040177C"/>
    <w:rsid w:val="00402B27"/>
    <w:rsid w:val="00412C0A"/>
    <w:rsid w:val="0041593E"/>
    <w:rsid w:val="00431354"/>
    <w:rsid w:val="004343FA"/>
    <w:rsid w:val="00435D76"/>
    <w:rsid w:val="004379B0"/>
    <w:rsid w:val="0044069E"/>
    <w:rsid w:val="0044197B"/>
    <w:rsid w:val="00441E6D"/>
    <w:rsid w:val="0044512D"/>
    <w:rsid w:val="004458FE"/>
    <w:rsid w:val="00450820"/>
    <w:rsid w:val="00454102"/>
    <w:rsid w:val="0045426E"/>
    <w:rsid w:val="00455213"/>
    <w:rsid w:val="00456939"/>
    <w:rsid w:val="00457237"/>
    <w:rsid w:val="00460053"/>
    <w:rsid w:val="004631DB"/>
    <w:rsid w:val="00471D4D"/>
    <w:rsid w:val="0047210B"/>
    <w:rsid w:val="00472413"/>
    <w:rsid w:val="00481F68"/>
    <w:rsid w:val="004841CA"/>
    <w:rsid w:val="004919DE"/>
    <w:rsid w:val="004921F4"/>
    <w:rsid w:val="004938DA"/>
    <w:rsid w:val="00493AD7"/>
    <w:rsid w:val="004944F0"/>
    <w:rsid w:val="004971A4"/>
    <w:rsid w:val="004A2CC9"/>
    <w:rsid w:val="004B7B3B"/>
    <w:rsid w:val="004B7ECC"/>
    <w:rsid w:val="004C665E"/>
    <w:rsid w:val="004C6B8E"/>
    <w:rsid w:val="004C7CD7"/>
    <w:rsid w:val="004D2B65"/>
    <w:rsid w:val="004D5A25"/>
    <w:rsid w:val="004E55DF"/>
    <w:rsid w:val="004F49C9"/>
    <w:rsid w:val="0050205F"/>
    <w:rsid w:val="00523B15"/>
    <w:rsid w:val="005307E8"/>
    <w:rsid w:val="00533D53"/>
    <w:rsid w:val="0053721D"/>
    <w:rsid w:val="00543EDD"/>
    <w:rsid w:val="00551067"/>
    <w:rsid w:val="0055180B"/>
    <w:rsid w:val="00552A6A"/>
    <w:rsid w:val="00553AD0"/>
    <w:rsid w:val="00560622"/>
    <w:rsid w:val="005624BF"/>
    <w:rsid w:val="005633FE"/>
    <w:rsid w:val="00570027"/>
    <w:rsid w:val="0057317D"/>
    <w:rsid w:val="005806C0"/>
    <w:rsid w:val="00582524"/>
    <w:rsid w:val="00590B25"/>
    <w:rsid w:val="00592A7C"/>
    <w:rsid w:val="00597703"/>
    <w:rsid w:val="005A0181"/>
    <w:rsid w:val="005A026B"/>
    <w:rsid w:val="005A425F"/>
    <w:rsid w:val="005B409E"/>
    <w:rsid w:val="005B4A77"/>
    <w:rsid w:val="005C1679"/>
    <w:rsid w:val="005C5FF5"/>
    <w:rsid w:val="005C664D"/>
    <w:rsid w:val="005E2E05"/>
    <w:rsid w:val="005E7FCE"/>
    <w:rsid w:val="005F171C"/>
    <w:rsid w:val="005F70A9"/>
    <w:rsid w:val="006159D3"/>
    <w:rsid w:val="00621E38"/>
    <w:rsid w:val="0062328F"/>
    <w:rsid w:val="00624759"/>
    <w:rsid w:val="00625C44"/>
    <w:rsid w:val="0063283D"/>
    <w:rsid w:val="006363FD"/>
    <w:rsid w:val="00641A17"/>
    <w:rsid w:val="00641AB7"/>
    <w:rsid w:val="00642BF3"/>
    <w:rsid w:val="00644B8C"/>
    <w:rsid w:val="00647326"/>
    <w:rsid w:val="00651F67"/>
    <w:rsid w:val="00652BCB"/>
    <w:rsid w:val="00655B69"/>
    <w:rsid w:val="0066343F"/>
    <w:rsid w:val="006672C1"/>
    <w:rsid w:val="00671648"/>
    <w:rsid w:val="00671BE9"/>
    <w:rsid w:val="00680268"/>
    <w:rsid w:val="00680383"/>
    <w:rsid w:val="006861C1"/>
    <w:rsid w:val="00693135"/>
    <w:rsid w:val="006A038B"/>
    <w:rsid w:val="006A12F1"/>
    <w:rsid w:val="006A196A"/>
    <w:rsid w:val="006B6116"/>
    <w:rsid w:val="006B649A"/>
    <w:rsid w:val="006C337C"/>
    <w:rsid w:val="006C3B44"/>
    <w:rsid w:val="006D132E"/>
    <w:rsid w:val="006D1FA7"/>
    <w:rsid w:val="006E53B5"/>
    <w:rsid w:val="006F2901"/>
    <w:rsid w:val="006F327B"/>
    <w:rsid w:val="006F6877"/>
    <w:rsid w:val="00701921"/>
    <w:rsid w:val="00703F3D"/>
    <w:rsid w:val="00710A59"/>
    <w:rsid w:val="0071203D"/>
    <w:rsid w:val="00714083"/>
    <w:rsid w:val="00714A37"/>
    <w:rsid w:val="007172F4"/>
    <w:rsid w:val="00723EF9"/>
    <w:rsid w:val="00724D0D"/>
    <w:rsid w:val="007335C6"/>
    <w:rsid w:val="007355E5"/>
    <w:rsid w:val="00735AA0"/>
    <w:rsid w:val="00740168"/>
    <w:rsid w:val="0074078B"/>
    <w:rsid w:val="007411EB"/>
    <w:rsid w:val="00743D12"/>
    <w:rsid w:val="0075540F"/>
    <w:rsid w:val="00764661"/>
    <w:rsid w:val="00764EA6"/>
    <w:rsid w:val="00771332"/>
    <w:rsid w:val="007751C6"/>
    <w:rsid w:val="0077726C"/>
    <w:rsid w:val="00781E7C"/>
    <w:rsid w:val="007858A8"/>
    <w:rsid w:val="00791EF6"/>
    <w:rsid w:val="0079529A"/>
    <w:rsid w:val="00795B98"/>
    <w:rsid w:val="007971BB"/>
    <w:rsid w:val="007A02BB"/>
    <w:rsid w:val="007A2C69"/>
    <w:rsid w:val="007B011E"/>
    <w:rsid w:val="007B17C5"/>
    <w:rsid w:val="007B2DCA"/>
    <w:rsid w:val="007C0D3B"/>
    <w:rsid w:val="007D291A"/>
    <w:rsid w:val="007D3B37"/>
    <w:rsid w:val="007D79C7"/>
    <w:rsid w:val="007D79E8"/>
    <w:rsid w:val="007E329E"/>
    <w:rsid w:val="007E3DD3"/>
    <w:rsid w:val="007F0263"/>
    <w:rsid w:val="007F0BBA"/>
    <w:rsid w:val="007F247F"/>
    <w:rsid w:val="007F64A3"/>
    <w:rsid w:val="008024CE"/>
    <w:rsid w:val="00803C3A"/>
    <w:rsid w:val="00804482"/>
    <w:rsid w:val="008113D0"/>
    <w:rsid w:val="008122EE"/>
    <w:rsid w:val="0081281F"/>
    <w:rsid w:val="008132EE"/>
    <w:rsid w:val="00834AF2"/>
    <w:rsid w:val="00840DD2"/>
    <w:rsid w:val="00856B6C"/>
    <w:rsid w:val="00862C88"/>
    <w:rsid w:val="00862E1A"/>
    <w:rsid w:val="00867E21"/>
    <w:rsid w:val="008726A5"/>
    <w:rsid w:val="0087363D"/>
    <w:rsid w:val="008753D6"/>
    <w:rsid w:val="00877A3D"/>
    <w:rsid w:val="00877BCD"/>
    <w:rsid w:val="00883EC9"/>
    <w:rsid w:val="00883EFE"/>
    <w:rsid w:val="008872E2"/>
    <w:rsid w:val="008A12F5"/>
    <w:rsid w:val="008A2815"/>
    <w:rsid w:val="008A59FE"/>
    <w:rsid w:val="008B07A4"/>
    <w:rsid w:val="008B32E9"/>
    <w:rsid w:val="008B7190"/>
    <w:rsid w:val="008B7958"/>
    <w:rsid w:val="008D10D9"/>
    <w:rsid w:val="008D60C0"/>
    <w:rsid w:val="008D679B"/>
    <w:rsid w:val="008D6988"/>
    <w:rsid w:val="008E5926"/>
    <w:rsid w:val="008E7313"/>
    <w:rsid w:val="008E7E37"/>
    <w:rsid w:val="008F226B"/>
    <w:rsid w:val="008F56A8"/>
    <w:rsid w:val="00912F9E"/>
    <w:rsid w:val="00915E23"/>
    <w:rsid w:val="00917E69"/>
    <w:rsid w:val="00927A0B"/>
    <w:rsid w:val="0094015B"/>
    <w:rsid w:val="00940A7B"/>
    <w:rsid w:val="00950751"/>
    <w:rsid w:val="00952125"/>
    <w:rsid w:val="009615A5"/>
    <w:rsid w:val="00962F47"/>
    <w:rsid w:val="009639DF"/>
    <w:rsid w:val="00963E58"/>
    <w:rsid w:val="009729E7"/>
    <w:rsid w:val="00992392"/>
    <w:rsid w:val="00997A25"/>
    <w:rsid w:val="009A0593"/>
    <w:rsid w:val="009A490E"/>
    <w:rsid w:val="009A64DF"/>
    <w:rsid w:val="009A6BC4"/>
    <w:rsid w:val="009B643D"/>
    <w:rsid w:val="009C2BBE"/>
    <w:rsid w:val="009C6909"/>
    <w:rsid w:val="009C797F"/>
    <w:rsid w:val="009D6B5E"/>
    <w:rsid w:val="009E15AF"/>
    <w:rsid w:val="009E46D4"/>
    <w:rsid w:val="00A04604"/>
    <w:rsid w:val="00A121D0"/>
    <w:rsid w:val="00A17EC5"/>
    <w:rsid w:val="00A20DD3"/>
    <w:rsid w:val="00A2204B"/>
    <w:rsid w:val="00A23695"/>
    <w:rsid w:val="00A24B05"/>
    <w:rsid w:val="00A3235F"/>
    <w:rsid w:val="00A34413"/>
    <w:rsid w:val="00A37AB8"/>
    <w:rsid w:val="00A45FC5"/>
    <w:rsid w:val="00A469B5"/>
    <w:rsid w:val="00A5000C"/>
    <w:rsid w:val="00A55273"/>
    <w:rsid w:val="00A6068C"/>
    <w:rsid w:val="00A64E50"/>
    <w:rsid w:val="00A8193E"/>
    <w:rsid w:val="00A82921"/>
    <w:rsid w:val="00A82CB2"/>
    <w:rsid w:val="00A85CE3"/>
    <w:rsid w:val="00A878C8"/>
    <w:rsid w:val="00A91E7D"/>
    <w:rsid w:val="00A93731"/>
    <w:rsid w:val="00A94082"/>
    <w:rsid w:val="00AA6220"/>
    <w:rsid w:val="00AA648C"/>
    <w:rsid w:val="00AA6A5B"/>
    <w:rsid w:val="00AB18F7"/>
    <w:rsid w:val="00AB3410"/>
    <w:rsid w:val="00AB3536"/>
    <w:rsid w:val="00AC27C4"/>
    <w:rsid w:val="00AC3180"/>
    <w:rsid w:val="00AD6C5A"/>
    <w:rsid w:val="00AE7C7A"/>
    <w:rsid w:val="00AF69A2"/>
    <w:rsid w:val="00B00696"/>
    <w:rsid w:val="00B0135C"/>
    <w:rsid w:val="00B037A7"/>
    <w:rsid w:val="00B066BD"/>
    <w:rsid w:val="00B12A7D"/>
    <w:rsid w:val="00B13529"/>
    <w:rsid w:val="00B15E56"/>
    <w:rsid w:val="00B279CD"/>
    <w:rsid w:val="00B30D2E"/>
    <w:rsid w:val="00B3515F"/>
    <w:rsid w:val="00B352A2"/>
    <w:rsid w:val="00B62B30"/>
    <w:rsid w:val="00B63738"/>
    <w:rsid w:val="00B6463D"/>
    <w:rsid w:val="00B66AB6"/>
    <w:rsid w:val="00B7014E"/>
    <w:rsid w:val="00B72A77"/>
    <w:rsid w:val="00B80A37"/>
    <w:rsid w:val="00B85401"/>
    <w:rsid w:val="00B86B8E"/>
    <w:rsid w:val="00BA3C56"/>
    <w:rsid w:val="00BA4110"/>
    <w:rsid w:val="00BB013F"/>
    <w:rsid w:val="00BB1172"/>
    <w:rsid w:val="00BB1753"/>
    <w:rsid w:val="00BB27C3"/>
    <w:rsid w:val="00BB3AEE"/>
    <w:rsid w:val="00BC0833"/>
    <w:rsid w:val="00BC454A"/>
    <w:rsid w:val="00BC585F"/>
    <w:rsid w:val="00BC5D4E"/>
    <w:rsid w:val="00BD2652"/>
    <w:rsid w:val="00BD32FD"/>
    <w:rsid w:val="00BD48CD"/>
    <w:rsid w:val="00BE234B"/>
    <w:rsid w:val="00BF3DC4"/>
    <w:rsid w:val="00BF64D3"/>
    <w:rsid w:val="00BF64EF"/>
    <w:rsid w:val="00C02BC3"/>
    <w:rsid w:val="00C035BD"/>
    <w:rsid w:val="00C13E19"/>
    <w:rsid w:val="00C147B2"/>
    <w:rsid w:val="00C2060B"/>
    <w:rsid w:val="00C21B63"/>
    <w:rsid w:val="00C22855"/>
    <w:rsid w:val="00C26926"/>
    <w:rsid w:val="00C3045E"/>
    <w:rsid w:val="00C323E0"/>
    <w:rsid w:val="00C32C8A"/>
    <w:rsid w:val="00C36D14"/>
    <w:rsid w:val="00C403C9"/>
    <w:rsid w:val="00C406EB"/>
    <w:rsid w:val="00C41BD7"/>
    <w:rsid w:val="00C42BD0"/>
    <w:rsid w:val="00C439E4"/>
    <w:rsid w:val="00C479EF"/>
    <w:rsid w:val="00C50A0A"/>
    <w:rsid w:val="00C5354E"/>
    <w:rsid w:val="00C56D52"/>
    <w:rsid w:val="00C57390"/>
    <w:rsid w:val="00C62178"/>
    <w:rsid w:val="00C659AA"/>
    <w:rsid w:val="00C72807"/>
    <w:rsid w:val="00C801CB"/>
    <w:rsid w:val="00C864C1"/>
    <w:rsid w:val="00C871C3"/>
    <w:rsid w:val="00C92686"/>
    <w:rsid w:val="00CA061D"/>
    <w:rsid w:val="00CA2994"/>
    <w:rsid w:val="00CA4E51"/>
    <w:rsid w:val="00CC4CAB"/>
    <w:rsid w:val="00CC5345"/>
    <w:rsid w:val="00CD0771"/>
    <w:rsid w:val="00CD3306"/>
    <w:rsid w:val="00CD35EC"/>
    <w:rsid w:val="00CE5E3B"/>
    <w:rsid w:val="00CE7740"/>
    <w:rsid w:val="00CF5997"/>
    <w:rsid w:val="00D01178"/>
    <w:rsid w:val="00D044AB"/>
    <w:rsid w:val="00D0530C"/>
    <w:rsid w:val="00D075C1"/>
    <w:rsid w:val="00D15A94"/>
    <w:rsid w:val="00D20528"/>
    <w:rsid w:val="00D21A8F"/>
    <w:rsid w:val="00D21D33"/>
    <w:rsid w:val="00D26ED9"/>
    <w:rsid w:val="00D3008B"/>
    <w:rsid w:val="00D355A7"/>
    <w:rsid w:val="00D361DC"/>
    <w:rsid w:val="00D36FCF"/>
    <w:rsid w:val="00D510E7"/>
    <w:rsid w:val="00D60BF2"/>
    <w:rsid w:val="00D646D4"/>
    <w:rsid w:val="00D66248"/>
    <w:rsid w:val="00D6624F"/>
    <w:rsid w:val="00D74558"/>
    <w:rsid w:val="00D82E9A"/>
    <w:rsid w:val="00D83931"/>
    <w:rsid w:val="00D856D0"/>
    <w:rsid w:val="00D9415C"/>
    <w:rsid w:val="00DA2B23"/>
    <w:rsid w:val="00DB75C9"/>
    <w:rsid w:val="00DC067A"/>
    <w:rsid w:val="00DC11A3"/>
    <w:rsid w:val="00DC2411"/>
    <w:rsid w:val="00DC4DC4"/>
    <w:rsid w:val="00DC5FBD"/>
    <w:rsid w:val="00DC74D1"/>
    <w:rsid w:val="00DD105E"/>
    <w:rsid w:val="00DD39AA"/>
    <w:rsid w:val="00DD6155"/>
    <w:rsid w:val="00DD77B1"/>
    <w:rsid w:val="00DE0AD5"/>
    <w:rsid w:val="00DE67EB"/>
    <w:rsid w:val="00DE6A9D"/>
    <w:rsid w:val="00DF4B7A"/>
    <w:rsid w:val="00DF5191"/>
    <w:rsid w:val="00E03C04"/>
    <w:rsid w:val="00E049F6"/>
    <w:rsid w:val="00E217FB"/>
    <w:rsid w:val="00E21C40"/>
    <w:rsid w:val="00E2313B"/>
    <w:rsid w:val="00E24F30"/>
    <w:rsid w:val="00E40CE9"/>
    <w:rsid w:val="00E4196B"/>
    <w:rsid w:val="00E421A5"/>
    <w:rsid w:val="00E42E1E"/>
    <w:rsid w:val="00E47D8D"/>
    <w:rsid w:val="00E50EE0"/>
    <w:rsid w:val="00E638D8"/>
    <w:rsid w:val="00E66978"/>
    <w:rsid w:val="00E66A0C"/>
    <w:rsid w:val="00E71BF5"/>
    <w:rsid w:val="00E73CAF"/>
    <w:rsid w:val="00E76E30"/>
    <w:rsid w:val="00E77563"/>
    <w:rsid w:val="00E85F96"/>
    <w:rsid w:val="00E93A7C"/>
    <w:rsid w:val="00E96498"/>
    <w:rsid w:val="00E965A9"/>
    <w:rsid w:val="00EA1B25"/>
    <w:rsid w:val="00EB3B50"/>
    <w:rsid w:val="00EB58B3"/>
    <w:rsid w:val="00EC49C9"/>
    <w:rsid w:val="00ED0187"/>
    <w:rsid w:val="00ED1268"/>
    <w:rsid w:val="00ED27B5"/>
    <w:rsid w:val="00EE0A23"/>
    <w:rsid w:val="00EE2335"/>
    <w:rsid w:val="00EF1C58"/>
    <w:rsid w:val="00F243FA"/>
    <w:rsid w:val="00F249EB"/>
    <w:rsid w:val="00F260FD"/>
    <w:rsid w:val="00F35C81"/>
    <w:rsid w:val="00F37605"/>
    <w:rsid w:val="00F4196A"/>
    <w:rsid w:val="00F43B68"/>
    <w:rsid w:val="00F442DA"/>
    <w:rsid w:val="00F563A3"/>
    <w:rsid w:val="00F565C2"/>
    <w:rsid w:val="00F61A81"/>
    <w:rsid w:val="00F6454A"/>
    <w:rsid w:val="00F64763"/>
    <w:rsid w:val="00F65B3E"/>
    <w:rsid w:val="00F708EC"/>
    <w:rsid w:val="00F74F4F"/>
    <w:rsid w:val="00F81BB6"/>
    <w:rsid w:val="00F862D5"/>
    <w:rsid w:val="00F9708E"/>
    <w:rsid w:val="00F9770B"/>
    <w:rsid w:val="00FA5F99"/>
    <w:rsid w:val="00FB221C"/>
    <w:rsid w:val="00FB4E47"/>
    <w:rsid w:val="00FC5EC4"/>
    <w:rsid w:val="00FD08E6"/>
    <w:rsid w:val="00FD14E6"/>
    <w:rsid w:val="00FE0699"/>
    <w:rsid w:val="00FE3DBB"/>
    <w:rsid w:val="00FF43D3"/>
    <w:rsid w:val="00FF458C"/>
    <w:rsid w:val="00FF4CA7"/>
    <w:rsid w:val="00F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4BF161-537B-4392-9F01-0DB8E0B7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18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3180"/>
    <w:pPr>
      <w:ind w:left="720"/>
      <w:contextualSpacing/>
    </w:pPr>
  </w:style>
  <w:style w:type="table" w:styleId="a4">
    <w:name w:val="Table Grid"/>
    <w:basedOn w:val="a1"/>
    <w:uiPriority w:val="59"/>
    <w:rsid w:val="00AC31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4631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31DB"/>
    <w:rPr>
      <w:sz w:val="22"/>
      <w:szCs w:val="22"/>
      <w:lang w:eastAsia="en-US"/>
    </w:rPr>
  </w:style>
  <w:style w:type="paragraph" w:styleId="a7">
    <w:name w:val="footer"/>
    <w:basedOn w:val="a"/>
    <w:link w:val="a8"/>
    <w:uiPriority w:val="99"/>
    <w:unhideWhenUsed/>
    <w:rsid w:val="004631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31D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30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ru-RU"/>
              <a:t>Розгляд позовних заяв у 1 півріччі 2016 року</a:t>
            </a:r>
          </a:p>
        </c:rich>
      </c:tx>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ru-RU"/>
        </a:p>
      </c:txPr>
    </c:title>
    <c:autoTitleDeleted val="0"/>
    <c:plotArea>
      <c:layout/>
      <c:pieChart>
        <c:varyColors val="1"/>
        <c:ser>
          <c:idx val="0"/>
          <c:order val="0"/>
          <c:spPr>
            <a:ln w="22225">
              <a:solidFill>
                <a:schemeClr val="accent1"/>
              </a:solidFill>
            </a:ln>
          </c:spPr>
          <c:dPt>
            <c:idx val="0"/>
            <c:bubble3D val="0"/>
            <c:spPr>
              <a:gradFill>
                <a:gsLst>
                  <a:gs pos="100000">
                    <a:schemeClr val="accent1">
                      <a:lumMod val="60000"/>
                      <a:lumOff val="40000"/>
                    </a:schemeClr>
                  </a:gs>
                  <a:gs pos="0">
                    <a:schemeClr val="accent1"/>
                  </a:gs>
                </a:gsLst>
                <a:lin ang="5400000" scaled="0"/>
              </a:gradFill>
              <a:ln w="22225">
                <a:solidFill>
                  <a:schemeClr val="accent1"/>
                </a:solidFill>
              </a:ln>
              <a:effectLst/>
            </c:spPr>
            <c:extLst>
              <c:ext xmlns:c16="http://schemas.microsoft.com/office/drawing/2014/chart" uri="{C3380CC4-5D6E-409C-BE32-E72D297353CC}">
                <c16:uniqueId val="{00000001-73E4-42B3-9376-BADD6017530A}"/>
              </c:ext>
            </c:extLst>
          </c:dPt>
          <c:dPt>
            <c:idx val="1"/>
            <c:bubble3D val="0"/>
            <c:spPr>
              <a:gradFill>
                <a:gsLst>
                  <a:gs pos="100000">
                    <a:schemeClr val="accent2">
                      <a:lumMod val="60000"/>
                      <a:lumOff val="40000"/>
                    </a:schemeClr>
                  </a:gs>
                  <a:gs pos="0">
                    <a:schemeClr val="accent2"/>
                  </a:gs>
                </a:gsLst>
                <a:lin ang="5400000" scaled="0"/>
              </a:gradFill>
              <a:ln w="22225">
                <a:solidFill>
                  <a:schemeClr val="accent1"/>
                </a:solidFill>
              </a:ln>
              <a:effectLst/>
            </c:spPr>
            <c:extLst>
              <c:ext xmlns:c16="http://schemas.microsoft.com/office/drawing/2014/chart" uri="{C3380CC4-5D6E-409C-BE32-E72D297353CC}">
                <c16:uniqueId val="{00000003-73E4-42B3-9376-BADD6017530A}"/>
              </c:ext>
            </c:extLst>
          </c:dPt>
          <c:dPt>
            <c:idx val="2"/>
            <c:bubble3D val="0"/>
            <c:spPr>
              <a:gradFill>
                <a:gsLst>
                  <a:gs pos="100000">
                    <a:schemeClr val="accent3">
                      <a:lumMod val="60000"/>
                      <a:lumOff val="40000"/>
                    </a:schemeClr>
                  </a:gs>
                  <a:gs pos="0">
                    <a:schemeClr val="accent3"/>
                  </a:gs>
                </a:gsLst>
                <a:lin ang="5400000" scaled="0"/>
              </a:gradFill>
              <a:ln w="22225">
                <a:solidFill>
                  <a:schemeClr val="accent1"/>
                </a:solidFill>
              </a:ln>
              <a:effectLst/>
            </c:spPr>
            <c:extLst>
              <c:ext xmlns:c16="http://schemas.microsoft.com/office/drawing/2014/chart" uri="{C3380CC4-5D6E-409C-BE32-E72D297353CC}">
                <c16:uniqueId val="{00000005-73E4-42B3-9376-BADD6017530A}"/>
              </c:ext>
            </c:extLst>
          </c:dPt>
          <c:dPt>
            <c:idx val="3"/>
            <c:bubble3D val="0"/>
            <c:spPr>
              <a:gradFill>
                <a:gsLst>
                  <a:gs pos="100000">
                    <a:schemeClr val="accent4">
                      <a:lumMod val="60000"/>
                      <a:lumOff val="40000"/>
                    </a:schemeClr>
                  </a:gs>
                  <a:gs pos="0">
                    <a:schemeClr val="accent4"/>
                  </a:gs>
                </a:gsLst>
                <a:lin ang="5400000" scaled="0"/>
              </a:gradFill>
              <a:ln w="22225">
                <a:solidFill>
                  <a:schemeClr val="accent1"/>
                </a:solidFill>
              </a:ln>
              <a:effectLst/>
            </c:spPr>
            <c:extLst>
              <c:ext xmlns:c16="http://schemas.microsoft.com/office/drawing/2014/chart" uri="{C3380CC4-5D6E-409C-BE32-E72D297353CC}">
                <c16:uniqueId val="{00000007-73E4-42B3-9376-BADD6017530A}"/>
              </c:ext>
            </c:extLst>
          </c:dPt>
          <c:dPt>
            <c:idx val="4"/>
            <c:bubble3D val="0"/>
            <c:spPr>
              <a:gradFill>
                <a:gsLst>
                  <a:gs pos="100000">
                    <a:schemeClr val="accent5">
                      <a:lumMod val="60000"/>
                      <a:lumOff val="40000"/>
                    </a:schemeClr>
                  </a:gs>
                  <a:gs pos="0">
                    <a:schemeClr val="accent5"/>
                  </a:gs>
                </a:gsLst>
                <a:lin ang="5400000" scaled="0"/>
              </a:gradFill>
              <a:ln w="22225">
                <a:solidFill>
                  <a:schemeClr val="accent1"/>
                </a:solidFill>
              </a:ln>
              <a:effectLst/>
            </c:spPr>
            <c:extLst>
              <c:ext xmlns:c16="http://schemas.microsoft.com/office/drawing/2014/chart" uri="{C3380CC4-5D6E-409C-BE32-E72D297353CC}">
                <c16:uniqueId val="{00000009-73E4-42B3-9376-BADD6017530A}"/>
              </c:ext>
            </c:extLst>
          </c:dPt>
          <c:dLbls>
            <c:dLbl>
              <c:idx val="0"/>
              <c:layout>
                <c:manualLayout>
                  <c:x val="-7.639832087235153E-2"/>
                  <c:y val="5.48923884514435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3E4-42B3-9376-BADD6017530A}"/>
                </c:ext>
              </c:extLst>
            </c:dLbl>
            <c:dLbl>
              <c:idx val="3"/>
              <c:layout>
                <c:manualLayout>
                  <c:x val="2.4527848845392729E-2"/>
                  <c:y val="-0.1019568122166547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3E4-42B3-9376-BADD6017530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повернуто</c:v>
                </c:pt>
                <c:pt idx="1">
                  <c:v>залишено без розгляду</c:v>
                </c:pt>
                <c:pt idx="2">
                  <c:v>відмовлено у відкритті</c:v>
                </c:pt>
                <c:pt idx="3">
                  <c:v>відкрито провадження</c:v>
                </c:pt>
                <c:pt idx="4">
                  <c:v>не вирішено питання про відкриття провадження </c:v>
                </c:pt>
              </c:strCache>
            </c:strRef>
          </c:cat>
          <c:val>
            <c:numRef>
              <c:f>Лист1!$B$2:$B$6</c:f>
              <c:numCache>
                <c:formatCode>0.0%</c:formatCode>
                <c:ptCount val="5"/>
                <c:pt idx="0" formatCode="0%">
                  <c:v>0.16</c:v>
                </c:pt>
                <c:pt idx="1">
                  <c:v>5.0000000000000001E-3</c:v>
                </c:pt>
                <c:pt idx="2">
                  <c:v>2.7E-2</c:v>
                </c:pt>
                <c:pt idx="3">
                  <c:v>0.73399999999999999</c:v>
                </c:pt>
                <c:pt idx="4">
                  <c:v>7.4999999999999997E-2</c:v>
                </c:pt>
              </c:numCache>
            </c:numRef>
          </c:val>
          <c:extLst>
            <c:ext xmlns:c16="http://schemas.microsoft.com/office/drawing/2014/chart" uri="{C3380CC4-5D6E-409C-BE32-E72D297353CC}">
              <c16:uniqueId val="{0000000A-73E4-42B3-9376-BADD6017530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7191766644311413"/>
          <c:y val="0.27123884514435698"/>
          <c:w val="0.3028457404969489"/>
          <c:h val="0.55000715819613455"/>
        </c:manualLayout>
      </c:layout>
      <c:overlay val="0"/>
      <c:spPr>
        <a:solidFill>
          <a:schemeClr val="lt1">
            <a:alpha val="50000"/>
          </a:schemeClr>
        </a:solid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ru-RU"/>
              <a:t>Розгляд позовних заяв у 1 півріччі 2017 року</a:t>
            </a:r>
          </a:p>
          <a:p>
            <a:pPr>
              <a:defRPr/>
            </a:pPr>
            <a:endParaRPr lang="ru-RU"/>
          </a:p>
        </c:rich>
      </c:tx>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ru-RU"/>
        </a:p>
      </c:txPr>
    </c:title>
    <c:autoTitleDeleted val="0"/>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49BD-4F25-830C-D448A75E60BF}"/>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49BD-4F25-830C-D448A75E60BF}"/>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49BD-4F25-830C-D448A75E60BF}"/>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49BD-4F25-830C-D448A75E60BF}"/>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49BD-4F25-830C-D448A75E60BF}"/>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повернуто</c:v>
                </c:pt>
                <c:pt idx="1">
                  <c:v>залишено без розгляду</c:v>
                </c:pt>
                <c:pt idx="2">
                  <c:v>відмовлено у відкритті</c:v>
                </c:pt>
                <c:pt idx="3">
                  <c:v>відкрито провадження</c:v>
                </c:pt>
                <c:pt idx="4">
                  <c:v>не вирішено питання про відкриття провадження </c:v>
                </c:pt>
              </c:strCache>
            </c:strRef>
          </c:cat>
          <c:val>
            <c:numRef>
              <c:f>Лист1!$B$2:$B$6</c:f>
              <c:numCache>
                <c:formatCode>0.0%</c:formatCode>
                <c:ptCount val="5"/>
                <c:pt idx="0">
                  <c:v>0.14199999999999999</c:v>
                </c:pt>
                <c:pt idx="1">
                  <c:v>5.0000000000000001E-3</c:v>
                </c:pt>
                <c:pt idx="2">
                  <c:v>5.3999999999999999E-2</c:v>
                </c:pt>
                <c:pt idx="3">
                  <c:v>0.79900000000000004</c:v>
                </c:pt>
                <c:pt idx="4">
                  <c:v>5.3999999999999999E-2</c:v>
                </c:pt>
              </c:numCache>
            </c:numRef>
          </c:val>
          <c:extLst>
            <c:ext xmlns:c16="http://schemas.microsoft.com/office/drawing/2014/chart" uri="{C3380CC4-5D6E-409C-BE32-E72D297353CC}">
              <c16:uniqueId val="{0000000A-49BD-4F25-830C-D448A75E60BF}"/>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67587467408158"/>
          <c:y val="0.26254259126700069"/>
          <c:w val="0.31683861299515781"/>
          <c:h val="0.58182390837508946"/>
        </c:manualLayout>
      </c:layout>
      <c:overlay val="0"/>
      <c:spPr>
        <a:solidFill>
          <a:schemeClr val="lt1">
            <a:alpha val="50000"/>
          </a:schemeClr>
        </a:solid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61FBA-4B52-4895-89B9-0CD97F95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10</Pages>
  <Words>2930</Words>
  <Characters>16704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Ващенко Ольга Вікторівна</cp:lastModifiedBy>
  <cp:revision>24</cp:revision>
  <cp:lastPrinted>2015-07-30T12:44:00Z</cp:lastPrinted>
  <dcterms:created xsi:type="dcterms:W3CDTF">2016-07-29T06:54:00Z</dcterms:created>
  <dcterms:modified xsi:type="dcterms:W3CDTF">2017-07-25T09:41:00Z</dcterms:modified>
</cp:coreProperties>
</file>