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7EE4B" w14:textId="5CE9433E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 </w:t>
      </w:r>
      <w:r w:rsidR="005A1E9F">
        <w:rPr>
          <w:rStyle w:val="a4"/>
          <w:rFonts w:ascii="Verdana" w:hAnsi="Verdana"/>
          <w:color w:val="000000"/>
          <w:sz w:val="16"/>
          <w:szCs w:val="16"/>
        </w:rPr>
        <w:t>Кодимсь</w:t>
      </w:r>
      <w:r>
        <w:rPr>
          <w:rStyle w:val="a4"/>
          <w:rFonts w:ascii="Verdana" w:hAnsi="Verdana"/>
          <w:color w:val="000000"/>
          <w:sz w:val="16"/>
          <w:szCs w:val="16"/>
        </w:rPr>
        <w:t>кий районний суд </w:t>
      </w:r>
      <w:r w:rsidR="005A1E9F">
        <w:rPr>
          <w:rStyle w:val="a4"/>
          <w:rFonts w:ascii="Verdana" w:hAnsi="Verdana"/>
          <w:color w:val="000000"/>
          <w:sz w:val="16"/>
          <w:szCs w:val="16"/>
        </w:rPr>
        <w:t>Одесь</w:t>
      </w:r>
      <w:r>
        <w:rPr>
          <w:rStyle w:val="a4"/>
          <w:rFonts w:ascii="Verdana" w:hAnsi="Verdana"/>
          <w:color w:val="000000"/>
          <w:sz w:val="16"/>
          <w:szCs w:val="16"/>
        </w:rPr>
        <w:t>кої області</w:t>
      </w:r>
    </w:p>
    <w:p w14:paraId="4F8DA2F7" w14:textId="675E9562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                                                                                                                              </w:t>
      </w:r>
      <w:r w:rsidR="005A1E9F">
        <w:rPr>
          <w:rFonts w:ascii="Verdana" w:hAnsi="Verdana"/>
          <w:color w:val="000000"/>
          <w:sz w:val="16"/>
          <w:szCs w:val="16"/>
        </w:rPr>
        <w:t>660</w:t>
      </w:r>
      <w:r>
        <w:rPr>
          <w:rFonts w:ascii="Verdana" w:hAnsi="Verdana"/>
          <w:color w:val="000000"/>
          <w:sz w:val="16"/>
          <w:szCs w:val="16"/>
        </w:rPr>
        <w:t xml:space="preserve">00, м. </w:t>
      </w:r>
      <w:r w:rsidR="005A1E9F">
        <w:rPr>
          <w:rFonts w:ascii="Verdana" w:hAnsi="Verdana"/>
          <w:color w:val="000000"/>
          <w:sz w:val="16"/>
          <w:szCs w:val="16"/>
        </w:rPr>
        <w:t>Кодима</w:t>
      </w:r>
      <w:r>
        <w:rPr>
          <w:rFonts w:ascii="Verdana" w:hAnsi="Verdana"/>
          <w:color w:val="000000"/>
          <w:sz w:val="16"/>
          <w:szCs w:val="16"/>
        </w:rPr>
        <w:t xml:space="preserve">, </w:t>
      </w:r>
      <w:proofErr w:type="spellStart"/>
      <w:r w:rsidR="005A1E9F">
        <w:rPr>
          <w:rFonts w:ascii="Verdana" w:hAnsi="Verdana"/>
          <w:color w:val="000000"/>
          <w:sz w:val="16"/>
          <w:szCs w:val="16"/>
        </w:rPr>
        <w:t>пл</w:t>
      </w:r>
      <w:proofErr w:type="spellEnd"/>
      <w:r>
        <w:rPr>
          <w:rFonts w:ascii="Verdana" w:hAnsi="Verdana"/>
          <w:color w:val="000000"/>
          <w:sz w:val="16"/>
          <w:szCs w:val="16"/>
        </w:rPr>
        <w:t>.</w:t>
      </w:r>
      <w:r w:rsidR="005A1E9F">
        <w:rPr>
          <w:rFonts w:ascii="Verdana" w:hAnsi="Verdana"/>
          <w:color w:val="000000"/>
          <w:sz w:val="16"/>
          <w:szCs w:val="16"/>
        </w:rPr>
        <w:t xml:space="preserve"> Перемоги, 1а</w:t>
      </w:r>
    </w:p>
    <w:p w14:paraId="07B1B0E8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 Відповідач:</w:t>
      </w:r>
    </w:p>
    <w:p w14:paraId="46DC5939" w14:textId="2F779B26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 ______________________</w:t>
      </w:r>
    </w:p>
    <w:p w14:paraId="0E57A83E" w14:textId="4DE97CDD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 Адреса:</w:t>
      </w:r>
      <w:r>
        <w:rPr>
          <w:rFonts w:ascii="Verdana" w:hAnsi="Verdana"/>
          <w:color w:val="000000"/>
          <w:sz w:val="16"/>
          <w:szCs w:val="16"/>
        </w:rPr>
        <w:t> _________________</w:t>
      </w:r>
      <w:bookmarkStart w:id="0" w:name="_GoBack"/>
      <w:bookmarkEnd w:id="0"/>
    </w:p>
    <w:p w14:paraId="53DDFF68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 Тел.: +380_________________</w:t>
      </w:r>
    </w:p>
    <w:p w14:paraId="069C0B0E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 Представник Відповідача</w:t>
      </w:r>
    </w:p>
    <w:p w14:paraId="2B60DC7F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 Адвокат</w:t>
      </w:r>
    </w:p>
    <w:p w14:paraId="3DF7C7C2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 ____________________</w:t>
      </w:r>
    </w:p>
    <w:p w14:paraId="65B72C39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 Адреса:</w:t>
      </w:r>
      <w:r>
        <w:rPr>
          <w:rFonts w:ascii="Verdana" w:hAnsi="Verdana"/>
          <w:color w:val="000000"/>
          <w:sz w:val="16"/>
          <w:szCs w:val="16"/>
        </w:rPr>
        <w:t> __________________</w:t>
      </w:r>
    </w:p>
    <w:p w14:paraId="3F28833D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 Тел.: +380_________________</w:t>
      </w:r>
    </w:p>
    <w:p w14:paraId="103F90A8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 Суддя:_________________</w:t>
      </w:r>
    </w:p>
    <w:p w14:paraId="719D3A2C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 Справа №__________________</w:t>
      </w:r>
    </w:p>
    <w:p w14:paraId="37CD8C37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                                   Провадження по справі</w:t>
      </w:r>
    </w:p>
    <w:p w14:paraId="6388F8EA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№_________________</w:t>
      </w:r>
    </w:p>
    <w:p w14:paraId="18C2082B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ab/>
      </w:r>
      <w:r>
        <w:rPr>
          <w:rFonts w:ascii="Verdana" w:hAnsi="Verdana"/>
          <w:color w:val="000000"/>
          <w:sz w:val="16"/>
          <w:szCs w:val="16"/>
        </w:rPr>
        <w:tab/>
      </w:r>
      <w:r>
        <w:rPr>
          <w:rFonts w:ascii="Verdana" w:hAnsi="Verdana"/>
          <w:color w:val="000000"/>
          <w:sz w:val="16"/>
          <w:szCs w:val="16"/>
        </w:rPr>
        <w:tab/>
      </w:r>
      <w:r>
        <w:rPr>
          <w:rFonts w:ascii="Verdana" w:hAnsi="Verdana"/>
          <w:color w:val="000000"/>
          <w:sz w:val="16"/>
          <w:szCs w:val="16"/>
        </w:rPr>
        <w:tab/>
        <w:t xml:space="preserve">               </w:t>
      </w:r>
      <w:r>
        <w:rPr>
          <w:rStyle w:val="a4"/>
          <w:rFonts w:ascii="Verdana" w:hAnsi="Verdana"/>
          <w:color w:val="000000"/>
          <w:sz w:val="16"/>
          <w:szCs w:val="16"/>
        </w:rPr>
        <w:t xml:space="preserve">                                                      </w:t>
      </w:r>
    </w:p>
    <w:p w14:paraId="66C02752" w14:textId="77777777" w:rsidR="005E61B1" w:rsidRDefault="005E61B1" w:rsidP="005E61B1">
      <w:pPr>
        <w:pStyle w:val="a3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</w:t>
      </w:r>
    </w:p>
    <w:p w14:paraId="74B15C7D" w14:textId="77777777" w:rsidR="005E61B1" w:rsidRDefault="005E61B1" w:rsidP="005E61B1">
      <w:pPr>
        <w:pStyle w:val="a3"/>
        <w:jc w:val="both"/>
        <w:rPr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                   Клопотання</w:t>
      </w:r>
    </w:p>
    <w:p w14:paraId="5336103C" w14:textId="77777777" w:rsidR="005E61B1" w:rsidRDefault="005E61B1" w:rsidP="005E61B1">
      <w:pPr>
        <w:pStyle w:val="a3"/>
        <w:jc w:val="both"/>
        <w:rPr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                                                                             про відкладення розгляду справи</w:t>
      </w:r>
    </w:p>
    <w:p w14:paraId="5C19AC21" w14:textId="51116494" w:rsidR="005E61B1" w:rsidRDefault="005E61B1" w:rsidP="005E61B1">
      <w:pPr>
        <w:pStyle w:val="a3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 У провадженні </w:t>
      </w:r>
      <w:r w:rsidR="005A1E9F">
        <w:rPr>
          <w:rFonts w:ascii="Verdana" w:hAnsi="Verdana"/>
          <w:color w:val="000000"/>
          <w:sz w:val="16"/>
          <w:szCs w:val="16"/>
        </w:rPr>
        <w:t>Кодимс</w:t>
      </w:r>
      <w:r>
        <w:rPr>
          <w:rFonts w:ascii="Verdana" w:hAnsi="Verdana"/>
          <w:color w:val="000000"/>
          <w:sz w:val="16"/>
          <w:szCs w:val="16"/>
        </w:rPr>
        <w:t xml:space="preserve">ького районного  суду </w:t>
      </w:r>
      <w:r w:rsidR="005A1E9F">
        <w:rPr>
          <w:rFonts w:ascii="Verdana" w:hAnsi="Verdana"/>
          <w:color w:val="000000"/>
          <w:sz w:val="16"/>
          <w:szCs w:val="16"/>
        </w:rPr>
        <w:t>Одес</w:t>
      </w:r>
      <w:r>
        <w:rPr>
          <w:rFonts w:ascii="Verdana" w:hAnsi="Verdana"/>
          <w:color w:val="000000"/>
          <w:sz w:val="16"/>
          <w:szCs w:val="16"/>
        </w:rPr>
        <w:t>ької області знаходиться</w:t>
      </w:r>
      <w:r>
        <w:rPr>
          <w:rFonts w:ascii="Verdana" w:hAnsi="Verdana"/>
          <w:color w:val="000000"/>
          <w:sz w:val="16"/>
          <w:szCs w:val="16"/>
        </w:rPr>
        <w:br/>
        <w:t>справа №,_______ провадження №_________ </w:t>
      </w:r>
      <w:r>
        <w:rPr>
          <w:rStyle w:val="a5"/>
          <w:rFonts w:ascii="Verdana" w:hAnsi="Verdana"/>
          <w:color w:val="000000"/>
          <w:sz w:val="16"/>
          <w:szCs w:val="16"/>
        </w:rPr>
        <w:t> </w:t>
      </w:r>
      <w:r>
        <w:rPr>
          <w:rFonts w:ascii="Verdana" w:hAnsi="Verdana"/>
          <w:color w:val="000000"/>
          <w:sz w:val="16"/>
          <w:szCs w:val="16"/>
        </w:rPr>
        <w:t>за  позовною заявою </w:t>
      </w:r>
      <w:r>
        <w:rPr>
          <w:rStyle w:val="a5"/>
          <w:rFonts w:ascii="Verdana" w:hAnsi="Verdana"/>
          <w:color w:val="000000"/>
          <w:sz w:val="16"/>
          <w:szCs w:val="16"/>
          <w:u w:val="single"/>
        </w:rPr>
        <w:t>Найменування позивача</w:t>
      </w:r>
      <w:r>
        <w:rPr>
          <w:rFonts w:ascii="Verdana" w:hAnsi="Verdana"/>
          <w:color w:val="000000"/>
          <w:sz w:val="16"/>
          <w:szCs w:val="16"/>
        </w:rPr>
        <w:t> , до </w:t>
      </w:r>
      <w:r>
        <w:rPr>
          <w:rStyle w:val="a5"/>
          <w:rFonts w:ascii="Verdana" w:hAnsi="Verdana"/>
          <w:color w:val="000000"/>
          <w:sz w:val="16"/>
          <w:szCs w:val="16"/>
          <w:u w:val="single"/>
        </w:rPr>
        <w:t>Найменування відповідача </w:t>
      </w:r>
      <w:r>
        <w:rPr>
          <w:rFonts w:ascii="Verdana" w:hAnsi="Verdana"/>
          <w:color w:val="000000"/>
          <w:sz w:val="16"/>
          <w:szCs w:val="16"/>
        </w:rPr>
        <w:t> про</w:t>
      </w:r>
      <w:r>
        <w:rPr>
          <w:rStyle w:val="a5"/>
          <w:rFonts w:ascii="Verdana" w:hAnsi="Verdana"/>
          <w:color w:val="000000"/>
          <w:sz w:val="16"/>
          <w:szCs w:val="16"/>
          <w:u w:val="single"/>
        </w:rPr>
        <w:t> предмет спору</w:t>
      </w:r>
      <w:r>
        <w:rPr>
          <w:rFonts w:ascii="Verdana" w:hAnsi="Verdana"/>
          <w:color w:val="000000"/>
          <w:sz w:val="16"/>
          <w:szCs w:val="16"/>
        </w:rPr>
        <w:t>.</w:t>
      </w:r>
    </w:p>
    <w:p w14:paraId="5FED6220" w14:textId="77777777" w:rsidR="005E61B1" w:rsidRDefault="005E61B1" w:rsidP="005E61B1">
      <w:pPr>
        <w:pStyle w:val="a3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Розгляд справи призначено на _______ року.</w:t>
      </w:r>
    </w:p>
    <w:p w14:paraId="30DA544C" w14:textId="77777777" w:rsidR="005E61B1" w:rsidRDefault="005E61B1" w:rsidP="005E61B1">
      <w:pPr>
        <w:pStyle w:val="a3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З 12 березня до 3 квітня 2020 року в Україні запроваджено карантин через спалах у світі </w:t>
      </w:r>
      <w:proofErr w:type="spellStart"/>
      <w:r>
        <w:rPr>
          <w:rFonts w:ascii="Verdana" w:hAnsi="Verdana"/>
          <w:color w:val="000000"/>
          <w:sz w:val="16"/>
          <w:szCs w:val="16"/>
        </w:rPr>
        <w:t>короновірусу</w:t>
      </w:r>
      <w:proofErr w:type="spellEnd"/>
      <w:r>
        <w:rPr>
          <w:rFonts w:ascii="Verdana" w:hAnsi="Verdana"/>
          <w:color w:val="000000"/>
          <w:sz w:val="16"/>
          <w:szCs w:val="16"/>
        </w:rPr>
        <w:t>. Таке рішення було прийнято на засіданні Кабінету Міністрів України у середу, 11 березня 2020р.</w:t>
      </w:r>
    </w:p>
    <w:p w14:paraId="42E0A5F3" w14:textId="77777777" w:rsidR="005E61B1" w:rsidRDefault="005E61B1" w:rsidP="005E61B1">
      <w:pPr>
        <w:pStyle w:val="a3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Рада суддів України 11 березня 2020р. звернулася з листом до громадян, які є учасниками судових процесів, з проханням утриматися від участі у судових засіданнях, якщо слухання не передбачають обов’язкової присутності учасників сторін (копія листа додається).</w:t>
      </w:r>
    </w:p>
    <w:p w14:paraId="3F4B39EA" w14:textId="6D29A58D" w:rsidR="005E61B1" w:rsidRDefault="005E61B1" w:rsidP="005E61B1">
      <w:pPr>
        <w:pStyle w:val="a3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З огляду на це, та у зв’язку з запровадженням карантину у м. </w:t>
      </w:r>
      <w:r w:rsidR="005A1E9F">
        <w:rPr>
          <w:rFonts w:ascii="Verdana" w:hAnsi="Verdana"/>
          <w:color w:val="000000"/>
          <w:sz w:val="16"/>
          <w:szCs w:val="16"/>
        </w:rPr>
        <w:t>Кодима</w:t>
      </w:r>
      <w:r>
        <w:rPr>
          <w:rFonts w:ascii="Verdana" w:hAnsi="Verdana"/>
          <w:color w:val="000000"/>
          <w:sz w:val="16"/>
          <w:szCs w:val="16"/>
        </w:rPr>
        <w:t>, прошу відкласти розгляд справи на іншу дату.</w:t>
      </w:r>
    </w:p>
    <w:p w14:paraId="43F9894B" w14:textId="77777777" w:rsidR="005E61B1" w:rsidRDefault="005E61B1" w:rsidP="005E61B1">
      <w:pPr>
        <w:pStyle w:val="a3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</w:t>
      </w:r>
    </w:p>
    <w:p w14:paraId="5714E06E" w14:textId="77777777" w:rsidR="005E61B1" w:rsidRDefault="005E61B1" w:rsidP="005E61B1">
      <w:pPr>
        <w:pStyle w:val="a3"/>
        <w:rPr>
          <w:rStyle w:val="a4"/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Додаток.</w:t>
      </w:r>
    </w:p>
    <w:p w14:paraId="56F2C229" w14:textId="77777777" w:rsidR="005E61B1" w:rsidRDefault="005E61B1" w:rsidP="005E61B1">
      <w:pPr>
        <w:pStyle w:val="a3"/>
        <w:tabs>
          <w:tab w:val="left" w:pos="7087"/>
        </w:tabs>
        <w:rPr>
          <w:rFonts w:ascii="Verdana" w:hAnsi="Verdana"/>
          <w:color w:val="000000"/>
          <w:sz w:val="16"/>
          <w:szCs w:val="16"/>
        </w:rPr>
      </w:pPr>
      <w:r>
        <w:rPr>
          <w:rStyle w:val="a4"/>
          <w:rFonts w:ascii="Verdana" w:hAnsi="Verdana"/>
          <w:color w:val="000000"/>
          <w:sz w:val="16"/>
          <w:szCs w:val="16"/>
        </w:rPr>
        <w:t>ДАТА</w:t>
      </w:r>
      <w:r>
        <w:rPr>
          <w:rStyle w:val="a4"/>
          <w:rFonts w:ascii="Verdana" w:hAnsi="Verdana"/>
          <w:color w:val="000000"/>
          <w:sz w:val="16"/>
          <w:szCs w:val="16"/>
        </w:rPr>
        <w:tab/>
        <w:t>ПІДПИС</w:t>
      </w:r>
    </w:p>
    <w:sectPr w:rsidR="005E61B1" w:rsidSect="002705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1B1"/>
    <w:rsid w:val="00087110"/>
    <w:rsid w:val="00192F58"/>
    <w:rsid w:val="00236F4F"/>
    <w:rsid w:val="0027055D"/>
    <w:rsid w:val="00271548"/>
    <w:rsid w:val="00274103"/>
    <w:rsid w:val="005A1E9F"/>
    <w:rsid w:val="005E61B1"/>
    <w:rsid w:val="00761F39"/>
    <w:rsid w:val="00A850A2"/>
    <w:rsid w:val="00D4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A210"/>
  <w15:docId w15:val="{EDA1A16B-CC74-471E-9653-FDB9CC96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E61B1"/>
    <w:rPr>
      <w:b/>
      <w:bCs/>
    </w:rPr>
  </w:style>
  <w:style w:type="character" w:styleId="a5">
    <w:name w:val="Emphasis"/>
    <w:basedOn w:val="a0"/>
    <w:uiPriority w:val="20"/>
    <w:qFormat/>
    <w:rsid w:val="005E61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4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1946</Words>
  <Characters>1110</Characters>
  <Application>Microsoft Office Word</Application>
  <DocSecurity>0</DocSecurity>
  <Lines>9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Паламарчук (VRU-GAMEMAX02 - i.palamarchuk)</dc:creator>
  <cp:keywords/>
  <dc:description/>
  <cp:lastModifiedBy>Admin</cp:lastModifiedBy>
  <cp:revision>3</cp:revision>
  <dcterms:created xsi:type="dcterms:W3CDTF">2020-03-18T06:47:00Z</dcterms:created>
  <dcterms:modified xsi:type="dcterms:W3CDTF">2020-03-18T06:49:00Z</dcterms:modified>
</cp:coreProperties>
</file>