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9601" w:type="dxa"/>
        <w:tblInd w:w="0" w:type="dxa"/>
        <w:tblLook w:val="04A0"/>
      </w:tblPr>
      <w:tblGrid>
        <w:gridCol w:w="9601"/>
      </w:tblGrid>
      <w:tr w:rsidR="00BD6390" w:rsidTr="00BD6390">
        <w:trPr>
          <w:trHeight w:val="1779"/>
        </w:trPr>
        <w:tc>
          <w:tcPr>
            <w:tcW w:w="9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390" w:rsidRDefault="00BD639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Базові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роботи</w:t>
            </w:r>
            <w:proofErr w:type="spellEnd"/>
            <w:r>
              <w:rPr>
                <w:b/>
              </w:rPr>
              <w:t xml:space="preserve"> </w:t>
            </w:r>
          </w:p>
          <w:p w:rsidR="00BD6390" w:rsidRDefault="00BD639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Житомирського</w:t>
            </w:r>
            <w:proofErr w:type="spell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окружного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адміністративного</w:t>
            </w:r>
            <w:proofErr w:type="spellEnd"/>
            <w:r>
              <w:rPr>
                <w:b/>
              </w:rPr>
              <w:t xml:space="preserve"> суду</w:t>
            </w:r>
          </w:p>
          <w:p w:rsidR="00BD6390" w:rsidRDefault="00BD6390">
            <w:pPr>
              <w:jc w:val="center"/>
            </w:pPr>
            <w:r>
              <w:rPr>
                <w:b/>
              </w:rPr>
              <w:t xml:space="preserve">за 2018 </w:t>
            </w:r>
            <w:proofErr w:type="spellStart"/>
            <w:proofErr w:type="gramStart"/>
            <w:r>
              <w:rPr>
                <w:b/>
              </w:rPr>
              <w:t>р</w:t>
            </w:r>
            <w:proofErr w:type="gramEnd"/>
            <w:r>
              <w:rPr>
                <w:b/>
              </w:rPr>
              <w:t>ік</w:t>
            </w:r>
            <w:proofErr w:type="spellEnd"/>
          </w:p>
          <w:p w:rsidR="00BD6390" w:rsidRDefault="00BD6390">
            <w:pPr>
              <w:jc w:val="center"/>
            </w:pPr>
          </w:p>
          <w:p w:rsidR="00BD6390" w:rsidRDefault="00BD639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Згідно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рішення</w:t>
            </w:r>
            <w:proofErr w:type="spellEnd"/>
            <w:proofErr w:type="gramStart"/>
            <w:r>
              <w:rPr>
                <w:sz w:val="20"/>
                <w:szCs w:val="20"/>
              </w:rPr>
              <w:t xml:space="preserve"> Р</w:t>
            </w:r>
            <w:proofErr w:type="gramEnd"/>
            <w:r>
              <w:rPr>
                <w:sz w:val="20"/>
                <w:szCs w:val="20"/>
              </w:rPr>
              <w:t xml:space="preserve">ади </w:t>
            </w:r>
            <w:proofErr w:type="spellStart"/>
            <w:r>
              <w:rPr>
                <w:sz w:val="20"/>
                <w:szCs w:val="20"/>
              </w:rPr>
              <w:t>суддів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України</w:t>
            </w:r>
            <w:proofErr w:type="spellEnd"/>
            <w:r>
              <w:rPr>
                <w:sz w:val="20"/>
                <w:szCs w:val="20"/>
              </w:rPr>
              <w:t xml:space="preserve"> №28 </w:t>
            </w:r>
            <w:proofErr w:type="spellStart"/>
            <w:r>
              <w:rPr>
                <w:sz w:val="20"/>
                <w:szCs w:val="20"/>
              </w:rPr>
              <w:t>від</w:t>
            </w:r>
            <w:proofErr w:type="spellEnd"/>
            <w:r>
              <w:rPr>
                <w:sz w:val="20"/>
                <w:szCs w:val="20"/>
              </w:rPr>
              <w:t xml:space="preserve"> 02 </w:t>
            </w:r>
            <w:proofErr w:type="spellStart"/>
            <w:r>
              <w:rPr>
                <w:sz w:val="20"/>
                <w:szCs w:val="20"/>
              </w:rPr>
              <w:t>квітня</w:t>
            </w:r>
            <w:proofErr w:type="spellEnd"/>
            <w:r>
              <w:rPr>
                <w:sz w:val="20"/>
                <w:szCs w:val="20"/>
              </w:rPr>
              <w:t xml:space="preserve"> 2015 року*</w:t>
            </w:r>
          </w:p>
        </w:tc>
      </w:tr>
    </w:tbl>
    <w:p w:rsidR="00BD6390" w:rsidRDefault="00BD6390" w:rsidP="00BD6390"/>
    <w:tbl>
      <w:tblPr>
        <w:tblStyle w:val="a4"/>
        <w:tblW w:w="0" w:type="auto"/>
        <w:tblInd w:w="0" w:type="dxa"/>
        <w:tblLook w:val="04A0"/>
      </w:tblPr>
      <w:tblGrid>
        <w:gridCol w:w="675"/>
        <w:gridCol w:w="5705"/>
        <w:gridCol w:w="3191"/>
      </w:tblGrid>
      <w:tr w:rsidR="00BD6390" w:rsidTr="00BD6390">
        <w:tc>
          <w:tcPr>
            <w:tcW w:w="6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Default="00BD63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57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Default="00BD639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Показник</w:t>
            </w:r>
            <w:proofErr w:type="spellEnd"/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Default="00BD639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Дан</w:t>
            </w:r>
            <w:proofErr w:type="gramEnd"/>
            <w:r>
              <w:rPr>
                <w:sz w:val="20"/>
                <w:szCs w:val="20"/>
              </w:rPr>
              <w:t>і</w:t>
            </w:r>
            <w:proofErr w:type="spellEnd"/>
            <w:r>
              <w:rPr>
                <w:sz w:val="20"/>
                <w:szCs w:val="20"/>
              </w:rPr>
              <w:t xml:space="preserve"> за </w:t>
            </w:r>
            <w:proofErr w:type="spellStart"/>
            <w:r>
              <w:rPr>
                <w:sz w:val="20"/>
                <w:szCs w:val="20"/>
              </w:rPr>
              <w:t>звітній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період</w:t>
            </w:r>
            <w:proofErr w:type="spellEnd"/>
          </w:p>
        </w:tc>
      </w:tr>
      <w:tr w:rsidR="00BD6390" w:rsidTr="00BD6390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6390" w:rsidRDefault="00BD639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6390" w:rsidRDefault="00BD6390">
            <w:pPr>
              <w:rPr>
                <w:sz w:val="20"/>
                <w:szCs w:val="20"/>
              </w:rPr>
            </w:pP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390" w:rsidRDefault="00BD6390">
            <w:pPr>
              <w:jc w:val="center"/>
              <w:rPr>
                <w:lang w:val="en-US"/>
              </w:rPr>
            </w:pPr>
          </w:p>
        </w:tc>
      </w:tr>
      <w:tr w:rsidR="00BD6390" w:rsidTr="00BD6390">
        <w:trPr>
          <w:trHeight w:val="397"/>
        </w:trPr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Default="00BD6390" w:rsidP="00BB49D0">
            <w:pPr>
              <w:pStyle w:val="a3"/>
              <w:numPr>
                <w:ilvl w:val="0"/>
                <w:numId w:val="1"/>
              </w:num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Вихідні дані автоматизованої системи діловодства</w:t>
            </w:r>
          </w:p>
        </w:tc>
      </w:tr>
      <w:tr w:rsidR="00BD6390" w:rsidTr="00BD6390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Default="00BD6390">
            <w:pPr>
              <w:rPr>
                <w:lang w:val="en-US"/>
              </w:rPr>
            </w:pPr>
            <w:r>
              <w:rPr>
                <w:lang w:val="en-US"/>
              </w:rPr>
              <w:t>I.1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Default="00BD6390">
            <w:pPr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Кількість</w:t>
            </w:r>
            <w:proofErr w:type="spellEnd"/>
            <w:r>
              <w:rPr>
                <w:rFonts w:cs="Times New Roman"/>
              </w:rPr>
              <w:t xml:space="preserve"> справ та </w:t>
            </w:r>
            <w:proofErr w:type="spellStart"/>
            <w:proofErr w:type="gramStart"/>
            <w:r>
              <w:rPr>
                <w:rFonts w:cs="Times New Roman"/>
              </w:rPr>
              <w:t>матер</w:t>
            </w:r>
            <w:proofErr w:type="gramEnd"/>
            <w:r>
              <w:rPr>
                <w:rFonts w:cs="Times New Roman"/>
              </w:rPr>
              <w:t>іалів</w:t>
            </w:r>
            <w:proofErr w:type="spellEnd"/>
            <w:r>
              <w:rPr>
                <w:rFonts w:cs="Times New Roman"/>
              </w:rPr>
              <w:t xml:space="preserve">, </w:t>
            </w:r>
            <w:proofErr w:type="spellStart"/>
            <w:r>
              <w:rPr>
                <w:rFonts w:cs="Times New Roman"/>
              </w:rPr>
              <w:t>що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перебувають</w:t>
            </w:r>
            <w:proofErr w:type="spellEnd"/>
            <w:r>
              <w:rPr>
                <w:rFonts w:cs="Times New Roman"/>
              </w:rPr>
              <w:t xml:space="preserve"> на </w:t>
            </w:r>
            <w:proofErr w:type="spellStart"/>
            <w:r>
              <w:rPr>
                <w:rFonts w:cs="Times New Roman"/>
              </w:rPr>
              <w:t>розгляді</w:t>
            </w:r>
            <w:proofErr w:type="spellEnd"/>
            <w:r>
              <w:rPr>
                <w:rFonts w:cs="Times New Roman"/>
              </w:rPr>
              <w:t xml:space="preserve"> на початок </w:t>
            </w:r>
            <w:proofErr w:type="spellStart"/>
            <w:r>
              <w:rPr>
                <w:rFonts w:cs="Times New Roman"/>
              </w:rPr>
              <w:t>звітного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періоду</w:t>
            </w:r>
            <w:proofErr w:type="spellEnd"/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Default="00BD6390">
            <w:pPr>
              <w:jc w:val="center"/>
              <w:rPr>
                <w:b/>
              </w:rPr>
            </w:pPr>
            <w:r>
              <w:rPr>
                <w:b/>
              </w:rPr>
              <w:t>947</w:t>
            </w:r>
          </w:p>
        </w:tc>
      </w:tr>
      <w:tr w:rsidR="00BD6390" w:rsidTr="00BD6390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Default="00BD6390">
            <w:pPr>
              <w:rPr>
                <w:lang w:val="en-US"/>
              </w:rPr>
            </w:pPr>
            <w:r>
              <w:rPr>
                <w:lang w:val="en-US"/>
              </w:rPr>
              <w:t>I.2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Default="00BD6390">
            <w:pPr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Кількість</w:t>
            </w:r>
            <w:proofErr w:type="spellEnd"/>
            <w:r>
              <w:rPr>
                <w:rFonts w:cs="Times New Roman"/>
              </w:rPr>
              <w:t xml:space="preserve"> справ та </w:t>
            </w:r>
            <w:proofErr w:type="spellStart"/>
            <w:proofErr w:type="gramStart"/>
            <w:r>
              <w:rPr>
                <w:rFonts w:cs="Times New Roman"/>
              </w:rPr>
              <w:t>матер</w:t>
            </w:r>
            <w:proofErr w:type="gramEnd"/>
            <w:r>
              <w:rPr>
                <w:rFonts w:cs="Times New Roman"/>
              </w:rPr>
              <w:t>іалів</w:t>
            </w:r>
            <w:proofErr w:type="spellEnd"/>
            <w:r>
              <w:rPr>
                <w:rFonts w:cs="Times New Roman"/>
              </w:rPr>
              <w:t xml:space="preserve">, </w:t>
            </w:r>
            <w:proofErr w:type="spellStart"/>
            <w:r>
              <w:rPr>
                <w:rFonts w:cs="Times New Roman"/>
              </w:rPr>
              <w:t>що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надійшла</w:t>
            </w:r>
            <w:proofErr w:type="spellEnd"/>
            <w:r>
              <w:rPr>
                <w:rFonts w:cs="Times New Roman"/>
              </w:rPr>
              <w:t xml:space="preserve"> на </w:t>
            </w:r>
            <w:proofErr w:type="spellStart"/>
            <w:r>
              <w:rPr>
                <w:rFonts w:cs="Times New Roman"/>
              </w:rPr>
              <w:t>розгляд</w:t>
            </w:r>
            <w:proofErr w:type="spellEnd"/>
            <w:r>
              <w:rPr>
                <w:rFonts w:cs="Times New Roman"/>
              </w:rPr>
              <w:t xml:space="preserve"> за </w:t>
            </w:r>
            <w:proofErr w:type="spellStart"/>
            <w:r>
              <w:rPr>
                <w:rFonts w:cs="Times New Roman"/>
              </w:rPr>
              <w:t>звітній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період</w:t>
            </w:r>
            <w:proofErr w:type="spellEnd"/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Default="00BD6390">
            <w:pPr>
              <w:jc w:val="center"/>
              <w:rPr>
                <w:b/>
              </w:rPr>
            </w:pPr>
            <w:r>
              <w:rPr>
                <w:b/>
              </w:rPr>
              <w:t>7603</w:t>
            </w:r>
          </w:p>
        </w:tc>
      </w:tr>
      <w:tr w:rsidR="00BD6390" w:rsidTr="00BD6390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Default="00BD6390">
            <w:pPr>
              <w:rPr>
                <w:lang w:val="en-US"/>
              </w:rPr>
            </w:pPr>
            <w:r>
              <w:rPr>
                <w:lang w:val="en-US"/>
              </w:rPr>
              <w:t>I.3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Default="00BD6390">
            <w:proofErr w:type="spellStart"/>
            <w:r>
              <w:t>Кількість</w:t>
            </w:r>
            <w:proofErr w:type="spellEnd"/>
            <w:r>
              <w:t xml:space="preserve"> </w:t>
            </w:r>
            <w:proofErr w:type="spellStart"/>
            <w:r>
              <w:t>розглянутих</w:t>
            </w:r>
            <w:proofErr w:type="spellEnd"/>
            <w:r>
              <w:t xml:space="preserve"> справ та </w:t>
            </w:r>
            <w:proofErr w:type="spellStart"/>
            <w:proofErr w:type="gramStart"/>
            <w:r>
              <w:t>матер</w:t>
            </w:r>
            <w:proofErr w:type="gramEnd"/>
            <w:r>
              <w:t>іалів</w:t>
            </w:r>
            <w:proofErr w:type="spellEnd"/>
            <w:r>
              <w:t xml:space="preserve"> за </w:t>
            </w:r>
            <w:proofErr w:type="spellStart"/>
            <w:r>
              <w:t>звітній</w:t>
            </w:r>
            <w:proofErr w:type="spellEnd"/>
            <w:r>
              <w:t xml:space="preserve"> </w:t>
            </w:r>
            <w:proofErr w:type="spellStart"/>
            <w:r>
              <w:t>період</w:t>
            </w:r>
            <w:proofErr w:type="spellEnd"/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Default="00BD6390">
            <w:pPr>
              <w:jc w:val="center"/>
              <w:rPr>
                <w:b/>
              </w:rPr>
            </w:pPr>
            <w:r>
              <w:rPr>
                <w:b/>
              </w:rPr>
              <w:t>7009</w:t>
            </w:r>
          </w:p>
        </w:tc>
      </w:tr>
      <w:tr w:rsidR="00BD6390" w:rsidTr="00BD6390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Default="00BD6390">
            <w:pPr>
              <w:rPr>
                <w:lang w:val="en-US"/>
              </w:rPr>
            </w:pPr>
            <w:r>
              <w:rPr>
                <w:lang w:val="en-US"/>
              </w:rPr>
              <w:t>I.4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Default="00BD6390">
            <w:proofErr w:type="spellStart"/>
            <w:r>
              <w:t>Кількість</w:t>
            </w:r>
            <w:proofErr w:type="spellEnd"/>
            <w:r>
              <w:t xml:space="preserve"> справ та </w:t>
            </w:r>
            <w:proofErr w:type="spellStart"/>
            <w:proofErr w:type="gramStart"/>
            <w:r>
              <w:t>матер</w:t>
            </w:r>
            <w:proofErr w:type="gramEnd"/>
            <w:r>
              <w:t>іалів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перебувають</w:t>
            </w:r>
            <w:proofErr w:type="spellEnd"/>
            <w:r>
              <w:t xml:space="preserve"> на </w:t>
            </w:r>
            <w:proofErr w:type="spellStart"/>
            <w:r>
              <w:t>розгляді</w:t>
            </w:r>
            <w:proofErr w:type="spellEnd"/>
            <w:r>
              <w:t xml:space="preserve"> на </w:t>
            </w:r>
            <w:proofErr w:type="spellStart"/>
            <w:r>
              <w:t>кінець</w:t>
            </w:r>
            <w:proofErr w:type="spellEnd"/>
            <w:r>
              <w:t xml:space="preserve"> </w:t>
            </w:r>
            <w:proofErr w:type="spellStart"/>
            <w:r>
              <w:t>звітного</w:t>
            </w:r>
            <w:proofErr w:type="spellEnd"/>
            <w:r>
              <w:t xml:space="preserve"> </w:t>
            </w:r>
            <w:proofErr w:type="spellStart"/>
            <w:r>
              <w:t>періоду</w:t>
            </w:r>
            <w:proofErr w:type="spellEnd"/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Default="00BD6390">
            <w:pPr>
              <w:jc w:val="center"/>
              <w:rPr>
                <w:b/>
              </w:rPr>
            </w:pPr>
            <w:r>
              <w:rPr>
                <w:b/>
              </w:rPr>
              <w:t>1541</w:t>
            </w:r>
          </w:p>
        </w:tc>
      </w:tr>
      <w:tr w:rsidR="00BD6390" w:rsidTr="00BD6390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Default="00BD6390">
            <w:pPr>
              <w:rPr>
                <w:lang w:val="en-US"/>
              </w:rPr>
            </w:pPr>
            <w:r>
              <w:rPr>
                <w:lang w:val="en-US"/>
              </w:rPr>
              <w:t>I.5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Default="00BD6390">
            <w:proofErr w:type="spellStart"/>
            <w:r>
              <w:t>Кількість</w:t>
            </w:r>
            <w:proofErr w:type="spellEnd"/>
            <w:r>
              <w:t xml:space="preserve"> справ та </w:t>
            </w:r>
            <w:proofErr w:type="spellStart"/>
            <w:r>
              <w:t>матеріалів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перебувають</w:t>
            </w:r>
            <w:proofErr w:type="spellEnd"/>
            <w:r>
              <w:t xml:space="preserve"> на </w:t>
            </w:r>
            <w:proofErr w:type="spellStart"/>
            <w:r>
              <w:t>розгляді</w:t>
            </w:r>
            <w:proofErr w:type="spellEnd"/>
            <w:r>
              <w:t xml:space="preserve"> </w:t>
            </w:r>
            <w:proofErr w:type="spellStart"/>
            <w:r>
              <w:t>понад</w:t>
            </w:r>
            <w:proofErr w:type="spellEnd"/>
            <w:r>
              <w:t xml:space="preserve"> один </w:t>
            </w:r>
            <w:proofErr w:type="spellStart"/>
            <w:proofErr w:type="gramStart"/>
            <w:r>
              <w:t>р</w:t>
            </w:r>
            <w:proofErr w:type="gramEnd"/>
            <w:r>
              <w:t>ік</w:t>
            </w:r>
            <w:proofErr w:type="spellEnd"/>
            <w:r>
              <w:t xml:space="preserve"> на </w:t>
            </w:r>
            <w:proofErr w:type="spellStart"/>
            <w:r>
              <w:t>кінець</w:t>
            </w:r>
            <w:proofErr w:type="spellEnd"/>
            <w:r>
              <w:t xml:space="preserve"> </w:t>
            </w:r>
            <w:proofErr w:type="spellStart"/>
            <w:r>
              <w:t>звітного</w:t>
            </w:r>
            <w:proofErr w:type="spellEnd"/>
            <w:r>
              <w:t xml:space="preserve"> </w:t>
            </w:r>
            <w:proofErr w:type="spellStart"/>
            <w:r>
              <w:t>періоду</w:t>
            </w:r>
            <w:proofErr w:type="spellEnd"/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Default="00BD6390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BD6390" w:rsidTr="00BD6390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Default="00BD6390">
            <w:pPr>
              <w:rPr>
                <w:lang w:val="en-US"/>
              </w:rPr>
            </w:pPr>
            <w:r>
              <w:rPr>
                <w:lang w:val="en-US"/>
              </w:rPr>
              <w:t>I.6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Default="00BD6390">
            <w:proofErr w:type="spellStart"/>
            <w:r>
              <w:t>Фактична</w:t>
            </w:r>
            <w:proofErr w:type="spellEnd"/>
            <w:r>
              <w:t xml:space="preserve"> </w:t>
            </w:r>
            <w:proofErr w:type="spellStart"/>
            <w:r>
              <w:t>кількість</w:t>
            </w:r>
            <w:proofErr w:type="spellEnd"/>
            <w:r>
              <w:t xml:space="preserve"> </w:t>
            </w:r>
            <w:proofErr w:type="spellStart"/>
            <w:r>
              <w:t>суддів</w:t>
            </w:r>
            <w:proofErr w:type="spellEnd"/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Default="00BD6390" w:rsidP="00BD6390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BD6390" w:rsidTr="00BD6390">
        <w:trPr>
          <w:trHeight w:val="262"/>
        </w:trPr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390" w:rsidRDefault="00BD6390">
            <w:pPr>
              <w:jc w:val="center"/>
              <w:rPr>
                <w:b/>
              </w:rPr>
            </w:pPr>
          </w:p>
        </w:tc>
      </w:tr>
      <w:tr w:rsidR="00BD6390" w:rsidTr="00BD6390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Default="00BD6390">
            <w:pPr>
              <w:rPr>
                <w:lang w:val="en-US"/>
              </w:rPr>
            </w:pPr>
            <w:r>
              <w:rPr>
                <w:lang w:val="en-US"/>
              </w:rPr>
              <w:t>II.1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Default="00BD6390">
            <w:proofErr w:type="spellStart"/>
            <w:r>
              <w:t>Кількість</w:t>
            </w:r>
            <w:proofErr w:type="spellEnd"/>
            <w:r>
              <w:t xml:space="preserve"> та </w:t>
            </w:r>
            <w:proofErr w:type="spellStart"/>
            <w:r>
              <w:t>відсоток</w:t>
            </w:r>
            <w:proofErr w:type="spellEnd"/>
            <w:r>
              <w:t xml:space="preserve"> справ та </w:t>
            </w:r>
            <w:proofErr w:type="spellStart"/>
            <w:r>
              <w:t>матеріалів</w:t>
            </w:r>
            <w:proofErr w:type="spellEnd"/>
            <w:r>
              <w:t xml:space="preserve">, </w:t>
            </w:r>
            <w:proofErr w:type="spellStart"/>
            <w:r>
              <w:t>загальний</w:t>
            </w:r>
            <w:proofErr w:type="spellEnd"/>
            <w:r>
              <w:t xml:space="preserve"> </w:t>
            </w:r>
            <w:proofErr w:type="spellStart"/>
            <w:r>
              <w:t>термін</w:t>
            </w:r>
            <w:proofErr w:type="spellEnd"/>
            <w:r>
              <w:t xml:space="preserve"> </w:t>
            </w:r>
            <w:proofErr w:type="spellStart"/>
            <w:r>
              <w:t>проходження</w:t>
            </w:r>
            <w:proofErr w:type="spellEnd"/>
            <w:r>
              <w:t xml:space="preserve"> </w:t>
            </w:r>
            <w:proofErr w:type="spellStart"/>
            <w:r>
              <w:t>яких</w:t>
            </w:r>
            <w:proofErr w:type="spellEnd"/>
            <w:r>
              <w:t xml:space="preserve"> </w:t>
            </w:r>
            <w:proofErr w:type="spellStart"/>
            <w:r>
              <w:t>триває</w:t>
            </w:r>
            <w:proofErr w:type="spellEnd"/>
            <w:r>
              <w:t xml:space="preserve"> </w:t>
            </w:r>
            <w:proofErr w:type="spellStart"/>
            <w:r>
              <w:t>понад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р</w:t>
            </w:r>
            <w:proofErr w:type="gramEnd"/>
            <w:r>
              <w:t>ік</w:t>
            </w:r>
            <w:proofErr w:type="spellEnd"/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Default="00BD6390">
            <w:pPr>
              <w:jc w:val="center"/>
              <w:rPr>
                <w:b/>
              </w:rPr>
            </w:pPr>
            <w:r>
              <w:rPr>
                <w:b/>
              </w:rPr>
              <w:t>0,5%</w:t>
            </w:r>
          </w:p>
        </w:tc>
      </w:tr>
      <w:tr w:rsidR="00BD6390" w:rsidTr="00BD6390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Default="00BD6390">
            <w:pPr>
              <w:rPr>
                <w:lang w:val="en-US"/>
              </w:rPr>
            </w:pPr>
            <w:r>
              <w:rPr>
                <w:lang w:val="en-US"/>
              </w:rPr>
              <w:t>II.2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Default="00BD6390">
            <w:pPr>
              <w:rPr>
                <w:lang w:val="en-US"/>
              </w:rPr>
            </w:pPr>
            <w:proofErr w:type="spellStart"/>
            <w:r>
              <w:t>Відсоток</w:t>
            </w:r>
            <w:proofErr w:type="spellEnd"/>
            <w:r>
              <w:t xml:space="preserve"> </w:t>
            </w:r>
            <w:proofErr w:type="spellStart"/>
            <w:r>
              <w:t>розгляду</w:t>
            </w:r>
            <w:proofErr w:type="spellEnd"/>
            <w:r>
              <w:t xml:space="preserve"> справ </w:t>
            </w:r>
            <w:r>
              <w:rPr>
                <w:lang w:val="en-US"/>
              </w:rPr>
              <w:t>**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Default="00BD6390" w:rsidP="00BD6390">
            <w:pPr>
              <w:jc w:val="center"/>
              <w:rPr>
                <w:b/>
              </w:rPr>
            </w:pPr>
            <w:r>
              <w:rPr>
                <w:b/>
              </w:rPr>
              <w:t>92%</w:t>
            </w:r>
          </w:p>
        </w:tc>
      </w:tr>
      <w:tr w:rsidR="00BD6390" w:rsidTr="00BD6390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Default="00BD6390">
            <w:pPr>
              <w:rPr>
                <w:lang w:val="en-US"/>
              </w:rPr>
            </w:pPr>
            <w:r>
              <w:rPr>
                <w:lang w:val="en-US"/>
              </w:rPr>
              <w:t>II.3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Default="00BD6390">
            <w:proofErr w:type="spellStart"/>
            <w:proofErr w:type="gramStart"/>
            <w:r>
              <w:t>Середня</w:t>
            </w:r>
            <w:proofErr w:type="spellEnd"/>
            <w:r>
              <w:t xml:space="preserve"> </w:t>
            </w:r>
            <w:proofErr w:type="spellStart"/>
            <w:r>
              <w:t>к</w:t>
            </w:r>
            <w:proofErr w:type="gramEnd"/>
            <w:r>
              <w:t>ількість</w:t>
            </w:r>
            <w:proofErr w:type="spellEnd"/>
            <w:r>
              <w:t xml:space="preserve"> </w:t>
            </w:r>
            <w:proofErr w:type="spellStart"/>
            <w:r>
              <w:t>розглянутих</w:t>
            </w:r>
            <w:proofErr w:type="spellEnd"/>
            <w:r>
              <w:t xml:space="preserve"> справ та </w:t>
            </w:r>
            <w:proofErr w:type="spellStart"/>
            <w:r>
              <w:t>матеріалів</w:t>
            </w:r>
            <w:proofErr w:type="spellEnd"/>
            <w:r>
              <w:t xml:space="preserve"> на одного </w:t>
            </w:r>
            <w:proofErr w:type="spellStart"/>
            <w:r>
              <w:t>суддю</w:t>
            </w:r>
            <w:proofErr w:type="spellEnd"/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Default="00BD6390">
            <w:pPr>
              <w:jc w:val="center"/>
              <w:rPr>
                <w:b/>
              </w:rPr>
            </w:pPr>
            <w:r>
              <w:rPr>
                <w:b/>
              </w:rPr>
              <w:t>501</w:t>
            </w:r>
          </w:p>
        </w:tc>
      </w:tr>
      <w:tr w:rsidR="00BD6390" w:rsidTr="00BD6390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Default="00BD6390">
            <w:pPr>
              <w:rPr>
                <w:lang w:val="en-US"/>
              </w:rPr>
            </w:pPr>
            <w:r>
              <w:rPr>
                <w:lang w:val="en-US"/>
              </w:rPr>
              <w:t>II.4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Default="00BD6390">
            <w:proofErr w:type="spellStart"/>
            <w:proofErr w:type="gramStart"/>
            <w:r>
              <w:t>Середня</w:t>
            </w:r>
            <w:proofErr w:type="spellEnd"/>
            <w:r>
              <w:t xml:space="preserve"> </w:t>
            </w:r>
            <w:proofErr w:type="spellStart"/>
            <w:r>
              <w:t>к</w:t>
            </w:r>
            <w:proofErr w:type="gramEnd"/>
            <w:r>
              <w:t>ількість</w:t>
            </w:r>
            <w:proofErr w:type="spellEnd"/>
            <w:r>
              <w:t xml:space="preserve"> </w:t>
            </w:r>
            <w:proofErr w:type="spellStart"/>
            <w:r>
              <w:t>розглянутих</w:t>
            </w:r>
            <w:proofErr w:type="spellEnd"/>
            <w:r>
              <w:t xml:space="preserve"> справ та </w:t>
            </w:r>
            <w:proofErr w:type="spellStart"/>
            <w:r>
              <w:t>матеріалів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перебували</w:t>
            </w:r>
            <w:proofErr w:type="spellEnd"/>
            <w:r>
              <w:t xml:space="preserve"> на </w:t>
            </w:r>
            <w:proofErr w:type="spellStart"/>
            <w:r>
              <w:t>розгляді</w:t>
            </w:r>
            <w:proofErr w:type="spellEnd"/>
            <w:r>
              <w:t xml:space="preserve"> в </w:t>
            </w:r>
            <w:proofErr w:type="spellStart"/>
            <w:r>
              <w:t>звітній</w:t>
            </w:r>
            <w:proofErr w:type="spellEnd"/>
            <w:r>
              <w:t xml:space="preserve"> </w:t>
            </w:r>
            <w:proofErr w:type="spellStart"/>
            <w:r>
              <w:t>період</w:t>
            </w:r>
            <w:proofErr w:type="spellEnd"/>
            <w:r>
              <w:t xml:space="preserve"> в </w:t>
            </w:r>
            <w:proofErr w:type="spellStart"/>
            <w:r>
              <w:t>розрахунку</w:t>
            </w:r>
            <w:proofErr w:type="spellEnd"/>
            <w:r>
              <w:t xml:space="preserve"> на одного </w:t>
            </w:r>
            <w:proofErr w:type="spellStart"/>
            <w:r>
              <w:t>суддю</w:t>
            </w:r>
            <w:proofErr w:type="spellEnd"/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Default="00BD6390">
            <w:pPr>
              <w:jc w:val="center"/>
              <w:rPr>
                <w:b/>
              </w:rPr>
            </w:pPr>
            <w:r>
              <w:rPr>
                <w:b/>
              </w:rPr>
              <w:t>611</w:t>
            </w:r>
          </w:p>
        </w:tc>
      </w:tr>
      <w:tr w:rsidR="00BD6390" w:rsidTr="00BD6390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Default="00BD6390">
            <w:pPr>
              <w:rPr>
                <w:lang w:val="en-US"/>
              </w:rPr>
            </w:pPr>
            <w:r>
              <w:rPr>
                <w:lang w:val="en-US"/>
              </w:rPr>
              <w:t>II.5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Default="00BD6390">
            <w:proofErr w:type="spellStart"/>
            <w:r>
              <w:t>Середня</w:t>
            </w:r>
            <w:proofErr w:type="spellEnd"/>
            <w:r>
              <w:t xml:space="preserve"> </w:t>
            </w:r>
            <w:proofErr w:type="spellStart"/>
            <w:r>
              <w:t>тривалість</w:t>
            </w:r>
            <w:proofErr w:type="spellEnd"/>
            <w:r>
              <w:t xml:space="preserve"> </w:t>
            </w:r>
            <w:proofErr w:type="spellStart"/>
            <w:r>
              <w:t>розгляду</w:t>
            </w:r>
            <w:proofErr w:type="spellEnd"/>
            <w:r>
              <w:t xml:space="preserve"> </w:t>
            </w:r>
            <w:proofErr w:type="spellStart"/>
            <w:r>
              <w:t>справи</w:t>
            </w:r>
            <w:proofErr w:type="spellEnd"/>
            <w:r>
              <w:t xml:space="preserve"> (</w:t>
            </w:r>
            <w:proofErr w:type="spellStart"/>
            <w:r>
              <w:t>днів</w:t>
            </w:r>
            <w:proofErr w:type="spellEnd"/>
            <w:r>
              <w:t>)***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Default="00BD6390">
            <w:pPr>
              <w:jc w:val="center"/>
              <w:rPr>
                <w:b/>
              </w:rPr>
            </w:pPr>
            <w:r>
              <w:rPr>
                <w:b/>
              </w:rPr>
              <w:t>55</w:t>
            </w:r>
            <w:bookmarkStart w:id="0" w:name="_GoBack"/>
            <w:bookmarkEnd w:id="0"/>
          </w:p>
        </w:tc>
      </w:tr>
      <w:tr w:rsidR="00BD6390" w:rsidTr="00BD6390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Default="00BD6390">
            <w:pPr>
              <w:rPr>
                <w:lang w:val="en-US"/>
              </w:rPr>
            </w:pPr>
            <w:r>
              <w:rPr>
                <w:lang w:val="en-US"/>
              </w:rPr>
              <w:t>II.6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Default="00BD6390">
            <w:proofErr w:type="spellStart"/>
            <w:r>
              <w:t>Проведення</w:t>
            </w:r>
            <w:proofErr w:type="spellEnd"/>
            <w:r>
              <w:t xml:space="preserve"> </w:t>
            </w:r>
            <w:proofErr w:type="spellStart"/>
            <w:r>
              <w:t>опитування</w:t>
            </w:r>
            <w:proofErr w:type="spellEnd"/>
            <w:r>
              <w:t xml:space="preserve"> </w:t>
            </w:r>
            <w:proofErr w:type="spellStart"/>
            <w:r>
              <w:t>громадян-учасників</w:t>
            </w:r>
            <w:proofErr w:type="spellEnd"/>
            <w:r>
              <w:t xml:space="preserve"> </w:t>
            </w:r>
            <w:proofErr w:type="spellStart"/>
            <w:r>
              <w:t>судових</w:t>
            </w:r>
            <w:proofErr w:type="spellEnd"/>
            <w:r>
              <w:t xml:space="preserve"> </w:t>
            </w:r>
            <w:proofErr w:type="spellStart"/>
            <w:r>
              <w:t>проваджень</w:t>
            </w:r>
            <w:proofErr w:type="spellEnd"/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Default="00BD6390">
            <w:pPr>
              <w:jc w:val="center"/>
            </w:pPr>
            <w:r>
              <w:t>так</w:t>
            </w:r>
          </w:p>
        </w:tc>
      </w:tr>
      <w:tr w:rsidR="00BD6390" w:rsidTr="00BD6390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Default="00BD6390">
            <w:pPr>
              <w:rPr>
                <w:lang w:val="en-US"/>
              </w:rPr>
            </w:pPr>
            <w:r>
              <w:rPr>
                <w:lang w:val="en-US"/>
              </w:rPr>
              <w:t>II.7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Default="00BD6390">
            <w:proofErr w:type="spellStart"/>
            <w:r>
              <w:t>Оприлюднення</w:t>
            </w:r>
            <w:proofErr w:type="spellEnd"/>
            <w:r>
              <w:t xml:space="preserve"> </w:t>
            </w:r>
            <w:proofErr w:type="spellStart"/>
            <w:r>
              <w:t>результатів</w:t>
            </w:r>
            <w:proofErr w:type="spellEnd"/>
            <w:r>
              <w:t xml:space="preserve"> </w:t>
            </w:r>
            <w:proofErr w:type="spellStart"/>
            <w:r>
              <w:t>опитування</w:t>
            </w:r>
            <w:proofErr w:type="spellEnd"/>
            <w:r>
              <w:t xml:space="preserve"> </w:t>
            </w:r>
            <w:proofErr w:type="spellStart"/>
            <w:r>
              <w:t>громадян-учасників</w:t>
            </w:r>
            <w:proofErr w:type="spellEnd"/>
            <w:r>
              <w:t xml:space="preserve"> </w:t>
            </w:r>
            <w:proofErr w:type="spellStart"/>
            <w:r>
              <w:t>судових</w:t>
            </w:r>
            <w:proofErr w:type="spellEnd"/>
            <w:r>
              <w:t xml:space="preserve"> </w:t>
            </w:r>
            <w:proofErr w:type="spellStart"/>
            <w:r>
              <w:t>проваджень</w:t>
            </w:r>
            <w:proofErr w:type="spellEnd"/>
            <w:r>
              <w:t xml:space="preserve"> на </w:t>
            </w:r>
            <w:proofErr w:type="spellStart"/>
            <w:r>
              <w:t>веб-сторінці</w:t>
            </w:r>
            <w:proofErr w:type="spellEnd"/>
            <w:r>
              <w:t xml:space="preserve"> суду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Default="00BD6390">
            <w:pPr>
              <w:jc w:val="center"/>
            </w:pPr>
            <w:r>
              <w:t>12.04.2018</w:t>
            </w:r>
          </w:p>
        </w:tc>
      </w:tr>
      <w:tr w:rsidR="00BD6390" w:rsidTr="00BD6390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Default="00BD6390">
            <w:pPr>
              <w:rPr>
                <w:lang w:val="en-US"/>
              </w:rPr>
            </w:pPr>
            <w:r>
              <w:rPr>
                <w:lang w:val="en-US"/>
              </w:rPr>
              <w:t>II.8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Default="00BD6390">
            <w:proofErr w:type="spellStart"/>
            <w:proofErr w:type="gramStart"/>
            <w:r>
              <w:t>Р</w:t>
            </w:r>
            <w:proofErr w:type="gramEnd"/>
            <w:r>
              <w:t>івень</w:t>
            </w:r>
            <w:proofErr w:type="spellEnd"/>
            <w:r>
              <w:t xml:space="preserve"> </w:t>
            </w:r>
            <w:proofErr w:type="spellStart"/>
            <w:r>
              <w:t>задоволеності</w:t>
            </w:r>
            <w:proofErr w:type="spellEnd"/>
            <w:r>
              <w:t xml:space="preserve"> </w:t>
            </w:r>
            <w:proofErr w:type="spellStart"/>
            <w:r>
              <w:t>роботою</w:t>
            </w:r>
            <w:proofErr w:type="spellEnd"/>
            <w:r>
              <w:t xml:space="preserve"> суду </w:t>
            </w:r>
            <w:proofErr w:type="spellStart"/>
            <w:r>
              <w:t>учасниками</w:t>
            </w:r>
            <w:proofErr w:type="spellEnd"/>
            <w:r>
              <w:t xml:space="preserve"> судового </w:t>
            </w:r>
            <w:proofErr w:type="spellStart"/>
            <w:r>
              <w:t>розгляду</w:t>
            </w:r>
            <w:proofErr w:type="spellEnd"/>
            <w:r>
              <w:t xml:space="preserve"> за результатами </w:t>
            </w:r>
            <w:proofErr w:type="spellStart"/>
            <w:r>
              <w:t>опитування</w:t>
            </w:r>
            <w:proofErr w:type="spellEnd"/>
            <w:r>
              <w:t xml:space="preserve">. </w:t>
            </w:r>
          </w:p>
          <w:p w:rsidR="00BD6390" w:rsidRDefault="00BD6390">
            <w:proofErr w:type="spellStart"/>
            <w:r>
              <w:t>Уніфікована</w:t>
            </w:r>
            <w:proofErr w:type="spellEnd"/>
            <w:r>
              <w:t xml:space="preserve"> шкала </w:t>
            </w:r>
            <w:proofErr w:type="spellStart"/>
            <w:r>
              <w:t>від</w:t>
            </w:r>
            <w:proofErr w:type="spellEnd"/>
            <w:r>
              <w:t xml:space="preserve"> 1 (</w:t>
            </w:r>
            <w:proofErr w:type="spellStart"/>
            <w:r>
              <w:t>дуже</w:t>
            </w:r>
            <w:proofErr w:type="spellEnd"/>
            <w:r>
              <w:t xml:space="preserve"> </w:t>
            </w:r>
            <w:proofErr w:type="gramStart"/>
            <w:r>
              <w:t>погано</w:t>
            </w:r>
            <w:proofErr w:type="gramEnd"/>
            <w:r>
              <w:t>) до 5 (</w:t>
            </w:r>
            <w:proofErr w:type="spellStart"/>
            <w:r>
              <w:t>відмінно</w:t>
            </w:r>
            <w:proofErr w:type="spellEnd"/>
            <w:r>
              <w:t>)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Default="00BD6390">
            <w:pPr>
              <w:jc w:val="center"/>
            </w:pPr>
            <w:r>
              <w:t>4,7</w:t>
            </w:r>
          </w:p>
        </w:tc>
      </w:tr>
      <w:tr w:rsidR="00BD6390" w:rsidTr="00BD6390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Default="00BD6390">
            <w:r>
              <w:rPr>
                <w:lang w:val="en-US"/>
              </w:rPr>
              <w:t>II</w:t>
            </w:r>
            <w:r>
              <w:t>.9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Default="00BD6390">
            <w:proofErr w:type="spellStart"/>
            <w:r>
              <w:t>Відсоток</w:t>
            </w:r>
            <w:proofErr w:type="spellEnd"/>
            <w:r>
              <w:t xml:space="preserve"> </w:t>
            </w:r>
            <w:proofErr w:type="spellStart"/>
            <w:r>
              <w:t>громадян-учасників</w:t>
            </w:r>
            <w:proofErr w:type="spellEnd"/>
            <w:r>
              <w:t xml:space="preserve"> </w:t>
            </w:r>
            <w:proofErr w:type="spellStart"/>
            <w:r>
              <w:t>судових</w:t>
            </w:r>
            <w:proofErr w:type="spellEnd"/>
            <w:r>
              <w:t xml:space="preserve"> </w:t>
            </w:r>
            <w:proofErr w:type="spellStart"/>
            <w:r>
              <w:t>проваджень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оцінюють</w:t>
            </w:r>
            <w:proofErr w:type="spellEnd"/>
            <w:r>
              <w:t xml:space="preserve"> роботу суду на «добре» (4) та «</w:t>
            </w:r>
            <w:proofErr w:type="spellStart"/>
            <w:r>
              <w:t>відмінно</w:t>
            </w:r>
            <w:proofErr w:type="spellEnd"/>
            <w:r>
              <w:t>» (5)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Default="00BD6390">
            <w:pPr>
              <w:jc w:val="center"/>
            </w:pPr>
            <w:r>
              <w:t>82%</w:t>
            </w:r>
          </w:p>
        </w:tc>
      </w:tr>
    </w:tbl>
    <w:p w:rsidR="00BD6390" w:rsidRDefault="00BD6390" w:rsidP="00BD6390"/>
    <w:p w:rsidR="006925BF" w:rsidRDefault="006925BF"/>
    <w:sectPr w:rsidR="006925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F1A70"/>
    <w:multiLevelType w:val="hybridMultilevel"/>
    <w:tmpl w:val="23665C62"/>
    <w:lvl w:ilvl="0" w:tplc="A244891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>
    <w:useFELayout/>
  </w:compat>
  <w:rsids>
    <w:rsidRoot w:val="00BD6390"/>
    <w:rsid w:val="006925BF"/>
    <w:rsid w:val="00BD6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6390"/>
    <w:pPr>
      <w:ind w:left="720"/>
      <w:contextualSpacing/>
    </w:pPr>
    <w:rPr>
      <w:lang w:val="ru-RU" w:eastAsia="ru-RU"/>
    </w:rPr>
  </w:style>
  <w:style w:type="table" w:styleId="a4">
    <w:name w:val="Table Grid"/>
    <w:basedOn w:val="a1"/>
    <w:uiPriority w:val="59"/>
    <w:rsid w:val="00BD6390"/>
    <w:pPr>
      <w:spacing w:after="0" w:line="240" w:lineRule="auto"/>
    </w:pPr>
    <w:rPr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9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1009</Words>
  <Characters>576</Characters>
  <Application>Microsoft Office Word</Application>
  <DocSecurity>0</DocSecurity>
  <Lines>4</Lines>
  <Paragraphs>3</Paragraphs>
  <ScaleCrop>false</ScaleCrop>
  <Company/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new</cp:lastModifiedBy>
  <cp:revision>3</cp:revision>
  <dcterms:created xsi:type="dcterms:W3CDTF">2019-02-25T07:58:00Z</dcterms:created>
  <dcterms:modified xsi:type="dcterms:W3CDTF">2019-02-25T07:58:00Z</dcterms:modified>
</cp:coreProperties>
</file>