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6BF" w:rsidRDefault="008556BF" w:rsidP="00092673">
      <w:pPr>
        <w:jc w:val="center"/>
      </w:pPr>
    </w:p>
    <w:p w:rsidR="00092673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F06D35"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 xml:space="preserve">Інформація про основні 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показники здійснення судочинства ЖОАС</w:t>
      </w:r>
    </w:p>
    <w:p w:rsidR="005B0EFE" w:rsidRPr="00D05804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за січень </w:t>
      </w:r>
      <w:r w:rsidR="00432485"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–</w:t>
      </w:r>
      <w:r w:rsidR="00977472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листопад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2019 року</w:t>
      </w:r>
    </w:p>
    <w:p w:rsidR="005B0EFE" w:rsidRPr="00D05804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</w:rPr>
      </w:pPr>
    </w:p>
    <w:p w:rsidR="005B0EFE" w:rsidRDefault="00C11F84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NeueCyr-Roman" w:hAnsi="HelveticaNeueCyr-Roman"/>
          <w:color w:val="3A3A3A"/>
        </w:rPr>
      </w:pPr>
      <w:hyperlink r:id="rId4" w:history="1">
        <w:r w:rsidR="005B0EFE">
          <w:rPr>
            <w:rStyle w:val="a5"/>
            <w:rFonts w:ascii="HelveticaNeueCyr-Roman" w:hAnsi="HelveticaNeueCyr-Roman"/>
            <w:color w:val="23527C"/>
          </w:rPr>
          <w:t>Порівняльна таблиця показників здійснення судочинства Житомирського окружного адміністративного суд</w:t>
        </w:r>
        <w:r w:rsidR="00092673">
          <w:rPr>
            <w:rStyle w:val="a5"/>
            <w:rFonts w:ascii="HelveticaNeueCyr-Roman" w:hAnsi="HelveticaNeueCyr-Roman"/>
            <w:color w:val="23527C"/>
          </w:rPr>
          <w:t xml:space="preserve">у за період з 01.01.2019 по </w:t>
        </w:r>
        <w:r w:rsidR="00837670">
          <w:rPr>
            <w:rStyle w:val="a5"/>
            <w:rFonts w:asciiTheme="minorHAnsi" w:hAnsiTheme="minorHAnsi"/>
            <w:color w:val="23527C"/>
          </w:rPr>
          <w:t>30.</w:t>
        </w:r>
        <w:r w:rsidR="00837670">
          <w:rPr>
            <w:rStyle w:val="a5"/>
            <w:rFonts w:asciiTheme="minorHAnsi" w:hAnsiTheme="minorHAnsi"/>
            <w:color w:val="23527C"/>
            <w:lang w:val="ru-RU"/>
          </w:rPr>
          <w:t>11</w:t>
        </w:r>
        <w:r w:rsidR="005B0EFE">
          <w:rPr>
            <w:rStyle w:val="a5"/>
            <w:rFonts w:ascii="HelveticaNeueCyr-Roman" w:hAnsi="HelveticaNeueCyr-Roman"/>
            <w:color w:val="23527C"/>
          </w:rPr>
          <w:t>.2019 та аналогічний період 2018 року</w:t>
        </w:r>
      </w:hyperlink>
    </w:p>
    <w:p w:rsidR="005B0EFE" w:rsidRPr="00A97F2B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5B0EFE" w:rsidRPr="009E028F" w:rsidRDefault="005B0EFE" w:rsidP="005B0E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Період 01.01.2019 -</w:t>
      </w:r>
      <w:r w:rsidR="00977472">
        <w:rPr>
          <w:rFonts w:ascii="Times New Roman" w:hAnsi="Times New Roman" w:cs="Times New Roman"/>
          <w:sz w:val="28"/>
          <w:szCs w:val="28"/>
        </w:rPr>
        <w:t xml:space="preserve"> 30.11</w:t>
      </w:r>
      <w:r w:rsidRPr="009E028F">
        <w:rPr>
          <w:rFonts w:ascii="Times New Roman" w:hAnsi="Times New Roman" w:cs="Times New Roman"/>
          <w:sz w:val="28"/>
          <w:szCs w:val="28"/>
        </w:rPr>
        <w:t>.2019</w:t>
      </w:r>
    </w:p>
    <w:p w:rsidR="005B0EFE" w:rsidRDefault="005B0EFE" w:rsidP="005B0EFE"/>
    <w:tbl>
      <w:tblPr>
        <w:tblW w:w="1786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851"/>
        <w:gridCol w:w="850"/>
        <w:gridCol w:w="851"/>
        <w:gridCol w:w="709"/>
        <w:gridCol w:w="850"/>
        <w:gridCol w:w="851"/>
        <w:gridCol w:w="850"/>
        <w:gridCol w:w="851"/>
        <w:gridCol w:w="996"/>
        <w:gridCol w:w="705"/>
        <w:gridCol w:w="992"/>
        <w:gridCol w:w="709"/>
        <w:gridCol w:w="992"/>
        <w:gridCol w:w="567"/>
        <w:gridCol w:w="3828"/>
      </w:tblGrid>
      <w:tr w:rsidR="005B0EFE" w:rsidRPr="001D7173" w:rsidTr="001135D2">
        <w:trPr>
          <w:cantSplit/>
          <w:trHeight w:val="285"/>
        </w:trPr>
        <w:tc>
          <w:tcPr>
            <w:tcW w:w="2409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Залишок</w:t>
            </w:r>
          </w:p>
          <w:p w:rsidR="005B0EFE" w:rsidRDefault="00F44EAC" w:rsidP="001135D2">
            <w:r>
              <w:rPr>
                <w:rFonts w:ascii="Times New Roman" w:hAnsi="Times New Roman" w:cs="Times New Roman"/>
                <w:b/>
              </w:rPr>
              <w:t>н</w:t>
            </w:r>
            <w:r w:rsidR="005B0EFE" w:rsidRPr="003C4D0A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B0EFE" w:rsidRPr="003C4D0A">
              <w:rPr>
                <w:rFonts w:ascii="Times New Roman" w:hAnsi="Times New Roman" w:cs="Times New Roman"/>
                <w:b/>
              </w:rPr>
              <w:t>початок року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початок року</w:t>
            </w:r>
          </w:p>
        </w:tc>
        <w:tc>
          <w:tcPr>
            <w:tcW w:w="850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Надійшло</w:t>
            </w:r>
            <w:r>
              <w:rPr>
                <w:rFonts w:ascii="Times New Roman" w:hAnsi="Times New Roman" w:cs="Times New Roman"/>
                <w:b/>
              </w:rPr>
              <w:t xml:space="preserve"> позовних заяв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Залишок нерозглянутих справ</w:t>
            </w:r>
          </w:p>
        </w:tc>
        <w:tc>
          <w:tcPr>
            <w:tcW w:w="1701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Залишок п/з, щодо яких не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виріш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пит. про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відк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провадж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8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Постановлено остаточних судових рішень</w:t>
            </w:r>
          </w:p>
        </w:tc>
        <w:tc>
          <w:tcPr>
            <w:tcW w:w="3828" w:type="dxa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B0EFE" w:rsidRPr="003C4D0A" w:rsidRDefault="005B0EFE" w:rsidP="001135D2">
            <w:pPr>
              <w:ind w:left="-250" w:right="2019" w:firstLine="2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Середнє     навантаження на суддю</w:t>
            </w:r>
          </w:p>
        </w:tc>
      </w:tr>
      <w:tr w:rsidR="005B0EFE" w:rsidTr="001135D2">
        <w:trPr>
          <w:cantSplit/>
          <w:trHeight w:val="255"/>
        </w:trPr>
        <w:tc>
          <w:tcPr>
            <w:tcW w:w="2409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Відкрито провадження</w:t>
            </w:r>
          </w:p>
        </w:tc>
        <w:tc>
          <w:tcPr>
            <w:tcW w:w="709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Зупинення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руху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Не відкрито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Повернуто позовних заяв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суду  ст. 29</w:t>
            </w:r>
          </w:p>
        </w:tc>
        <w:tc>
          <w:tcPr>
            <w:tcW w:w="996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Відмовлено у відкритті провадження</w:t>
            </w:r>
          </w:p>
        </w:tc>
        <w:tc>
          <w:tcPr>
            <w:tcW w:w="705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Закінчено провадження</w:t>
            </w:r>
          </w:p>
        </w:tc>
        <w:tc>
          <w:tcPr>
            <w:tcW w:w="3260" w:type="dxa"/>
            <w:gridSpan w:val="4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 тому числі:</w:t>
            </w:r>
          </w:p>
        </w:tc>
        <w:tc>
          <w:tcPr>
            <w:tcW w:w="3828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B0EFE" w:rsidRPr="00F94D2B" w:rsidTr="001135D2">
        <w:trPr>
          <w:cantSplit/>
          <w:trHeight w:val="1524"/>
        </w:trPr>
        <w:tc>
          <w:tcPr>
            <w:tcW w:w="2409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 xml:space="preserve">          З  прийняттям </w:t>
            </w:r>
            <w:r>
              <w:rPr>
                <w:rFonts w:ascii="Times New Roman" w:hAnsi="Times New Roman" w:cs="Times New Roman"/>
                <w:b/>
              </w:rPr>
              <w:t>рішення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судів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закрито провадження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 розгляду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</w:tr>
      <w:tr w:rsidR="005B0EFE" w:rsidRPr="00646F65" w:rsidTr="001135D2">
        <w:trPr>
          <w:trHeight w:val="260"/>
        </w:trPr>
        <w:tc>
          <w:tcPr>
            <w:tcW w:w="2409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256E78" w:rsidP="001135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01.01.2019-01.12</w:t>
            </w:r>
            <w:r w:rsidR="005B0EFE">
              <w:rPr>
                <w:rFonts w:ascii="Times New Roman" w:hAnsi="Times New Roman" w:cs="Times New Roman"/>
                <w:b/>
              </w:rPr>
              <w:t>.2019</w:t>
            </w:r>
          </w:p>
        </w:tc>
        <w:tc>
          <w:tcPr>
            <w:tcW w:w="851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3E6AED" w:rsidRDefault="00072A7A" w:rsidP="001135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3E6AED" w:rsidRDefault="003509CA" w:rsidP="001135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12194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3509C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1237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center"/>
          </w:tcPr>
          <w:p w:rsidR="005B0EFE" w:rsidRPr="00163AC7" w:rsidRDefault="003509C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6063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3509C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188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3AC7" w:rsidRDefault="003509C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88</w:t>
            </w:r>
          </w:p>
        </w:tc>
        <w:tc>
          <w:tcPr>
            <w:tcW w:w="85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3509C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3509CA" w:rsidP="001135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3509C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3509C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3555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3509C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3295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3509CA" w:rsidP="001135D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3509C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3AC7" w:rsidRDefault="003509C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9A7826" w:rsidRDefault="00297DBD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532</w:t>
            </w:r>
          </w:p>
        </w:tc>
      </w:tr>
      <w:tr w:rsidR="005B0EFE" w:rsidRPr="00646F65" w:rsidTr="001135D2">
        <w:trPr>
          <w:trHeight w:val="342"/>
        </w:trPr>
        <w:tc>
          <w:tcPr>
            <w:tcW w:w="2409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256E78" w:rsidP="00162FF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01.01.2018-01.12</w:t>
            </w:r>
            <w:r w:rsidR="005B0EFE">
              <w:rPr>
                <w:rFonts w:ascii="Times New Roman" w:hAnsi="Times New Roman" w:cs="Times New Roman"/>
                <w:b/>
                <w:lang w:val="ru-RU"/>
              </w:rPr>
              <w:t>.</w:t>
            </w:r>
            <w:r w:rsidR="005B0EFE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DC1C6A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838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Default="00DC1C6A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5923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DC1C6A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767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bottom"/>
          </w:tcPr>
          <w:p w:rsidR="005B0EFE" w:rsidRDefault="00DC1C6A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308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DC1C6A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Default="00DC1C6A" w:rsidP="00DC1C6A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232</w:t>
            </w:r>
          </w:p>
        </w:tc>
        <w:tc>
          <w:tcPr>
            <w:tcW w:w="85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DC1C6A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DC1C6A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17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DC1C6A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61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DC1C6A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4275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DC1C6A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3952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DC1C6A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173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Default="00DC1C6A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135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3C4D0A" w:rsidRDefault="00C11F84" w:rsidP="001135D2">
            <w:pPr>
              <w:ind w:right="21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452</w:t>
            </w:r>
            <w:bookmarkStart w:id="0" w:name="_GoBack"/>
            <w:bookmarkEnd w:id="0"/>
          </w:p>
        </w:tc>
      </w:tr>
    </w:tbl>
    <w:p w:rsidR="00F44EAC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F44EAC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5B0EFE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Надійшло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відскановано</w:t>
      </w:r>
      <w:proofErr w:type="spellEnd"/>
      <w:r w:rsidR="00C038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7472">
        <w:rPr>
          <w:rFonts w:ascii="Times New Roman" w:hAnsi="Times New Roman" w:cs="Times New Roman"/>
          <w:b/>
          <w:sz w:val="28"/>
          <w:szCs w:val="28"/>
        </w:rPr>
        <w:t xml:space="preserve"> у </w:t>
      </w:r>
      <w:r w:rsidR="00F44EAC">
        <w:rPr>
          <w:rFonts w:ascii="Times New Roman" w:hAnsi="Times New Roman" w:cs="Times New Roman"/>
          <w:b/>
          <w:sz w:val="28"/>
          <w:szCs w:val="28"/>
        </w:rPr>
        <w:t>п</w:t>
      </w:r>
      <w:r w:rsidR="00977472">
        <w:rPr>
          <w:rFonts w:ascii="Times New Roman" w:hAnsi="Times New Roman" w:cs="Times New Roman"/>
          <w:b/>
          <w:sz w:val="28"/>
          <w:szCs w:val="28"/>
        </w:rPr>
        <w:t>еріод 01.01.2019 -30.11</w:t>
      </w:r>
      <w:r>
        <w:rPr>
          <w:rFonts w:ascii="Times New Roman" w:hAnsi="Times New Roman" w:cs="Times New Roman"/>
          <w:b/>
          <w:sz w:val="28"/>
          <w:szCs w:val="28"/>
        </w:rPr>
        <w:t>.2019</w:t>
      </w:r>
    </w:p>
    <w:p w:rsidR="005B0EFE" w:rsidRPr="00344EEA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вхідної кореспонденції</w:t>
      </w:r>
    </w:p>
    <w:tbl>
      <w:tblPr>
        <w:tblStyle w:val="a3"/>
        <w:tblW w:w="0" w:type="auto"/>
        <w:tblInd w:w="2660" w:type="dxa"/>
        <w:tblLook w:val="04A0" w:firstRow="1" w:lastRow="0" w:firstColumn="1" w:lastColumn="0" w:noHBand="0" w:noVBand="1"/>
      </w:tblPr>
      <w:tblGrid>
        <w:gridCol w:w="3685"/>
        <w:gridCol w:w="1418"/>
      </w:tblGrid>
      <w:tr w:rsidR="005B0EFE" w:rsidTr="001135D2">
        <w:trPr>
          <w:trHeight w:val="453"/>
        </w:trPr>
        <w:tc>
          <w:tcPr>
            <w:tcW w:w="3685" w:type="dxa"/>
          </w:tcPr>
          <w:p w:rsidR="005B0EFE" w:rsidRPr="00C55189" w:rsidRDefault="005B0EFE" w:rsidP="001135D2">
            <w:pPr>
              <w:ind w:left="851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Зареєстровано КДМ</w:t>
            </w:r>
          </w:p>
        </w:tc>
        <w:tc>
          <w:tcPr>
            <w:tcW w:w="1418" w:type="dxa"/>
            <w:vAlign w:val="center"/>
          </w:tcPr>
          <w:p w:rsidR="005B0EFE" w:rsidRPr="00C55189" w:rsidRDefault="00640C8D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3207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Надійшло заяв, клопотань, запитів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тощо</w:t>
            </w:r>
          </w:p>
        </w:tc>
        <w:tc>
          <w:tcPr>
            <w:tcW w:w="1418" w:type="dxa"/>
            <w:vAlign w:val="center"/>
          </w:tcPr>
          <w:p w:rsidR="005B0EFE" w:rsidRPr="00C55189" w:rsidRDefault="00640C8D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28806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них   - про видачу в/л</w:t>
            </w:r>
          </w:p>
        </w:tc>
        <w:tc>
          <w:tcPr>
            <w:tcW w:w="1418" w:type="dxa"/>
            <w:vAlign w:val="center"/>
          </w:tcPr>
          <w:p w:rsidR="005B0EFE" w:rsidRPr="00C55189" w:rsidRDefault="00640C8D" w:rsidP="00640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- про видачу суд. рішень</w:t>
            </w:r>
          </w:p>
        </w:tc>
        <w:tc>
          <w:tcPr>
            <w:tcW w:w="1418" w:type="dxa"/>
            <w:vAlign w:val="center"/>
          </w:tcPr>
          <w:p w:rsidR="005B0EFE" w:rsidRPr="00C55189" w:rsidRDefault="00CF5913" w:rsidP="00640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40C8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поштою</w:t>
            </w:r>
          </w:p>
        </w:tc>
        <w:tc>
          <w:tcPr>
            <w:tcW w:w="1418" w:type="dxa"/>
            <w:vAlign w:val="center"/>
          </w:tcPr>
          <w:p w:rsidR="005B0EFE" w:rsidRPr="00C55189" w:rsidRDefault="00CF5913" w:rsidP="00640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40C8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КАС у складі ВС</w:t>
            </w:r>
          </w:p>
        </w:tc>
        <w:tc>
          <w:tcPr>
            <w:tcW w:w="1418" w:type="dxa"/>
            <w:vAlign w:val="center"/>
          </w:tcPr>
          <w:p w:rsidR="005B0EFE" w:rsidRPr="00C55189" w:rsidRDefault="00CF5913" w:rsidP="00640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40C8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Апеляційних скарг </w:t>
            </w:r>
          </w:p>
        </w:tc>
        <w:tc>
          <w:tcPr>
            <w:tcW w:w="1418" w:type="dxa"/>
            <w:vAlign w:val="center"/>
          </w:tcPr>
          <w:p w:rsidR="005B0EFE" w:rsidRPr="00C55189" w:rsidRDefault="00640C8D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після розгляду справ:</w:t>
            </w:r>
          </w:p>
        </w:tc>
        <w:tc>
          <w:tcPr>
            <w:tcW w:w="1418" w:type="dxa"/>
            <w:vAlign w:val="center"/>
          </w:tcPr>
          <w:p w:rsidR="005B0EFE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7 ААС</w:t>
            </w:r>
          </w:p>
        </w:tc>
        <w:tc>
          <w:tcPr>
            <w:tcW w:w="1418" w:type="dxa"/>
            <w:vAlign w:val="center"/>
          </w:tcPr>
          <w:p w:rsidR="005B0EFE" w:rsidRDefault="00684329" w:rsidP="00FD5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D5E3B">
              <w:rPr>
                <w:rFonts w:ascii="Times New Roman" w:hAnsi="Times New Roman" w:cs="Times New Roman"/>
                <w:sz w:val="24"/>
                <w:szCs w:val="24"/>
              </w:rPr>
              <w:t>3023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 КАС</w:t>
            </w:r>
          </w:p>
        </w:tc>
        <w:tc>
          <w:tcPr>
            <w:tcW w:w="1418" w:type="dxa"/>
            <w:vAlign w:val="center"/>
          </w:tcPr>
          <w:p w:rsidR="005B0EFE" w:rsidRDefault="00684329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5E3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звернень </w:t>
            </w:r>
          </w:p>
        </w:tc>
        <w:tc>
          <w:tcPr>
            <w:tcW w:w="1418" w:type="dxa"/>
            <w:vAlign w:val="center"/>
          </w:tcPr>
          <w:p w:rsidR="005B0EFE" w:rsidRPr="00C55189" w:rsidRDefault="00FD5E3B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поштових повідомлень</w:t>
            </w:r>
          </w:p>
        </w:tc>
        <w:tc>
          <w:tcPr>
            <w:tcW w:w="1418" w:type="dxa"/>
            <w:vAlign w:val="center"/>
          </w:tcPr>
          <w:p w:rsidR="005B0EFE" w:rsidRDefault="00C03873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58996</w:t>
            </w:r>
          </w:p>
        </w:tc>
      </w:tr>
    </w:tbl>
    <w:p w:rsidR="005B0EFE" w:rsidRDefault="005B0EFE" w:rsidP="005B0EFE"/>
    <w:p w:rsidR="005B0EFE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 w:rsidRPr="00F015FC">
        <w:rPr>
          <w:rFonts w:ascii="Times New Roman" w:hAnsi="Times New Roman" w:cs="Times New Roman"/>
          <w:b/>
          <w:sz w:val="28"/>
          <w:szCs w:val="28"/>
        </w:rPr>
        <w:t>Відправлено</w:t>
      </w:r>
    </w:p>
    <w:tbl>
      <w:tblPr>
        <w:tblStyle w:val="a3"/>
        <w:tblW w:w="0" w:type="auto"/>
        <w:tblInd w:w="2660" w:type="dxa"/>
        <w:tblLook w:val="04A0" w:firstRow="1" w:lastRow="0" w:firstColumn="1" w:lastColumn="0" w:noHBand="0" w:noVBand="1"/>
      </w:tblPr>
      <w:tblGrid>
        <w:gridCol w:w="3685"/>
        <w:gridCol w:w="1418"/>
      </w:tblGrid>
      <w:tr w:rsidR="005B0EFE" w:rsidTr="001135D2">
        <w:tc>
          <w:tcPr>
            <w:tcW w:w="3685" w:type="dxa"/>
          </w:tcPr>
          <w:p w:rsidR="005B0EFE" w:rsidRPr="00E17EDD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EDD">
              <w:rPr>
                <w:rFonts w:ascii="Times New Roman" w:hAnsi="Times New Roman" w:cs="Times New Roman"/>
                <w:sz w:val="24"/>
                <w:szCs w:val="24"/>
              </w:rPr>
              <w:t>Відправлено судових рішень,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листів, тощо</w:t>
            </w:r>
          </w:p>
        </w:tc>
        <w:tc>
          <w:tcPr>
            <w:tcW w:w="1418" w:type="dxa"/>
          </w:tcPr>
          <w:p w:rsidR="005B0EFE" w:rsidRPr="005E4174" w:rsidRDefault="00C03873" w:rsidP="001135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34562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74">
              <w:rPr>
                <w:rFonts w:ascii="Times New Roman" w:hAnsi="Times New Roman" w:cs="Times New Roman"/>
                <w:sz w:val="24"/>
                <w:szCs w:val="24"/>
              </w:rPr>
              <w:t>Електронної пошти</w:t>
            </w:r>
          </w:p>
        </w:tc>
        <w:tc>
          <w:tcPr>
            <w:tcW w:w="1418" w:type="dxa"/>
          </w:tcPr>
          <w:p w:rsidR="005B0EFE" w:rsidRPr="005E4174" w:rsidRDefault="00C03873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 справ до  7 ААС</w:t>
            </w:r>
          </w:p>
        </w:tc>
        <w:tc>
          <w:tcPr>
            <w:tcW w:w="1418" w:type="dxa"/>
          </w:tcPr>
          <w:p w:rsidR="005B0EFE" w:rsidRPr="005E4174" w:rsidRDefault="00684329" w:rsidP="00C03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3873"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КАС</w:t>
            </w:r>
          </w:p>
        </w:tc>
        <w:tc>
          <w:tcPr>
            <w:tcW w:w="1418" w:type="dxa"/>
          </w:tcPr>
          <w:p w:rsidR="005B0EFE" w:rsidRPr="005E4174" w:rsidRDefault="00C03873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Видано, надіслано В/л</w:t>
            </w:r>
          </w:p>
        </w:tc>
        <w:tc>
          <w:tcPr>
            <w:tcW w:w="1418" w:type="dxa"/>
          </w:tcPr>
          <w:p w:rsidR="005B0EFE" w:rsidRPr="005E4174" w:rsidRDefault="00ED5D79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- на суму</w:t>
            </w:r>
          </w:p>
        </w:tc>
        <w:tc>
          <w:tcPr>
            <w:tcW w:w="1418" w:type="dxa"/>
          </w:tcPr>
          <w:p w:rsidR="005B0EFE" w:rsidRPr="005E4174" w:rsidRDefault="00ED5D79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24199922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Рознесено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кореспонденції</w:t>
            </w:r>
          </w:p>
        </w:tc>
        <w:tc>
          <w:tcPr>
            <w:tcW w:w="1418" w:type="dxa"/>
          </w:tcPr>
          <w:p w:rsidR="005B0EFE" w:rsidRDefault="00C03873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</w:tr>
      <w:tr w:rsidR="005B0EFE" w:rsidTr="001135D2">
        <w:tc>
          <w:tcPr>
            <w:tcW w:w="3685" w:type="dxa"/>
          </w:tcPr>
          <w:p w:rsidR="005B0EFE" w:rsidRPr="00182025" w:rsidRDefault="005B0EFE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25">
              <w:rPr>
                <w:rFonts w:ascii="Times New Roman" w:hAnsi="Times New Roman" w:cs="Times New Roman"/>
                <w:b/>
                <w:sz w:val="24"/>
                <w:szCs w:val="24"/>
              </w:rPr>
              <w:t>Сплачено судового збору</w:t>
            </w:r>
          </w:p>
        </w:tc>
        <w:tc>
          <w:tcPr>
            <w:tcW w:w="1418" w:type="dxa"/>
          </w:tcPr>
          <w:p w:rsidR="005B0EFE" w:rsidRPr="003B2F21" w:rsidRDefault="003B2F21" w:rsidP="001135D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8117126</w:t>
            </w:r>
          </w:p>
        </w:tc>
      </w:tr>
    </w:tbl>
    <w:p w:rsidR="005B0EFE" w:rsidRDefault="005B0EFE" w:rsidP="005B0EFE">
      <w:pPr>
        <w:rPr>
          <w:rStyle w:val="a6"/>
          <w:color w:val="3A3A3A"/>
          <w:shd w:val="clear" w:color="auto" w:fill="FFFFFF"/>
        </w:rPr>
      </w:pPr>
    </w:p>
    <w:p w:rsidR="005B0EFE" w:rsidRDefault="005B0EFE" w:rsidP="007B39E4">
      <w:r>
        <w:rPr>
          <w:rStyle w:val="a6"/>
          <w:rFonts w:ascii="HelveticaNeueCyr-Roman" w:hAnsi="HelveticaNeueCyr-Roman"/>
          <w:color w:val="3A3A3A"/>
          <w:shd w:val="clear" w:color="auto" w:fill="FFFFFF"/>
        </w:rPr>
        <w:t>за повідомленням аналітично-статистичного відділу та відділу документального забезпечення</w:t>
      </w:r>
    </w:p>
    <w:sectPr w:rsidR="005B0EFE" w:rsidSect="00A91564">
      <w:pgSz w:w="16838" w:h="11906" w:orient="landscape" w:code="9"/>
      <w:pgMar w:top="737" w:right="678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E028F"/>
    <w:rsid w:val="000201D5"/>
    <w:rsid w:val="00020838"/>
    <w:rsid w:val="0003020D"/>
    <w:rsid w:val="00040B23"/>
    <w:rsid w:val="00067360"/>
    <w:rsid w:val="00072A7A"/>
    <w:rsid w:val="00092673"/>
    <w:rsid w:val="0009660A"/>
    <w:rsid w:val="000F4005"/>
    <w:rsid w:val="000F5E64"/>
    <w:rsid w:val="00162FFB"/>
    <w:rsid w:val="00167A3E"/>
    <w:rsid w:val="00182025"/>
    <w:rsid w:val="001F0BD4"/>
    <w:rsid w:val="00256E78"/>
    <w:rsid w:val="00264F85"/>
    <w:rsid w:val="00297DBD"/>
    <w:rsid w:val="003123AA"/>
    <w:rsid w:val="00344EEA"/>
    <w:rsid w:val="003509CA"/>
    <w:rsid w:val="0036433C"/>
    <w:rsid w:val="00381BDC"/>
    <w:rsid w:val="003A2A91"/>
    <w:rsid w:val="003B2F21"/>
    <w:rsid w:val="003C4D0A"/>
    <w:rsid w:val="003E3766"/>
    <w:rsid w:val="003E6AED"/>
    <w:rsid w:val="003F0787"/>
    <w:rsid w:val="004031A6"/>
    <w:rsid w:val="00432485"/>
    <w:rsid w:val="0046597C"/>
    <w:rsid w:val="00492283"/>
    <w:rsid w:val="004960FE"/>
    <w:rsid w:val="00497F88"/>
    <w:rsid w:val="004C636B"/>
    <w:rsid w:val="004D10F6"/>
    <w:rsid w:val="004D403B"/>
    <w:rsid w:val="00522FD3"/>
    <w:rsid w:val="005439C4"/>
    <w:rsid w:val="00556203"/>
    <w:rsid w:val="00570F7B"/>
    <w:rsid w:val="00585132"/>
    <w:rsid w:val="005B0EFE"/>
    <w:rsid w:val="005B252D"/>
    <w:rsid w:val="005E4174"/>
    <w:rsid w:val="005F179F"/>
    <w:rsid w:val="006104B8"/>
    <w:rsid w:val="00630A69"/>
    <w:rsid w:val="00640C8D"/>
    <w:rsid w:val="0064402D"/>
    <w:rsid w:val="006547D6"/>
    <w:rsid w:val="00684329"/>
    <w:rsid w:val="006A4992"/>
    <w:rsid w:val="006A785B"/>
    <w:rsid w:val="006E5786"/>
    <w:rsid w:val="007003C5"/>
    <w:rsid w:val="00722342"/>
    <w:rsid w:val="007470FF"/>
    <w:rsid w:val="007545BB"/>
    <w:rsid w:val="00771386"/>
    <w:rsid w:val="00773DDA"/>
    <w:rsid w:val="00794335"/>
    <w:rsid w:val="007A37D2"/>
    <w:rsid w:val="007B39E4"/>
    <w:rsid w:val="007E414B"/>
    <w:rsid w:val="007F14B5"/>
    <w:rsid w:val="0082675B"/>
    <w:rsid w:val="008362FA"/>
    <w:rsid w:val="00837670"/>
    <w:rsid w:val="008556BF"/>
    <w:rsid w:val="0086128A"/>
    <w:rsid w:val="00875637"/>
    <w:rsid w:val="00881D1A"/>
    <w:rsid w:val="00897F1F"/>
    <w:rsid w:val="008A23CF"/>
    <w:rsid w:val="008E2EFB"/>
    <w:rsid w:val="008E7B9C"/>
    <w:rsid w:val="009147F1"/>
    <w:rsid w:val="00947C2E"/>
    <w:rsid w:val="0097238E"/>
    <w:rsid w:val="00977472"/>
    <w:rsid w:val="00987118"/>
    <w:rsid w:val="00987AC4"/>
    <w:rsid w:val="009A6545"/>
    <w:rsid w:val="009C1D87"/>
    <w:rsid w:val="009C362D"/>
    <w:rsid w:val="009D0951"/>
    <w:rsid w:val="009D407F"/>
    <w:rsid w:val="009E028F"/>
    <w:rsid w:val="00A3307D"/>
    <w:rsid w:val="00A441F2"/>
    <w:rsid w:val="00A636B3"/>
    <w:rsid w:val="00A731EB"/>
    <w:rsid w:val="00A91564"/>
    <w:rsid w:val="00AB5441"/>
    <w:rsid w:val="00AE3F04"/>
    <w:rsid w:val="00B1404C"/>
    <w:rsid w:val="00B52BC8"/>
    <w:rsid w:val="00B53040"/>
    <w:rsid w:val="00B67617"/>
    <w:rsid w:val="00B820C6"/>
    <w:rsid w:val="00C03873"/>
    <w:rsid w:val="00C11944"/>
    <w:rsid w:val="00C11F84"/>
    <w:rsid w:val="00C4222A"/>
    <w:rsid w:val="00C53515"/>
    <w:rsid w:val="00C55189"/>
    <w:rsid w:val="00C56913"/>
    <w:rsid w:val="00C609F3"/>
    <w:rsid w:val="00C64F63"/>
    <w:rsid w:val="00CA5B2E"/>
    <w:rsid w:val="00CC740A"/>
    <w:rsid w:val="00CF5913"/>
    <w:rsid w:val="00D039AA"/>
    <w:rsid w:val="00D05804"/>
    <w:rsid w:val="00D34E34"/>
    <w:rsid w:val="00D458FD"/>
    <w:rsid w:val="00D63EE3"/>
    <w:rsid w:val="00DA2034"/>
    <w:rsid w:val="00DB485A"/>
    <w:rsid w:val="00DB5DD7"/>
    <w:rsid w:val="00DC1C6A"/>
    <w:rsid w:val="00E17EDD"/>
    <w:rsid w:val="00EB1668"/>
    <w:rsid w:val="00ED468E"/>
    <w:rsid w:val="00ED5D79"/>
    <w:rsid w:val="00F015FC"/>
    <w:rsid w:val="00F06D35"/>
    <w:rsid w:val="00F11D12"/>
    <w:rsid w:val="00F44EAC"/>
    <w:rsid w:val="00F462AC"/>
    <w:rsid w:val="00FD5439"/>
    <w:rsid w:val="00FD5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DA694"/>
  <w15:docId w15:val="{2B536988-5324-412F-B26A-859ECD21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75B"/>
  </w:style>
  <w:style w:type="paragraph" w:styleId="1">
    <w:name w:val="heading 1"/>
    <w:basedOn w:val="a"/>
    <w:link w:val="10"/>
    <w:uiPriority w:val="9"/>
    <w:qFormat/>
    <w:rsid w:val="00F06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2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03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020D"/>
    <w:rPr>
      <w:color w:val="0000FF"/>
      <w:u w:val="single"/>
    </w:rPr>
  </w:style>
  <w:style w:type="character" w:styleId="a6">
    <w:name w:val="Emphasis"/>
    <w:basedOn w:val="a0"/>
    <w:uiPriority w:val="20"/>
    <w:qFormat/>
    <w:rsid w:val="009C1D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6D3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.zt.court.gov.ua/userfiles/media/!/stat_dani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Статистика</cp:lastModifiedBy>
  <cp:revision>21</cp:revision>
  <cp:lastPrinted>2019-04-02T08:42:00Z</cp:lastPrinted>
  <dcterms:created xsi:type="dcterms:W3CDTF">2019-12-02T12:13:00Z</dcterms:created>
  <dcterms:modified xsi:type="dcterms:W3CDTF">2019-12-03T08:15:00Z</dcterms:modified>
</cp:coreProperties>
</file>