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421FA0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травень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C64918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>у за період з 01.01.20</w:t>
        </w:r>
        <w:r w:rsidR="006E238A">
          <w:rPr>
            <w:rStyle w:val="a5"/>
            <w:rFonts w:ascii="HelveticaNeueCyr-Roman" w:hAnsi="HelveticaNeueCyr-Roman"/>
            <w:color w:val="23527C"/>
          </w:rPr>
          <w:t>20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 по </w:t>
        </w:r>
        <w:r w:rsidR="00092673">
          <w:rPr>
            <w:rStyle w:val="a5"/>
            <w:rFonts w:asciiTheme="minorHAnsi" w:hAnsiTheme="minorHAnsi"/>
            <w:color w:val="23527C"/>
          </w:rPr>
          <w:t>3</w:t>
        </w:r>
        <w:r w:rsidR="00421FA0">
          <w:rPr>
            <w:rStyle w:val="a5"/>
            <w:rFonts w:asciiTheme="minorHAnsi" w:hAnsiTheme="minorHAnsi"/>
            <w:color w:val="23527C"/>
          </w:rPr>
          <w:t>1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421FA0">
          <w:rPr>
            <w:rStyle w:val="a5"/>
            <w:rFonts w:asciiTheme="minorHAnsi" w:hAnsiTheme="minorHAnsi"/>
            <w:color w:val="23527C"/>
          </w:rPr>
          <w:t>05</w:t>
        </w:r>
        <w:r w:rsidR="006E238A">
          <w:rPr>
            <w:rStyle w:val="a5"/>
            <w:rFonts w:ascii="HelveticaNeueCyr-Roman" w:hAnsi="HelveticaNeueCyr-Roman"/>
            <w:color w:val="23527C"/>
          </w:rPr>
          <w:t>.2020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</w:t>
        </w:r>
        <w:r w:rsidR="006E238A">
          <w:rPr>
            <w:rStyle w:val="a5"/>
            <w:rFonts w:ascii="HelveticaNeueCyr-Roman" w:hAnsi="HelveticaNeueCyr-Roman"/>
            <w:color w:val="23527C"/>
          </w:rPr>
          <w:t>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року</w:t>
        </w:r>
      </w:hyperlink>
    </w:p>
    <w:p w:rsidR="005B0EFE" w:rsidRPr="00BA51A0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  <w:sz w:val="28"/>
          <w:szCs w:val="28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BA51A0" w:rsidRDefault="006E238A" w:rsidP="005B0EFE">
      <w:pPr>
        <w:rPr>
          <w:rFonts w:ascii="Times New Roman" w:hAnsi="Times New Roman" w:cs="Times New Roman"/>
          <w:sz w:val="28"/>
          <w:szCs w:val="28"/>
        </w:rPr>
      </w:pPr>
      <w:r w:rsidRPr="00BA51A0">
        <w:rPr>
          <w:rFonts w:ascii="Times New Roman" w:hAnsi="Times New Roman" w:cs="Times New Roman"/>
          <w:sz w:val="28"/>
          <w:szCs w:val="28"/>
        </w:rPr>
        <w:t>Період 01.01.2020</w:t>
      </w:r>
      <w:r w:rsidR="005B0EFE" w:rsidRPr="00BA51A0">
        <w:rPr>
          <w:rFonts w:ascii="Times New Roman" w:hAnsi="Times New Roman" w:cs="Times New Roman"/>
          <w:sz w:val="28"/>
          <w:szCs w:val="28"/>
        </w:rPr>
        <w:t xml:space="preserve"> -</w:t>
      </w:r>
      <w:r w:rsidR="00421FA0">
        <w:rPr>
          <w:rFonts w:ascii="Times New Roman" w:hAnsi="Times New Roman" w:cs="Times New Roman"/>
          <w:sz w:val="28"/>
          <w:szCs w:val="28"/>
        </w:rPr>
        <w:t xml:space="preserve"> 31.05</w:t>
      </w:r>
      <w:r w:rsidRPr="00BA51A0"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272BC4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Pr="00272BC4" w:rsidRDefault="00BC2E74" w:rsidP="001B13FA">
            <w:pPr>
              <w:jc w:val="center"/>
            </w:pPr>
            <w:r w:rsidRPr="00272BC4">
              <w:rPr>
                <w:rFonts w:ascii="Times New Roman" w:hAnsi="Times New Roman" w:cs="Times New Roman"/>
                <w:b/>
              </w:rPr>
              <w:t>н</w:t>
            </w:r>
            <w:r w:rsidR="005B0EFE" w:rsidRPr="00272BC4">
              <w:rPr>
                <w:rFonts w:ascii="Times New Roman" w:hAnsi="Times New Roman" w:cs="Times New Roman"/>
                <w:b/>
              </w:rPr>
              <w:t>апочаток року</w:t>
            </w:r>
          </w:p>
          <w:p w:rsidR="005B0EFE" w:rsidRPr="00272BC4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272BC4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Надійшло позовних заяв</w:t>
            </w:r>
          </w:p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272BC4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72BC4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B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272BC4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72B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RPr="00272BC4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272BC4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272BC4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72BC4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272BC4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 xml:space="preserve">          З  прийняттям 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272BC4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72BC4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272BC4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72BC4" w:rsidRDefault="00421FA0" w:rsidP="00421FA0">
            <w:pPr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01.01.2020-31.05</w:t>
            </w:r>
            <w:r w:rsidR="005B0EFE" w:rsidRPr="00272BC4">
              <w:rPr>
                <w:rFonts w:ascii="Times New Roman" w:hAnsi="Times New Roman" w:cs="Times New Roman"/>
                <w:b/>
              </w:rPr>
              <w:t>.20</w:t>
            </w:r>
            <w:r w:rsidR="00EF3B4D" w:rsidRPr="00272BC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AD4360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8054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2095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4052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944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376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775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47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7159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6970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272BC4" w:rsidRDefault="007A0517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98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272BC4" w:rsidRDefault="00943FCF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968</w:t>
            </w:r>
          </w:p>
        </w:tc>
      </w:tr>
      <w:tr w:rsidR="00C92655" w:rsidRPr="00272BC4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72BC4" w:rsidRDefault="00421FA0" w:rsidP="00AD4360">
            <w:pPr>
              <w:rPr>
                <w:rFonts w:ascii="Times New Roman" w:hAnsi="Times New Roman" w:cs="Times New Roman"/>
                <w:b/>
              </w:rPr>
            </w:pPr>
            <w:r w:rsidRPr="00272BC4">
              <w:rPr>
                <w:rFonts w:ascii="Times New Roman" w:hAnsi="Times New Roman" w:cs="Times New Roman"/>
                <w:b/>
              </w:rPr>
              <w:t>01.01.2019-31</w:t>
            </w:r>
            <w:r w:rsidR="006E238A" w:rsidRPr="00272BC4">
              <w:rPr>
                <w:rFonts w:ascii="Times New Roman" w:hAnsi="Times New Roman" w:cs="Times New Roman"/>
                <w:b/>
              </w:rPr>
              <w:t>.0</w:t>
            </w:r>
            <w:r w:rsidRPr="00272BC4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5B0EFE" w:rsidRPr="00272BC4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 w:rsidRPr="00272BC4">
              <w:rPr>
                <w:rFonts w:ascii="Times New Roman" w:hAnsi="Times New Roman" w:cs="Times New Roman"/>
                <w:b/>
              </w:rPr>
              <w:t>201</w:t>
            </w:r>
            <w:r w:rsidR="006E238A" w:rsidRPr="00272BC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AD4360" w:rsidP="001B13FA">
            <w:pPr>
              <w:jc w:val="center"/>
              <w:rPr>
                <w:rFonts w:ascii="Calibri" w:hAnsi="Calibri"/>
                <w:b/>
              </w:rPr>
            </w:pPr>
            <w:r w:rsidRPr="00272BC4">
              <w:rPr>
                <w:rFonts w:ascii="Calibri" w:hAnsi="Calibri"/>
                <w:b/>
              </w:rPr>
              <w:t>1493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8416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1129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5262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543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165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1314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1457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1321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272BC4" w:rsidRDefault="008E1D00" w:rsidP="001135D2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272BC4">
              <w:rPr>
                <w:rFonts w:ascii="Calibri" w:hAnsi="Calibri"/>
                <w:b/>
                <w:lang w:val="ru-RU"/>
              </w:rPr>
              <w:t>73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272BC4" w:rsidRDefault="00943FCF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72BC4">
              <w:rPr>
                <w:rFonts w:ascii="Times New Roman" w:hAnsi="Times New Roman" w:cs="Times New Roman"/>
                <w:b/>
                <w:lang w:val="ru-RU"/>
              </w:rPr>
              <w:t>650</w:t>
            </w:r>
            <w:bookmarkStart w:id="0" w:name="_GoBack"/>
            <w:bookmarkEnd w:id="0"/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EE7944" w:rsidRDefault="005E5601" w:rsidP="00EE7944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 w:rsidR="008F5FCB"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8F5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944" w:rsidRPr="00EE79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944">
        <w:rPr>
          <w:rFonts w:ascii="Times New Roman" w:hAnsi="Times New Roman" w:cs="Times New Roman"/>
          <w:b/>
          <w:sz w:val="28"/>
          <w:szCs w:val="28"/>
        </w:rPr>
        <w:t>вхідної кореспонденції</w:t>
      </w:r>
    </w:p>
    <w:p w:rsidR="005E5601" w:rsidRDefault="005E5601" w:rsidP="005E5601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період 01.01.2020 -31.05.2020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E5601" w:rsidTr="005E5601">
        <w:trPr>
          <w:trHeight w:val="453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запитів, тощо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18506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38651</w:t>
            </w:r>
          </w:p>
        </w:tc>
      </w:tr>
    </w:tbl>
    <w:p w:rsidR="005E5601" w:rsidRDefault="005E5601" w:rsidP="005E56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 листів, тощо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24467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7ААС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Pr="00436CD0" w:rsidRDefault="00272B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C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8 049202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8F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5E5601" w:rsidTr="005E5601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601" w:rsidRDefault="005E5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4 711 201</w:t>
            </w:r>
          </w:p>
        </w:tc>
      </w:tr>
    </w:tbl>
    <w:p w:rsidR="008F5FCB" w:rsidRDefault="008F5FCB" w:rsidP="007B39E4">
      <w:pPr>
        <w:rPr>
          <w:rStyle w:val="a6"/>
          <w:color w:val="3A3A3A"/>
          <w:shd w:val="clear" w:color="auto" w:fill="FFFFFF"/>
        </w:rPr>
      </w:pPr>
    </w:p>
    <w:p w:rsidR="005E5601" w:rsidRPr="005E5601" w:rsidRDefault="005E5601" w:rsidP="007B39E4">
      <w:pPr>
        <w:rPr>
          <w:rStyle w:val="a6"/>
          <w:color w:val="3A3A3A"/>
          <w:shd w:val="clear" w:color="auto" w:fill="FFFFFF"/>
        </w:rPr>
      </w:pPr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E5601" w:rsidRPr="005E5601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201D5"/>
    <w:rsid w:val="00020838"/>
    <w:rsid w:val="0003020D"/>
    <w:rsid w:val="00040B23"/>
    <w:rsid w:val="00067360"/>
    <w:rsid w:val="00072A7A"/>
    <w:rsid w:val="00092673"/>
    <w:rsid w:val="0009660A"/>
    <w:rsid w:val="000A1758"/>
    <w:rsid w:val="000E5F49"/>
    <w:rsid w:val="000F4005"/>
    <w:rsid w:val="000F5E64"/>
    <w:rsid w:val="00162FFB"/>
    <w:rsid w:val="00167A3E"/>
    <w:rsid w:val="00182025"/>
    <w:rsid w:val="001B13FA"/>
    <w:rsid w:val="001D4A95"/>
    <w:rsid w:val="001F0BD4"/>
    <w:rsid w:val="001F0C07"/>
    <w:rsid w:val="00234506"/>
    <w:rsid w:val="00264F85"/>
    <w:rsid w:val="00272BC4"/>
    <w:rsid w:val="003123AA"/>
    <w:rsid w:val="003223E8"/>
    <w:rsid w:val="00344EEA"/>
    <w:rsid w:val="0034539D"/>
    <w:rsid w:val="0036433C"/>
    <w:rsid w:val="003705B4"/>
    <w:rsid w:val="00381BDC"/>
    <w:rsid w:val="003A2A91"/>
    <w:rsid w:val="003C4CD6"/>
    <w:rsid w:val="003C4D0A"/>
    <w:rsid w:val="003E3766"/>
    <w:rsid w:val="003E6AED"/>
    <w:rsid w:val="003F0787"/>
    <w:rsid w:val="004031A6"/>
    <w:rsid w:val="00421FA0"/>
    <w:rsid w:val="00432485"/>
    <w:rsid w:val="00436CD0"/>
    <w:rsid w:val="0046597C"/>
    <w:rsid w:val="00481AA4"/>
    <w:rsid w:val="00492283"/>
    <w:rsid w:val="004960FE"/>
    <w:rsid w:val="00497F88"/>
    <w:rsid w:val="004C636B"/>
    <w:rsid w:val="004D10F6"/>
    <w:rsid w:val="004D403B"/>
    <w:rsid w:val="00501965"/>
    <w:rsid w:val="00522FD3"/>
    <w:rsid w:val="00525552"/>
    <w:rsid w:val="005439C4"/>
    <w:rsid w:val="00556203"/>
    <w:rsid w:val="00570F7B"/>
    <w:rsid w:val="00585132"/>
    <w:rsid w:val="005B0EFE"/>
    <w:rsid w:val="005B252D"/>
    <w:rsid w:val="005C12A4"/>
    <w:rsid w:val="005C66A4"/>
    <w:rsid w:val="005D33DD"/>
    <w:rsid w:val="005D4673"/>
    <w:rsid w:val="005D6127"/>
    <w:rsid w:val="005D6831"/>
    <w:rsid w:val="005E4174"/>
    <w:rsid w:val="005E5601"/>
    <w:rsid w:val="005F179F"/>
    <w:rsid w:val="006104B8"/>
    <w:rsid w:val="00630A69"/>
    <w:rsid w:val="0064402D"/>
    <w:rsid w:val="006547D6"/>
    <w:rsid w:val="00684329"/>
    <w:rsid w:val="006A4992"/>
    <w:rsid w:val="006A785B"/>
    <w:rsid w:val="006E238A"/>
    <w:rsid w:val="006E5786"/>
    <w:rsid w:val="007003C5"/>
    <w:rsid w:val="00710767"/>
    <w:rsid w:val="00722342"/>
    <w:rsid w:val="007470FF"/>
    <w:rsid w:val="007545BB"/>
    <w:rsid w:val="00771386"/>
    <w:rsid w:val="00773DDA"/>
    <w:rsid w:val="00794335"/>
    <w:rsid w:val="007A0517"/>
    <w:rsid w:val="007A37D2"/>
    <w:rsid w:val="007B39E4"/>
    <w:rsid w:val="007E414B"/>
    <w:rsid w:val="007F14B5"/>
    <w:rsid w:val="0082675B"/>
    <w:rsid w:val="0082759A"/>
    <w:rsid w:val="00827A46"/>
    <w:rsid w:val="008362FA"/>
    <w:rsid w:val="008556BF"/>
    <w:rsid w:val="0086128A"/>
    <w:rsid w:val="00875637"/>
    <w:rsid w:val="00881D1A"/>
    <w:rsid w:val="00885D04"/>
    <w:rsid w:val="00897F1F"/>
    <w:rsid w:val="008A23CF"/>
    <w:rsid w:val="008C0CD7"/>
    <w:rsid w:val="008C193D"/>
    <w:rsid w:val="008E1D00"/>
    <w:rsid w:val="008E2EFB"/>
    <w:rsid w:val="008E7B9C"/>
    <w:rsid w:val="008F5FCB"/>
    <w:rsid w:val="009147F1"/>
    <w:rsid w:val="00943FCF"/>
    <w:rsid w:val="00947C2E"/>
    <w:rsid w:val="0097238E"/>
    <w:rsid w:val="00974678"/>
    <w:rsid w:val="0097686A"/>
    <w:rsid w:val="00987118"/>
    <w:rsid w:val="00987AC4"/>
    <w:rsid w:val="009C1D87"/>
    <w:rsid w:val="009C362D"/>
    <w:rsid w:val="009D0951"/>
    <w:rsid w:val="009D407F"/>
    <w:rsid w:val="009E028F"/>
    <w:rsid w:val="00A055D0"/>
    <w:rsid w:val="00A3307D"/>
    <w:rsid w:val="00A441F2"/>
    <w:rsid w:val="00A636B3"/>
    <w:rsid w:val="00A731EB"/>
    <w:rsid w:val="00A91564"/>
    <w:rsid w:val="00AA6040"/>
    <w:rsid w:val="00AB5441"/>
    <w:rsid w:val="00AC6E06"/>
    <w:rsid w:val="00AD4360"/>
    <w:rsid w:val="00AE3F04"/>
    <w:rsid w:val="00B1404C"/>
    <w:rsid w:val="00B22816"/>
    <w:rsid w:val="00B52BC8"/>
    <w:rsid w:val="00B53040"/>
    <w:rsid w:val="00B6390B"/>
    <w:rsid w:val="00B820C6"/>
    <w:rsid w:val="00BA51A0"/>
    <w:rsid w:val="00BC2E74"/>
    <w:rsid w:val="00C11944"/>
    <w:rsid w:val="00C4222A"/>
    <w:rsid w:val="00C53515"/>
    <w:rsid w:val="00C55189"/>
    <w:rsid w:val="00C609F3"/>
    <w:rsid w:val="00C64918"/>
    <w:rsid w:val="00C64F63"/>
    <w:rsid w:val="00C66505"/>
    <w:rsid w:val="00C92655"/>
    <w:rsid w:val="00CA5B2E"/>
    <w:rsid w:val="00CC740A"/>
    <w:rsid w:val="00CD0946"/>
    <w:rsid w:val="00CF5913"/>
    <w:rsid w:val="00D039AA"/>
    <w:rsid w:val="00D05804"/>
    <w:rsid w:val="00D34E34"/>
    <w:rsid w:val="00D458FD"/>
    <w:rsid w:val="00D63EE3"/>
    <w:rsid w:val="00D81180"/>
    <w:rsid w:val="00DB485A"/>
    <w:rsid w:val="00DB5DD7"/>
    <w:rsid w:val="00E17EDD"/>
    <w:rsid w:val="00E55E2C"/>
    <w:rsid w:val="00EB1668"/>
    <w:rsid w:val="00ED071D"/>
    <w:rsid w:val="00EE7944"/>
    <w:rsid w:val="00EF3B4D"/>
    <w:rsid w:val="00F015FC"/>
    <w:rsid w:val="00F06D35"/>
    <w:rsid w:val="00F11D12"/>
    <w:rsid w:val="00F44EAC"/>
    <w:rsid w:val="00F7027C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FollowedHyperlink"/>
    <w:basedOn w:val="a0"/>
    <w:uiPriority w:val="99"/>
    <w:semiHidden/>
    <w:unhideWhenUsed/>
    <w:rsid w:val="00BA51A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D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4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2020-05-06T06:42:00Z</cp:lastPrinted>
  <dcterms:created xsi:type="dcterms:W3CDTF">2020-06-03T06:35:00Z</dcterms:created>
  <dcterms:modified xsi:type="dcterms:W3CDTF">2020-06-03T06:57:00Z</dcterms:modified>
</cp:coreProperties>
</file>