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6357F7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>аказом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3A01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апарату 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="003D68F0"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B66138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19</w:t>
      </w:r>
      <w:r w:rsidR="00F3242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09</w:t>
      </w:r>
      <w:r w:rsidR="0054588E">
        <w:rPr>
          <w:rFonts w:ascii="Times New Roman" w:hAnsi="Times New Roman"/>
          <w:sz w:val="24"/>
          <w:szCs w:val="24"/>
          <w:lang w:val="uk-UA"/>
        </w:rPr>
        <w:t>.2019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51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E76765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B66138">
        <w:rPr>
          <w:rFonts w:ascii="Times New Roman" w:eastAsia="Times New Roman" w:hAnsi="Times New Roman"/>
          <w:sz w:val="26"/>
          <w:szCs w:val="20"/>
          <w:lang w:val="uk-UA" w:eastAsia="ru-RU"/>
        </w:rPr>
        <w:t>судового розпорядника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Оголошує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пропонує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встати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учасниками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є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Запрошує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присяги.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вказівкою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час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виключення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судом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тими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видалення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розпорядженням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закритого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обмеження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входу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сторонніх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6138" w:rsidRPr="00F612B0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Звертається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правоохоронних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приводу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сприяння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підтриманні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порядку,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притягнення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lastRenderedPageBreak/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 </w:t>
            </w:r>
          </w:p>
          <w:p w:rsidR="00B66138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безпеки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недопущення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ладу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фіксування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68F0" w:rsidRPr="00E76765" w:rsidRDefault="00B66138" w:rsidP="00B6613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76765">
              <w:rPr>
                <w:rFonts w:ascii="Times New Roman" w:hAnsi="Times New Roman"/>
                <w:sz w:val="24"/>
                <w:szCs w:val="24"/>
                <w:lang w:val="uk-UA"/>
              </w:rPr>
              <w:t>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F3A01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3524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B66138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  <w:p w:rsidR="003D68F0" w:rsidRPr="00B66138" w:rsidRDefault="00B66138" w:rsidP="00B66138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n342"/>
            <w:bookmarkEnd w:id="0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3"/>
            <w:bookmarkEnd w:id="1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2" w:name="n344"/>
            <w:bookmarkEnd w:id="2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3" w:name="n345"/>
            <w:bookmarkStart w:id="4" w:name="n346"/>
            <w:bookmarkEnd w:id="3"/>
            <w:bookmarkEnd w:id="4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5" w:name="n347"/>
            <w:bookmarkStart w:id="6" w:name="n348"/>
            <w:bookmarkEnd w:id="5"/>
            <w:bookmarkEnd w:id="6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F65E23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742F70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E16A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F65E23">
              <w:rPr>
                <w:rFonts w:ascii="Times New Roman" w:hAnsi="Times New Roman"/>
                <w:sz w:val="24"/>
                <w:szCs w:val="24"/>
              </w:rPr>
              <w:t>03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A56"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37694A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F65E23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bookmarkStart w:id="7" w:name="_GoBack"/>
            <w:bookmarkEnd w:id="7"/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2F70" w:rsidRPr="00F612B0" w:rsidTr="0063307C"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t>Додаткові (необов’язкові) документи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F70" w:rsidRPr="00FB1F5E" w:rsidRDefault="00742F70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B81833">
              <w:rPr>
                <w:color w:val="000000"/>
              </w:rPr>
              <w:t>заява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щодо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забезпечення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розумним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пристосуванням</w:t>
            </w:r>
            <w:proofErr w:type="spellEnd"/>
            <w:r w:rsidRPr="00B81833">
              <w:rPr>
                <w:color w:val="000000"/>
              </w:rPr>
              <w:t xml:space="preserve"> за формою </w:t>
            </w:r>
            <w:proofErr w:type="spellStart"/>
            <w:r w:rsidRPr="00B81833">
              <w:rPr>
                <w:color w:val="000000"/>
              </w:rPr>
              <w:t>згідно</w:t>
            </w:r>
            <w:proofErr w:type="spellEnd"/>
            <w:r w:rsidRPr="00B81833">
              <w:rPr>
                <w:color w:val="000000"/>
              </w:rPr>
              <w:t xml:space="preserve"> з </w:t>
            </w:r>
            <w:proofErr w:type="spellStart"/>
            <w:r w:rsidRPr="00B81833">
              <w:rPr>
                <w:color w:val="000000"/>
              </w:rPr>
              <w:t>додатком</w:t>
            </w:r>
            <w:proofErr w:type="spellEnd"/>
            <w:r w:rsidRPr="00B81833">
              <w:rPr>
                <w:color w:val="000000"/>
              </w:rPr>
              <w:t xml:space="preserve"> 3 до Порядку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конкурсу на </w:t>
            </w:r>
            <w:proofErr w:type="spellStart"/>
            <w:r w:rsidRPr="00B81833">
              <w:rPr>
                <w:color w:val="000000"/>
              </w:rPr>
              <w:t>зайняття</w:t>
            </w:r>
            <w:proofErr w:type="spellEnd"/>
            <w:r w:rsidRPr="00B81833">
              <w:rPr>
                <w:color w:val="000000"/>
              </w:rPr>
              <w:t xml:space="preserve"> посад </w:t>
            </w:r>
            <w:proofErr w:type="spellStart"/>
            <w:r w:rsidRPr="00B81833">
              <w:rPr>
                <w:color w:val="000000"/>
              </w:rPr>
              <w:t>державної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служби</w:t>
            </w:r>
            <w:proofErr w:type="spellEnd"/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Місце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час і дата початку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володіння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іноземною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яка є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однією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офіційних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Європи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тестування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8F3B91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822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1C6025" w:rsidRPr="00F612B0" w:rsidTr="001133C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proofErr w:type="spellStart"/>
            <w:r>
              <w:t>Володіння</w:t>
            </w:r>
            <w:proofErr w:type="spellEnd"/>
            <w:r>
              <w:t xml:space="preserve"> </w:t>
            </w:r>
            <w:proofErr w:type="spellStart"/>
            <w:r>
              <w:t>іноземною</w:t>
            </w:r>
            <w:proofErr w:type="spellEnd"/>
            <w:r>
              <w:t xml:space="preserve">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5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DA322F" w:rsidRDefault="00560F11" w:rsidP="00560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</w:tc>
      </w:tr>
      <w:tr w:rsidR="001C6025" w:rsidRPr="00F612B0" w:rsidTr="00722273">
        <w:tc>
          <w:tcPr>
            <w:tcW w:w="562" w:type="dxa"/>
          </w:tcPr>
          <w:p w:rsidR="001C6025" w:rsidRDefault="001C6025" w:rsidP="001C6025">
            <w:pPr>
              <w:pStyle w:val="rvps12"/>
            </w:pPr>
            <w:r>
              <w:t>3</w:t>
            </w:r>
          </w:p>
        </w:tc>
        <w:tc>
          <w:tcPr>
            <w:tcW w:w="3261" w:type="dxa"/>
          </w:tcPr>
          <w:p w:rsidR="001C6025" w:rsidRDefault="001C6025" w:rsidP="001C6025">
            <w:pPr>
              <w:pStyle w:val="rvps14"/>
            </w:pPr>
            <w:r>
              <w:t>Сприйняття змін</w:t>
            </w:r>
          </w:p>
        </w:tc>
        <w:tc>
          <w:tcPr>
            <w:tcW w:w="5022" w:type="dxa"/>
          </w:tcPr>
          <w:p w:rsidR="001C6025" w:rsidRDefault="001C6025" w:rsidP="001C6025">
            <w:pPr>
              <w:pStyle w:val="rvps14"/>
              <w:jc w:val="both"/>
            </w:pPr>
            <w:r>
              <w:t>Здатність приймати зміни та змінюватись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1C6025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C723A9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</w:t>
            </w:r>
            <w:r w:rsidR="00B626B6">
              <w:rPr>
                <w:rFonts w:ascii="Times New Roman" w:hAnsi="Times New Roman"/>
                <w:sz w:val="24"/>
                <w:szCs w:val="24"/>
                <w:lang w:val="uk-UA"/>
              </w:rPr>
              <w:t>Про судоустрій і статус суддів»</w:t>
            </w:r>
          </w:p>
          <w:p w:rsidR="003D68F0" w:rsidRPr="00B626B6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</w:t>
            </w:r>
            <w:r w:rsidR="00B626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«Про доступ до судових рішень»</w:t>
            </w:r>
          </w:p>
          <w:p w:rsidR="00B626B6" w:rsidRPr="00B626B6" w:rsidRDefault="00B626B6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Положення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про порядок </w:t>
            </w: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створення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діяльності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служби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судових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розпорядників</w:t>
            </w:r>
            <w:proofErr w:type="spellEnd"/>
            <w:r w:rsidRPr="00B626B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затверджене наказом ДСА України від </w:t>
            </w:r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>20.07.2017 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року</w:t>
            </w:r>
            <w:r w:rsidRPr="00B626B6">
              <w:rPr>
                <w:rFonts w:ascii="Times New Roman" w:hAnsi="Times New Roman"/>
                <w:bCs/>
                <w:sz w:val="24"/>
                <w:szCs w:val="24"/>
              </w:rPr>
              <w:t xml:space="preserve"> № 815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1C6025"/>
    <w:rsid w:val="001D2C09"/>
    <w:rsid w:val="00252676"/>
    <w:rsid w:val="0026522F"/>
    <w:rsid w:val="00281E8C"/>
    <w:rsid w:val="00282232"/>
    <w:rsid w:val="002912C0"/>
    <w:rsid w:val="00293885"/>
    <w:rsid w:val="002C5886"/>
    <w:rsid w:val="003415E0"/>
    <w:rsid w:val="00363678"/>
    <w:rsid w:val="0037694A"/>
    <w:rsid w:val="003957B8"/>
    <w:rsid w:val="003C0BBE"/>
    <w:rsid w:val="003D68F0"/>
    <w:rsid w:val="004C1B8E"/>
    <w:rsid w:val="0054085E"/>
    <w:rsid w:val="0054588E"/>
    <w:rsid w:val="00560F11"/>
    <w:rsid w:val="00582FF2"/>
    <w:rsid w:val="006357F7"/>
    <w:rsid w:val="006424BD"/>
    <w:rsid w:val="00664062"/>
    <w:rsid w:val="00726103"/>
    <w:rsid w:val="007373C7"/>
    <w:rsid w:val="00741827"/>
    <w:rsid w:val="00742F70"/>
    <w:rsid w:val="00744A7B"/>
    <w:rsid w:val="00757C95"/>
    <w:rsid w:val="00767583"/>
    <w:rsid w:val="00795539"/>
    <w:rsid w:val="007D3E20"/>
    <w:rsid w:val="007F7B81"/>
    <w:rsid w:val="00836CE1"/>
    <w:rsid w:val="00846D03"/>
    <w:rsid w:val="008F3B91"/>
    <w:rsid w:val="00916EFA"/>
    <w:rsid w:val="009602D8"/>
    <w:rsid w:val="009817F7"/>
    <w:rsid w:val="0098400E"/>
    <w:rsid w:val="009B15CC"/>
    <w:rsid w:val="009D47B9"/>
    <w:rsid w:val="009F7639"/>
    <w:rsid w:val="00A17B51"/>
    <w:rsid w:val="00A9050F"/>
    <w:rsid w:val="00B302B8"/>
    <w:rsid w:val="00B4315E"/>
    <w:rsid w:val="00B626B6"/>
    <w:rsid w:val="00B66138"/>
    <w:rsid w:val="00C0054F"/>
    <w:rsid w:val="00C723A9"/>
    <w:rsid w:val="00CA593C"/>
    <w:rsid w:val="00CB48E0"/>
    <w:rsid w:val="00CB5811"/>
    <w:rsid w:val="00CC4E36"/>
    <w:rsid w:val="00CD01F2"/>
    <w:rsid w:val="00CE154C"/>
    <w:rsid w:val="00CF3BCC"/>
    <w:rsid w:val="00D42509"/>
    <w:rsid w:val="00D53AB0"/>
    <w:rsid w:val="00DA2616"/>
    <w:rsid w:val="00DC088F"/>
    <w:rsid w:val="00E024C6"/>
    <w:rsid w:val="00E16A56"/>
    <w:rsid w:val="00E338CE"/>
    <w:rsid w:val="00E432EB"/>
    <w:rsid w:val="00E76765"/>
    <w:rsid w:val="00EC106B"/>
    <w:rsid w:val="00EF3A01"/>
    <w:rsid w:val="00F32423"/>
    <w:rsid w:val="00F342D3"/>
    <w:rsid w:val="00F65E2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195B2-84D3-4542-B833-F69F6488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94</cp:revision>
  <cp:lastPrinted>2019-08-20T08:45:00Z</cp:lastPrinted>
  <dcterms:created xsi:type="dcterms:W3CDTF">2017-04-04T13:22:00Z</dcterms:created>
  <dcterms:modified xsi:type="dcterms:W3CDTF">2019-09-19T08:09:00Z</dcterms:modified>
</cp:coreProperties>
</file>