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8F0" w:rsidRPr="00E74191" w:rsidRDefault="003D68F0" w:rsidP="003D68F0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 w:rsidRPr="00E74191">
        <w:rPr>
          <w:rFonts w:ascii="Times New Roman" w:hAnsi="Times New Roman"/>
          <w:sz w:val="24"/>
          <w:szCs w:val="24"/>
          <w:lang w:val="uk-UA"/>
        </w:rPr>
        <w:t>ЗАТВЕРДЖЕНО</w:t>
      </w:r>
    </w:p>
    <w:p w:rsidR="00D53AB0" w:rsidRDefault="00603A6A" w:rsidP="003D68F0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3D68F0" w:rsidRPr="00E74191">
        <w:rPr>
          <w:rFonts w:ascii="Times New Roman" w:hAnsi="Times New Roman"/>
          <w:sz w:val="24"/>
          <w:szCs w:val="24"/>
          <w:lang w:val="uk-UA"/>
        </w:rPr>
        <w:t>аказом</w:t>
      </w:r>
      <w:r w:rsidR="003D68F0">
        <w:rPr>
          <w:rFonts w:ascii="Times New Roman" w:hAnsi="Times New Roman"/>
          <w:sz w:val="24"/>
          <w:szCs w:val="24"/>
          <w:lang w:val="uk-UA"/>
        </w:rPr>
        <w:t xml:space="preserve"> керівника апарату Роздільнянського районного суду Одеської області</w:t>
      </w:r>
      <w:r w:rsidR="003D68F0" w:rsidRPr="003D68F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D68F0" w:rsidRDefault="00603A6A" w:rsidP="003D68F0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23.04.2019</w:t>
      </w:r>
      <w:r w:rsidR="0026522F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="003D68F0" w:rsidRPr="00E74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32423">
        <w:rPr>
          <w:rFonts w:ascii="Times New Roman" w:hAnsi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/>
          <w:sz w:val="24"/>
          <w:szCs w:val="24"/>
        </w:rPr>
        <w:t>24</w:t>
      </w:r>
      <w:r w:rsidR="003D68F0">
        <w:rPr>
          <w:rFonts w:ascii="Times New Roman" w:hAnsi="Times New Roman"/>
          <w:sz w:val="24"/>
          <w:szCs w:val="24"/>
          <w:lang w:val="uk-UA"/>
        </w:rPr>
        <w:t>-</w:t>
      </w:r>
      <w:proofErr w:type="spellStart"/>
      <w:r w:rsidR="003D68F0">
        <w:rPr>
          <w:rFonts w:ascii="Times New Roman" w:hAnsi="Times New Roman"/>
          <w:sz w:val="24"/>
          <w:szCs w:val="24"/>
          <w:lang w:val="uk-UA"/>
        </w:rPr>
        <w:t>зп</w:t>
      </w:r>
      <w:proofErr w:type="spellEnd"/>
      <w:r w:rsidR="003D68F0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3D68F0" w:rsidRDefault="003D68F0" w:rsidP="003D68F0">
      <w:pPr>
        <w:ind w:left="6237"/>
        <w:contextualSpacing/>
        <w:rPr>
          <w:rFonts w:ascii="Times New Roman" w:hAnsi="Times New Roman"/>
          <w:sz w:val="24"/>
          <w:szCs w:val="24"/>
          <w:lang w:val="uk-UA"/>
        </w:rPr>
      </w:pPr>
    </w:p>
    <w:p w:rsidR="003D68F0" w:rsidRPr="00897943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УМОВИ </w:t>
      </w: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br/>
        <w:t>проведення конкурсу</w:t>
      </w:r>
    </w:p>
    <w:p w:rsidR="003D68F0" w:rsidRPr="00144A2F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на </w:t>
      </w:r>
      <w:r w:rsidR="007C7115">
        <w:rPr>
          <w:rFonts w:ascii="Times New Roman" w:eastAsia="Times New Roman" w:hAnsi="Times New Roman"/>
          <w:sz w:val="26"/>
          <w:szCs w:val="20"/>
          <w:lang w:val="uk-UA" w:eastAsia="ru-RU"/>
        </w:rPr>
        <w:t>заміщення</w:t>
      </w:r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</w:t>
      </w:r>
      <w:proofErr w:type="spellStart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>вакантної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посади </w:t>
      </w:r>
      <w:r w:rsidR="00726103">
        <w:rPr>
          <w:rFonts w:ascii="Times New Roman" w:eastAsia="Times New Roman" w:hAnsi="Times New Roman"/>
          <w:sz w:val="26"/>
          <w:szCs w:val="20"/>
          <w:lang w:val="uk-UA" w:eastAsia="ru-RU"/>
        </w:rPr>
        <w:t>консультанта</w:t>
      </w:r>
      <w:r w:rsidR="00144A2F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 суду</w:t>
      </w:r>
    </w:p>
    <w:p w:rsidR="003D68F0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eastAsia="ru-RU"/>
        </w:rPr>
      </w:pP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>Роздільнян</w:t>
      </w:r>
      <w:r>
        <w:rPr>
          <w:rFonts w:ascii="Times New Roman" w:eastAsia="Times New Roman" w:hAnsi="Times New Roman"/>
          <w:sz w:val="26"/>
          <w:szCs w:val="20"/>
          <w:lang w:val="uk-UA" w:eastAsia="ru-RU"/>
        </w:rPr>
        <w:t>с</w:t>
      </w: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>ького районного суду Одеської області</w:t>
      </w:r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(</w:t>
      </w:r>
      <w:proofErr w:type="spellStart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>категорія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«В»)</w:t>
      </w:r>
    </w:p>
    <w:p w:rsidR="003D68F0" w:rsidRPr="00E74191" w:rsidRDefault="003D68F0" w:rsidP="003D68F0">
      <w:pPr>
        <w:tabs>
          <w:tab w:val="left" w:pos="3000"/>
        </w:tabs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6"/>
          <w:szCs w:val="20"/>
          <w:lang w:val="uk-UA" w:eastAsia="ru-RU"/>
        </w:rPr>
        <w:t>(Одеська область, м. Роздільна, вул. Європейська, 37-а)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261"/>
        <w:gridCol w:w="5022"/>
      </w:tblGrid>
      <w:tr w:rsidR="003D68F0" w:rsidRPr="00F612B0" w:rsidTr="00AE57E1">
        <w:trPr>
          <w:trHeight w:val="429"/>
        </w:trPr>
        <w:tc>
          <w:tcPr>
            <w:tcW w:w="8845" w:type="dxa"/>
            <w:gridSpan w:val="3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Загальні умови</w:t>
            </w:r>
          </w:p>
        </w:tc>
      </w:tr>
      <w:tr w:rsidR="003D68F0" w:rsidRPr="00394222" w:rsidTr="00836CE1">
        <w:trPr>
          <w:trHeight w:val="2967"/>
        </w:trPr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Посадові обов’язки</w:t>
            </w:r>
          </w:p>
        </w:tc>
        <w:tc>
          <w:tcPr>
            <w:tcW w:w="5022" w:type="dxa"/>
            <w:shd w:val="clear" w:color="auto" w:fill="auto"/>
          </w:tcPr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Здійснює систематизацію законодавства та судової практики, рішень Конституційного Суду України, облік та зберігання актів законодавства та судової практики.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Здійснює ведення контрольних кодексів.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Інформує працівників суду про зміни в чинному законодавстві України та судової практиці судових органів вищого рівня.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Проводить узагальнення роботи суду із звернення  судових рішень до виконання.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Організовує роботу бібліотеки суду, підбір літератури для працівників суду, координує роботу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бібліотекаря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суду.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Координує роботу архіву суду, надає методичну та практичну допомогу працівникам архіву суду.           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Веде судову статистику, здійснює складання статистичних звітів.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Контролює належний облік та зберігання речових доказів.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Веде аналітичну роботу з різних напрямів діяльності суду.  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Здійснює облік звернень громадян та юридичних осіб, проводить аналіз роботи суду з розгляду звернень.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дорученням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голови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суду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керівника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апарату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суду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розглядає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громадян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здійснює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підготовку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інформаційних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листів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запитів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проектів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відповідей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них.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Здійснює оформлення проектів доручень суду про виконання судами інших держав окремих процесуальних дій, про вручення судових документів з цивільних, кримінальних справ, про екстрадицію правопорушників на територію України, оформлює клопотання про визнання а виконання рішень суду на території інших держав, забезпечує оформлення та виконання доручень судів іноземних держав відповідно до Конвенції про правову допомогу та правові відносини з </w:t>
            </w: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цивільних, сімейних і кримінальних справ та інших міжнародно-правових договорів про правову допомогу, ратифікованих Верховною Радою України.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Бере участь у плануванні роботи суду, за дорученням голови суду або керівника апарату здійснює контроль за виконанням окремих розділів плану роботи суду.</w:t>
            </w:r>
          </w:p>
          <w:p w:rsidR="003D68F0" w:rsidRPr="0054085E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5408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Вивчає питання організаційного забезпечення діяльності суду та готує пропозиції щодо його поліпшення.</w:t>
            </w: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Умови оплати праці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3D68F0" w:rsidP="009602D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D601FF">
              <w:rPr>
                <w:rFonts w:ascii="Times New Roman" w:hAnsi="Times New Roman"/>
                <w:sz w:val="24"/>
                <w:szCs w:val="24"/>
                <w:lang w:val="uk-UA"/>
              </w:rPr>
              <w:t>осадовий оклад 3810</w:t>
            </w:r>
            <w:r w:rsid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гривень</w:t>
            </w:r>
            <w:r w:rsidR="00E432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9602D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>надбавки, виплати, премії відповідно до ст.</w:t>
            </w:r>
            <w:r w:rsid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ст. 50, 52 Закону України</w:t>
            </w:r>
            <w:r w:rsidR="009602D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«Про державну службу»</w:t>
            </w: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D601FF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="003D68F0"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троково</w:t>
            </w:r>
            <w:proofErr w:type="spellEnd"/>
            <w:r w:rsidR="0039422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(до фактичного виходу основного працівника)</w:t>
            </w:r>
            <w:bookmarkStart w:id="0" w:name="_GoBack"/>
            <w:bookmarkEnd w:id="0"/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3D68F0" w:rsidP="003D68F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Копія паспорта громадянина України.</w:t>
            </w:r>
          </w:p>
          <w:p w:rsidR="003D68F0" w:rsidRPr="00F612B0" w:rsidRDefault="003D68F0" w:rsidP="003D68F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1" w:name="n342"/>
            <w:bookmarkEnd w:id="1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3C0BBE" w:rsidRDefault="003D68F0" w:rsidP="0048106C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2" w:name="n343"/>
            <w:bookmarkEnd w:id="2"/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Письмова заява, в якій особа повідомляє, що до неї не застосовуються заборони, визначені </w:t>
            </w:r>
            <w:hyperlink r:id="rId6" w:anchor="n13" w:tgtFrame="_blank" w:history="1">
              <w:r w:rsidRPr="003C0BBE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частиною третьою</w:t>
              </w:r>
            </w:hyperlink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</w:t>
            </w:r>
            <w:hyperlink r:id="rId7" w:anchor="n14" w:tgtFrame="_blank" w:history="1">
              <w:r w:rsidRPr="003C0BBE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четвертою</w:t>
              </w:r>
            </w:hyperlink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</w:t>
            </w:r>
            <w:r w:rsidR="00F822C9" w:rsidRPr="003C0BBE">
              <w:rPr>
                <w:rFonts w:ascii="Times New Roman" w:hAnsi="Times New Roman"/>
                <w:sz w:val="24"/>
                <w:szCs w:val="24"/>
                <w:lang w:val="uk-UA"/>
              </w:rPr>
              <w:t>ну</w:t>
            </w:r>
            <w:bookmarkStart w:id="3" w:name="n344"/>
            <w:bookmarkEnd w:id="3"/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3D68F0" w:rsidRPr="003C0BBE" w:rsidRDefault="00A17B51" w:rsidP="0048106C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>Копію (копії) документа</w:t>
            </w:r>
            <w:r w:rsidR="003D68F0" w:rsidRP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(документів) про освіту.</w:t>
            </w:r>
          </w:p>
          <w:p w:rsidR="003C0BBE" w:rsidRPr="003C0BBE" w:rsidRDefault="00281E8C" w:rsidP="00A344C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ригінал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посвідчення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атестації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вільного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мовою</w:t>
            </w:r>
            <w:bookmarkStart w:id="4" w:name="n345"/>
            <w:bookmarkStart w:id="5" w:name="n346"/>
            <w:bookmarkEnd w:id="4"/>
            <w:bookmarkEnd w:id="5"/>
            <w:proofErr w:type="spellEnd"/>
            <w:r w:rsidR="004C1B8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3D68F0" w:rsidRPr="003C0BBE" w:rsidRDefault="003D68F0" w:rsidP="00A344C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>Заповнена особова картка встановленого зразка.</w:t>
            </w:r>
          </w:p>
          <w:p w:rsidR="003D68F0" w:rsidRPr="00F612B0" w:rsidRDefault="003D68F0" w:rsidP="003D68F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6" w:name="n347"/>
            <w:bookmarkStart w:id="7" w:name="n348"/>
            <w:bookmarkEnd w:id="6"/>
            <w:bookmarkEnd w:id="7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Декларація особи, уповноваженої на виконання функцій держави або міс</w:t>
            </w:r>
            <w:r w:rsidR="00744A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цевого самоврядування,  за </w:t>
            </w:r>
            <w:r w:rsidR="009602D8">
              <w:rPr>
                <w:rFonts w:ascii="Times New Roman" w:hAnsi="Times New Roman"/>
                <w:sz w:val="24"/>
                <w:szCs w:val="24"/>
                <w:lang w:val="uk-UA"/>
              </w:rPr>
              <w:t>минулий</w:t>
            </w:r>
            <w:r w:rsidR="00CB58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рік.</w:t>
            </w:r>
          </w:p>
          <w:p w:rsidR="003D68F0" w:rsidRPr="00F612B0" w:rsidRDefault="003D68F0" w:rsidP="00AE57E1">
            <w:pPr>
              <w:pStyle w:val="a5"/>
              <w:spacing w:before="0"/>
              <w:ind w:firstLine="0"/>
              <w:contextualSpacing/>
              <w:jc w:val="both"/>
              <w:rPr>
                <w:rFonts w:ascii="Times New Roman" w:hAnsi="Times New Roman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 xml:space="preserve">Строк подання документів для участі у конкурсі </w:t>
            </w:r>
            <w:r w:rsidR="00D601FF">
              <w:rPr>
                <w:rFonts w:ascii="Times New Roman" w:hAnsi="Times New Roman"/>
                <w:sz w:val="24"/>
                <w:szCs w:val="24"/>
              </w:rPr>
              <w:t>становить 23</w:t>
            </w:r>
            <w:r w:rsidR="00CB5811">
              <w:rPr>
                <w:rFonts w:ascii="Times New Roman" w:hAnsi="Times New Roman"/>
                <w:sz w:val="24"/>
                <w:szCs w:val="24"/>
              </w:rPr>
              <w:t xml:space="preserve"> календарних дні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з дня оприлюднення інформації про проведення конкурсу</w:t>
            </w:r>
            <w:r w:rsidRPr="00F612B0">
              <w:rPr>
                <w:rFonts w:ascii="Times New Roman" w:hAnsi="Times New Roman"/>
              </w:rPr>
              <w:t xml:space="preserve">. </w:t>
            </w:r>
          </w:p>
          <w:p w:rsidR="003D68F0" w:rsidRPr="00F612B0" w:rsidRDefault="003D68F0" w:rsidP="00D601F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Ост</w:t>
            </w:r>
            <w:r w:rsidR="00D42509">
              <w:rPr>
                <w:rFonts w:ascii="Times New Roman" w:hAnsi="Times New Roman"/>
                <w:sz w:val="24"/>
                <w:szCs w:val="24"/>
              </w:rPr>
              <w:t>ан</w:t>
            </w:r>
            <w:r w:rsidR="00FF3C4F">
              <w:rPr>
                <w:rFonts w:ascii="Times New Roman" w:hAnsi="Times New Roman"/>
                <w:sz w:val="24"/>
                <w:szCs w:val="24"/>
              </w:rPr>
              <w:t>ній</w:t>
            </w:r>
            <w:proofErr w:type="spellEnd"/>
            <w:r w:rsidR="00FF3C4F">
              <w:rPr>
                <w:rFonts w:ascii="Times New Roman" w:hAnsi="Times New Roman"/>
                <w:sz w:val="24"/>
                <w:szCs w:val="24"/>
              </w:rPr>
              <w:t xml:space="preserve"> день </w:t>
            </w:r>
            <w:proofErr w:type="spellStart"/>
            <w:r w:rsidR="00FF3C4F">
              <w:rPr>
                <w:rFonts w:ascii="Times New Roman" w:hAnsi="Times New Roman"/>
                <w:sz w:val="24"/>
                <w:szCs w:val="24"/>
              </w:rPr>
              <w:t>прийому</w:t>
            </w:r>
            <w:proofErr w:type="spellEnd"/>
            <w:r w:rsidR="00FF3C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F3C4F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="00FF3C4F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2912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</w:t>
            </w:r>
            <w:r w:rsidR="00D601FF">
              <w:rPr>
                <w:rFonts w:ascii="Times New Roman" w:hAnsi="Times New Roman"/>
                <w:sz w:val="24"/>
                <w:szCs w:val="24"/>
              </w:rPr>
              <w:t>15</w:t>
            </w:r>
            <w:r w:rsidR="00FF3C4F" w:rsidRPr="00FF3C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01FF">
              <w:rPr>
                <w:rFonts w:ascii="Times New Roman" w:hAnsi="Times New Roman"/>
                <w:sz w:val="24"/>
                <w:szCs w:val="24"/>
                <w:lang w:val="uk-UA"/>
              </w:rPr>
              <w:t>трав</w:t>
            </w:r>
            <w:r w:rsidR="00664062">
              <w:rPr>
                <w:rFonts w:ascii="Times New Roman" w:hAnsi="Times New Roman"/>
                <w:sz w:val="24"/>
                <w:szCs w:val="24"/>
                <w:lang w:val="uk-UA"/>
              </w:rPr>
              <w:t>ня</w:t>
            </w:r>
            <w:r w:rsidR="00D601FF">
              <w:rPr>
                <w:rFonts w:ascii="Times New Roman" w:hAnsi="Times New Roman"/>
                <w:sz w:val="24"/>
                <w:szCs w:val="24"/>
              </w:rPr>
              <w:t xml:space="preserve"> 2019</w:t>
            </w:r>
            <w:r w:rsidR="00FF3C4F">
              <w:rPr>
                <w:rFonts w:ascii="Times New Roman" w:hAnsi="Times New Roman"/>
                <w:sz w:val="24"/>
                <w:szCs w:val="24"/>
              </w:rPr>
              <w:t xml:space="preserve"> року до 17</w:t>
            </w:r>
            <w:r w:rsidR="00F342D3">
              <w:rPr>
                <w:rFonts w:ascii="Times New Roman" w:hAnsi="Times New Roman"/>
                <w:sz w:val="24"/>
                <w:szCs w:val="24"/>
              </w:rPr>
              <w:t xml:space="preserve"> год. 0</w:t>
            </w:r>
            <w:r w:rsidR="00CC4E3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хв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957B8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Місце, час та дата початку проведення конкурсу</w:t>
            </w:r>
          </w:p>
        </w:tc>
        <w:tc>
          <w:tcPr>
            <w:tcW w:w="5022" w:type="dxa"/>
            <w:shd w:val="clear" w:color="auto" w:fill="auto"/>
          </w:tcPr>
          <w:p w:rsidR="00CF3BCC" w:rsidRDefault="003957B8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 w:rsidR="007F7B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CF3BC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3D68F0" w:rsidRPr="00F612B0" w:rsidRDefault="00D601FF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="003957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трав</w:t>
            </w:r>
            <w:r w:rsidR="00CD01F2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="00363678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="00582F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201</w:t>
            </w:r>
            <w:r w:rsidR="00363678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 о 10 год. 0</w:t>
            </w:r>
            <w:r w:rsidR="003D68F0" w:rsidRPr="00F612B0">
              <w:rPr>
                <w:rFonts w:ascii="Times New Roman" w:hAnsi="Times New Roman"/>
                <w:sz w:val="24"/>
                <w:szCs w:val="24"/>
                <w:lang w:val="uk-UA"/>
              </w:rPr>
              <w:t>0 хв.</w:t>
            </w:r>
          </w:p>
          <w:p w:rsidR="003D68F0" w:rsidRPr="00F612B0" w:rsidRDefault="003D68F0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 та по батькові, номер телефону та адреса електронної пошти особи, яка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надає додаткову інформацію з питань проведення конкурсу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DA2616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Заяц</w:t>
            </w:r>
            <w:r w:rsidR="003D68F0"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Анна Олександрівна</w:t>
            </w:r>
          </w:p>
          <w:p w:rsidR="003D68F0" w:rsidRPr="00F612B0" w:rsidRDefault="003D68F0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тел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. (04853) 3-21-67</w:t>
            </w:r>
          </w:p>
          <w:p w:rsidR="003D68F0" w:rsidRPr="00F612B0" w:rsidRDefault="003D68F0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>е-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inbox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rz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od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court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8F0" w:rsidRPr="00F612B0" w:rsidTr="009602D8">
        <w:trPr>
          <w:trHeight w:val="253"/>
        </w:trPr>
        <w:tc>
          <w:tcPr>
            <w:tcW w:w="8845" w:type="dxa"/>
            <w:gridSpan w:val="3"/>
            <w:shd w:val="clear" w:color="auto" w:fill="auto"/>
          </w:tcPr>
          <w:p w:rsidR="003D68F0" w:rsidRPr="00795539" w:rsidRDefault="00795539" w:rsidP="00AE5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Кваліфікаційні вимоги</w:t>
            </w:r>
          </w:p>
        </w:tc>
      </w:tr>
      <w:tr w:rsidR="003D68F0" w:rsidRPr="00F612B0" w:rsidTr="00767583">
        <w:trPr>
          <w:trHeight w:val="968"/>
        </w:trPr>
        <w:tc>
          <w:tcPr>
            <w:tcW w:w="562" w:type="dxa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5022" w:type="dxa"/>
            <w:shd w:val="clear" w:color="auto" w:fill="auto"/>
          </w:tcPr>
          <w:p w:rsidR="003D68F0" w:rsidRPr="00916EFA" w:rsidRDefault="003D68F0" w:rsidP="003C0BB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Вища</w:t>
            </w:r>
            <w:proofErr w:type="spellEnd"/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  <w:proofErr w:type="spellStart"/>
            <w:proofErr w:type="gramStart"/>
            <w:r w:rsidRPr="00F612B0">
              <w:rPr>
                <w:rFonts w:ascii="Times New Roman" w:hAnsi="Times New Roman"/>
                <w:sz w:val="24"/>
                <w:szCs w:val="24"/>
              </w:rPr>
              <w:t>ступенем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не</w:t>
            </w:r>
            <w:proofErr w:type="gramEnd"/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нижче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молодшого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бакалавра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бакалавра</w:t>
            </w:r>
            <w:r w:rsidR="00916E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(юридичного напрямку)</w:t>
            </w:r>
          </w:p>
        </w:tc>
      </w:tr>
      <w:tr w:rsidR="003D68F0" w:rsidRPr="00F612B0" w:rsidTr="00767583">
        <w:tc>
          <w:tcPr>
            <w:tcW w:w="562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Досвід роботи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</w:tc>
      </w:tr>
      <w:tr w:rsidR="003D68F0" w:rsidRPr="00F612B0" w:rsidTr="00767583"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Вільне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</w:p>
        </w:tc>
      </w:tr>
      <w:tr w:rsidR="00741827" w:rsidRPr="00F612B0" w:rsidTr="00AE57E1">
        <w:tc>
          <w:tcPr>
            <w:tcW w:w="8845" w:type="dxa"/>
            <w:gridSpan w:val="3"/>
            <w:shd w:val="clear" w:color="auto" w:fill="auto"/>
          </w:tcPr>
          <w:p w:rsidR="00741827" w:rsidRPr="00496804" w:rsidRDefault="00741827" w:rsidP="0074182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Вимоги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компетентності</w:t>
            </w:r>
            <w:proofErr w:type="spellEnd"/>
          </w:p>
        </w:tc>
      </w:tr>
      <w:tr w:rsidR="00741827" w:rsidRPr="00F612B0" w:rsidTr="00767583">
        <w:tc>
          <w:tcPr>
            <w:tcW w:w="3823" w:type="dxa"/>
            <w:gridSpan w:val="2"/>
            <w:shd w:val="clear" w:color="auto" w:fill="auto"/>
          </w:tcPr>
          <w:p w:rsidR="00741827" w:rsidRPr="00741827" w:rsidRDefault="00741827" w:rsidP="007418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022" w:type="dxa"/>
            <w:shd w:val="clear" w:color="auto" w:fill="auto"/>
          </w:tcPr>
          <w:p w:rsidR="00741827" w:rsidRPr="00496804" w:rsidRDefault="00741827" w:rsidP="007418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4968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Компоненти</w:t>
            </w:r>
            <w:proofErr w:type="spellEnd"/>
            <w:r w:rsidRPr="004968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вимоги</w:t>
            </w:r>
            <w:proofErr w:type="spellEnd"/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741827" w:rsidRPr="00496804" w:rsidRDefault="00741827" w:rsidP="0074182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Якісне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виконання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поставлених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завдань</w:t>
            </w:r>
            <w:proofErr w:type="spellEnd"/>
          </w:p>
        </w:tc>
        <w:tc>
          <w:tcPr>
            <w:tcW w:w="5022" w:type="dxa"/>
            <w:shd w:val="clear" w:color="auto" w:fill="auto"/>
          </w:tcPr>
          <w:p w:rsidR="00741827" w:rsidRPr="00767583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працювати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інформацією</w:t>
            </w:r>
            <w:proofErr w:type="spellEnd"/>
          </w:p>
          <w:p w:rsidR="00741827" w:rsidRPr="00767583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вирішувати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комплексні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завдання</w:t>
            </w:r>
            <w:proofErr w:type="spellEnd"/>
          </w:p>
          <w:p w:rsidR="00741827" w:rsidRPr="00767583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надавати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пропозиції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аргументувати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презентувати</w:t>
            </w:r>
            <w:proofErr w:type="spellEnd"/>
          </w:p>
          <w:p w:rsidR="00741827" w:rsidRPr="00496804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уміння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швидко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приймати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рішення</w:t>
            </w:r>
            <w:proofErr w:type="spellEnd"/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741827" w:rsidRPr="00496804" w:rsidRDefault="00741827" w:rsidP="0076758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Командна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робота та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взаємодія</w:t>
            </w:r>
            <w:proofErr w:type="spellEnd"/>
          </w:p>
        </w:tc>
        <w:tc>
          <w:tcPr>
            <w:tcW w:w="5022" w:type="dxa"/>
            <w:shd w:val="clear" w:color="auto" w:fill="auto"/>
          </w:tcPr>
          <w:p w:rsidR="00741827" w:rsidRDefault="00741827" w:rsidP="00767583">
            <w:pPr>
              <w:numPr>
                <w:ilvl w:val="0"/>
                <w:numId w:val="14"/>
              </w:num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працювати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команді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:rsidR="00741827" w:rsidRPr="00DA322F" w:rsidRDefault="00741827" w:rsidP="00767583">
            <w:pPr>
              <w:numPr>
                <w:ilvl w:val="0"/>
                <w:numId w:val="14"/>
              </w:num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надавати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зворотній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зв’язо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к</w:t>
            </w:r>
            <w:proofErr w:type="spellEnd"/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741827" w:rsidRPr="00F612B0" w:rsidRDefault="00741827" w:rsidP="0076758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Знання сучасних інформаційних технологій</w:t>
            </w:r>
          </w:p>
        </w:tc>
        <w:tc>
          <w:tcPr>
            <w:tcW w:w="502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комп’ютерне обладнання та програмне забезпечення (</w:t>
            </w:r>
            <w:proofErr w:type="spellStart"/>
            <w:r w:rsidRPr="00F612B0">
              <w:rPr>
                <w:rFonts w:ascii="Times New Roman" w:hAnsi="Times New Roman"/>
                <w:bCs/>
                <w:sz w:val="24"/>
                <w:szCs w:val="24"/>
              </w:rPr>
              <w:t>Microsoft</w:t>
            </w:r>
            <w:proofErr w:type="spellEnd"/>
            <w:r w:rsidRPr="00F612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bCs/>
                <w:sz w:val="24"/>
                <w:szCs w:val="24"/>
              </w:rPr>
              <w:t>Word</w:t>
            </w:r>
            <w:proofErr w:type="spellEnd"/>
            <w:r w:rsidRPr="00F612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F612B0">
              <w:rPr>
                <w:rFonts w:ascii="Times New Roman" w:hAnsi="Times New Roman"/>
                <w:bCs/>
                <w:sz w:val="24"/>
                <w:szCs w:val="24"/>
              </w:rPr>
              <w:t>Excel</w:t>
            </w:r>
            <w:proofErr w:type="spellEnd"/>
            <w:r w:rsidRPr="00F612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)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 використовувати офісну техніку.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Навички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інформаційно-пошуковими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системами в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мережі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Інтернет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261" w:type="dxa"/>
          </w:tcPr>
          <w:p w:rsidR="00741827" w:rsidRDefault="00741827" w:rsidP="00741827">
            <w:pPr>
              <w:pStyle w:val="rvps14"/>
            </w:pPr>
            <w:r>
              <w:t>Особистісні якості</w:t>
            </w:r>
          </w:p>
        </w:tc>
        <w:tc>
          <w:tcPr>
            <w:tcW w:w="5022" w:type="dxa"/>
          </w:tcPr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уміння приймати вчасні та обґрунтовані рішення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стратегічне мислення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уміння працювати у стресовій ситуації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орієнтація на досягнення результату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здатність сплановано та послідовно діяти відповідно до визначених цілей з метою досягнення очікуваних результатів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відповідальність та об’</w:t>
            </w:r>
            <w:proofErr w:type="spellStart"/>
            <w:r w:rsidRPr="006F2F06">
              <w:rPr>
                <w:lang w:val="ru-RU"/>
              </w:rPr>
              <w:t>єктивність</w:t>
            </w:r>
            <w:proofErr w:type="spellEnd"/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прагнення до самовдосконалення та підвищення фахового рівня</w:t>
            </w:r>
          </w:p>
          <w:p w:rsidR="00767583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  <w:contextualSpacing/>
            </w:pPr>
            <w:r>
              <w:t>самоорганізація та орієнтація на розвиток</w:t>
            </w:r>
          </w:p>
          <w:p w:rsidR="00741827" w:rsidRDefault="00562D5E" w:rsidP="00767583">
            <w:pPr>
              <w:pStyle w:val="rvps14"/>
              <w:ind w:left="34"/>
              <w:contextualSpacing/>
            </w:pPr>
            <w:r>
              <w:t>9</w:t>
            </w:r>
            <w:r w:rsidR="00767583">
              <w:t xml:space="preserve">. </w:t>
            </w:r>
            <w:r w:rsidR="00741827">
              <w:t>дипломатичність та ініціативність</w:t>
            </w:r>
          </w:p>
        </w:tc>
      </w:tr>
      <w:tr w:rsidR="00741827" w:rsidRPr="00F612B0" w:rsidTr="00562D5E">
        <w:trPr>
          <w:trHeight w:val="232"/>
        </w:trPr>
        <w:tc>
          <w:tcPr>
            <w:tcW w:w="8845" w:type="dxa"/>
            <w:gridSpan w:val="3"/>
            <w:shd w:val="clear" w:color="auto" w:fill="auto"/>
          </w:tcPr>
          <w:p w:rsidR="00741827" w:rsidRPr="00767583" w:rsidRDefault="00767583" w:rsidP="007675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Професійні знання</w:t>
            </w:r>
          </w:p>
        </w:tc>
      </w:tr>
      <w:tr w:rsidR="00767583" w:rsidRPr="00F612B0" w:rsidTr="00767583">
        <w:tc>
          <w:tcPr>
            <w:tcW w:w="3823" w:type="dxa"/>
            <w:gridSpan w:val="2"/>
            <w:shd w:val="clear" w:color="auto" w:fill="auto"/>
          </w:tcPr>
          <w:p w:rsidR="00767583" w:rsidRPr="00767583" w:rsidRDefault="00767583" w:rsidP="007675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022" w:type="dxa"/>
            <w:shd w:val="clear" w:color="auto" w:fill="auto"/>
          </w:tcPr>
          <w:p w:rsidR="00767583" w:rsidRPr="00767583" w:rsidRDefault="00767583" w:rsidP="00767583">
            <w:pPr>
              <w:autoSpaceDE w:val="0"/>
              <w:autoSpaceDN w:val="0"/>
              <w:spacing w:after="0" w:line="240" w:lineRule="auto"/>
              <w:ind w:left="317" w:right="14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767583" w:rsidRPr="00F612B0" w:rsidTr="00767583">
        <w:tc>
          <w:tcPr>
            <w:tcW w:w="562" w:type="dxa"/>
            <w:shd w:val="clear" w:color="auto" w:fill="auto"/>
          </w:tcPr>
          <w:p w:rsidR="00767583" w:rsidRPr="000A45DE" w:rsidRDefault="00767583" w:rsidP="00767583">
            <w:r w:rsidRPr="000A45DE">
              <w:t>1</w:t>
            </w:r>
          </w:p>
        </w:tc>
        <w:tc>
          <w:tcPr>
            <w:tcW w:w="3261" w:type="dxa"/>
            <w:shd w:val="clear" w:color="auto" w:fill="auto"/>
          </w:tcPr>
          <w:p w:rsidR="00767583" w:rsidRPr="00496804" w:rsidRDefault="00767583" w:rsidP="007675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Знання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законодавства</w:t>
            </w:r>
            <w:proofErr w:type="spellEnd"/>
          </w:p>
          <w:p w:rsidR="00767583" w:rsidRPr="00496804" w:rsidRDefault="00767583" w:rsidP="007675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2" w:type="dxa"/>
            <w:shd w:val="clear" w:color="auto" w:fill="auto"/>
          </w:tcPr>
          <w:p w:rsidR="00767583" w:rsidRPr="007D104C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Конституція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; </w:t>
            </w:r>
          </w:p>
          <w:p w:rsidR="00767583" w:rsidRPr="007D104C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службу»;</w:t>
            </w:r>
          </w:p>
          <w:p w:rsidR="00767583" w:rsidRPr="00767583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запобігання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корупції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»;</w:t>
            </w:r>
          </w:p>
        </w:tc>
      </w:tr>
      <w:tr w:rsidR="003D68F0" w:rsidRPr="00F612B0" w:rsidTr="00767583">
        <w:tc>
          <w:tcPr>
            <w:tcW w:w="562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3D68F0" w:rsidRPr="00F612B0" w:rsidRDefault="00767583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7583">
              <w:rPr>
                <w:rFonts w:ascii="Times New Roman" w:hAnsi="Times New Roman"/>
                <w:sz w:val="24"/>
                <w:szCs w:val="24"/>
                <w:lang w:val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022" w:type="dxa"/>
            <w:shd w:val="clear" w:color="auto" w:fill="auto"/>
          </w:tcPr>
          <w:p w:rsidR="003415E0" w:rsidRPr="006947CF" w:rsidRDefault="003415E0" w:rsidP="003415E0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«Про судоустрій і статус суддів»;</w:t>
            </w:r>
          </w:p>
          <w:p w:rsidR="003415E0" w:rsidRPr="006947CF" w:rsidRDefault="003415E0" w:rsidP="003415E0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«Про звернення громадян»;</w:t>
            </w:r>
          </w:p>
          <w:p w:rsidR="003415E0" w:rsidRPr="006947CF" w:rsidRDefault="003415E0" w:rsidP="003415E0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Закон України «Про доступ до публічної інформації»;</w:t>
            </w:r>
          </w:p>
          <w:p w:rsidR="003D68F0" w:rsidRPr="00767583" w:rsidRDefault="003415E0" w:rsidP="00767583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Закон України «Про доступ до судових рішень»;</w:t>
            </w:r>
          </w:p>
        </w:tc>
      </w:tr>
    </w:tbl>
    <w:p w:rsidR="00B302B8" w:rsidRPr="003D68F0" w:rsidRDefault="00B302B8">
      <w:pPr>
        <w:rPr>
          <w:lang w:val="uk-UA"/>
        </w:rPr>
      </w:pPr>
    </w:p>
    <w:sectPr w:rsidR="00B302B8" w:rsidRPr="003D68F0" w:rsidSect="00767583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charset w:val="80"/>
    <w:family w:val="roman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C7646"/>
    <w:multiLevelType w:val="hybridMultilevel"/>
    <w:tmpl w:val="C69E58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B0017"/>
    <w:multiLevelType w:val="hybridMultilevel"/>
    <w:tmpl w:val="46F24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D7C15"/>
    <w:multiLevelType w:val="hybridMultilevel"/>
    <w:tmpl w:val="0A80529A"/>
    <w:lvl w:ilvl="0" w:tplc="AF26B3F8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491265"/>
    <w:multiLevelType w:val="hybridMultilevel"/>
    <w:tmpl w:val="A99C7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93EC1"/>
    <w:multiLevelType w:val="hybridMultilevel"/>
    <w:tmpl w:val="70F83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F10BC"/>
    <w:multiLevelType w:val="hybridMultilevel"/>
    <w:tmpl w:val="7F962674"/>
    <w:lvl w:ilvl="0" w:tplc="9A7AA8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866B4C"/>
    <w:multiLevelType w:val="hybridMultilevel"/>
    <w:tmpl w:val="E7C067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F7DA6"/>
    <w:multiLevelType w:val="hybridMultilevel"/>
    <w:tmpl w:val="5ACA5806"/>
    <w:lvl w:ilvl="0" w:tplc="F3C8C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592F22"/>
    <w:multiLevelType w:val="hybridMultilevel"/>
    <w:tmpl w:val="923A32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4E56A1"/>
    <w:multiLevelType w:val="hybridMultilevel"/>
    <w:tmpl w:val="330EF0E0"/>
    <w:lvl w:ilvl="0" w:tplc="43D826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96FA3"/>
    <w:multiLevelType w:val="hybridMultilevel"/>
    <w:tmpl w:val="D49293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CF185E"/>
    <w:multiLevelType w:val="hybridMultilevel"/>
    <w:tmpl w:val="1BB0A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A1616E"/>
    <w:multiLevelType w:val="hybridMultilevel"/>
    <w:tmpl w:val="1FE6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3F346A"/>
    <w:multiLevelType w:val="hybridMultilevel"/>
    <w:tmpl w:val="F51274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10"/>
  </w:num>
  <w:num w:numId="7">
    <w:abstractNumId w:val="6"/>
  </w:num>
  <w:num w:numId="8">
    <w:abstractNumId w:val="2"/>
  </w:num>
  <w:num w:numId="9">
    <w:abstractNumId w:val="2"/>
  </w:num>
  <w:num w:numId="10">
    <w:abstractNumId w:val="3"/>
  </w:num>
  <w:num w:numId="11">
    <w:abstractNumId w:val="11"/>
  </w:num>
  <w:num w:numId="12">
    <w:abstractNumId w:val="0"/>
  </w:num>
  <w:num w:numId="13">
    <w:abstractNumId w:val="13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15E"/>
    <w:rsid w:val="00144A2F"/>
    <w:rsid w:val="0026522F"/>
    <w:rsid w:val="00281E8C"/>
    <w:rsid w:val="002912C0"/>
    <w:rsid w:val="003415E0"/>
    <w:rsid w:val="00363678"/>
    <w:rsid w:val="00394222"/>
    <w:rsid w:val="003957B8"/>
    <w:rsid w:val="003C0BBE"/>
    <w:rsid w:val="003D68F0"/>
    <w:rsid w:val="004C1B8E"/>
    <w:rsid w:val="0054085E"/>
    <w:rsid w:val="00562D5E"/>
    <w:rsid w:val="00582FF2"/>
    <w:rsid w:val="00603A6A"/>
    <w:rsid w:val="006424BD"/>
    <w:rsid w:val="00664062"/>
    <w:rsid w:val="00726103"/>
    <w:rsid w:val="00741827"/>
    <w:rsid w:val="00744A7B"/>
    <w:rsid w:val="00757C95"/>
    <w:rsid w:val="00767583"/>
    <w:rsid w:val="00795539"/>
    <w:rsid w:val="007C7115"/>
    <w:rsid w:val="007F7B81"/>
    <w:rsid w:val="00836CE1"/>
    <w:rsid w:val="00846D03"/>
    <w:rsid w:val="00916EFA"/>
    <w:rsid w:val="009602D8"/>
    <w:rsid w:val="009B15CC"/>
    <w:rsid w:val="009F7639"/>
    <w:rsid w:val="00A17B51"/>
    <w:rsid w:val="00B302B8"/>
    <w:rsid w:val="00B4315E"/>
    <w:rsid w:val="00C0054F"/>
    <w:rsid w:val="00CA593C"/>
    <w:rsid w:val="00CB48E0"/>
    <w:rsid w:val="00CB5811"/>
    <w:rsid w:val="00CC4E36"/>
    <w:rsid w:val="00CD01F2"/>
    <w:rsid w:val="00CF3BCC"/>
    <w:rsid w:val="00D42509"/>
    <w:rsid w:val="00D53AB0"/>
    <w:rsid w:val="00D601FF"/>
    <w:rsid w:val="00DA2616"/>
    <w:rsid w:val="00DC088F"/>
    <w:rsid w:val="00E432EB"/>
    <w:rsid w:val="00F32423"/>
    <w:rsid w:val="00F342D3"/>
    <w:rsid w:val="00F822C9"/>
    <w:rsid w:val="00FD2414"/>
    <w:rsid w:val="00FF3C4F"/>
    <w:rsid w:val="00FF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D4A66-3BEA-4F2B-A6D7-2CD1F177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8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8F0"/>
    <w:pPr>
      <w:ind w:left="720"/>
      <w:contextualSpacing/>
    </w:pPr>
  </w:style>
  <w:style w:type="character" w:styleId="a4">
    <w:name w:val="Hyperlink"/>
    <w:uiPriority w:val="99"/>
    <w:unhideWhenUsed/>
    <w:rsid w:val="003D68F0"/>
    <w:rPr>
      <w:color w:val="0563C1"/>
      <w:u w:val="single"/>
    </w:rPr>
  </w:style>
  <w:style w:type="paragraph" w:customStyle="1" w:styleId="a5">
    <w:name w:val="Нормальний текст"/>
    <w:basedOn w:val="a"/>
    <w:rsid w:val="003D68F0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table" w:styleId="a6">
    <w:name w:val="Table Grid"/>
    <w:basedOn w:val="a1"/>
    <w:uiPriority w:val="39"/>
    <w:rsid w:val="00CB48E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4">
    <w:name w:val="rvps14"/>
    <w:basedOn w:val="a"/>
    <w:rsid w:val="007418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3.rada.gov.ua/laws/show/1682-18/paran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3.rada.gov.ua/laws/show/1682-18/paran1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20FCD-BC8A-4E22-A279-0C5F4B715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4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PowerUser</dc:creator>
  <cp:keywords/>
  <dc:description/>
  <cp:lastModifiedBy>PowerUser</cp:lastModifiedBy>
  <cp:revision>67</cp:revision>
  <dcterms:created xsi:type="dcterms:W3CDTF">2017-04-04T13:22:00Z</dcterms:created>
  <dcterms:modified xsi:type="dcterms:W3CDTF">2019-04-23T13:25:00Z</dcterms:modified>
</cp:coreProperties>
</file>