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379" w:rsidRDefault="00EB4379" w:rsidP="00EB4379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3A3A3A"/>
          <w:sz w:val="28"/>
          <w:szCs w:val="28"/>
          <w:u w:val="single"/>
          <w:lang w:eastAsia="uk-UA"/>
        </w:rPr>
      </w:pPr>
      <w:r w:rsidRPr="00EB4379">
        <w:rPr>
          <w:rFonts w:ascii="Times New Roman" w:eastAsia="Times New Roman" w:hAnsi="Times New Roman" w:cs="Times New Roman"/>
          <w:b/>
          <w:bCs/>
          <w:color w:val="3A3A3A"/>
          <w:sz w:val="28"/>
          <w:szCs w:val="28"/>
          <w:u w:val="single"/>
          <w:lang w:eastAsia="uk-UA"/>
        </w:rPr>
        <w:t xml:space="preserve">Особистий прийом громадян та представників юридичних осіб з питань організаційного забезпечення судочинства здійснюється керівництвом Миколаївського окружного адміністративного суду за </w:t>
      </w:r>
      <w:proofErr w:type="spellStart"/>
      <w:r w:rsidRPr="00EB4379">
        <w:rPr>
          <w:rFonts w:ascii="Times New Roman" w:eastAsia="Times New Roman" w:hAnsi="Times New Roman" w:cs="Times New Roman"/>
          <w:b/>
          <w:bCs/>
          <w:color w:val="3A3A3A"/>
          <w:sz w:val="28"/>
          <w:szCs w:val="28"/>
          <w:u w:val="single"/>
          <w:lang w:eastAsia="uk-UA"/>
        </w:rPr>
        <w:t>адресою</w:t>
      </w:r>
      <w:proofErr w:type="spellEnd"/>
      <w:r w:rsidRPr="00EB4379">
        <w:rPr>
          <w:rFonts w:ascii="Times New Roman" w:eastAsia="Times New Roman" w:hAnsi="Times New Roman" w:cs="Times New Roman"/>
          <w:b/>
          <w:bCs/>
          <w:color w:val="3A3A3A"/>
          <w:sz w:val="28"/>
          <w:szCs w:val="28"/>
          <w:u w:val="single"/>
          <w:lang w:eastAsia="uk-UA"/>
        </w:rPr>
        <w:t xml:space="preserve">: </w:t>
      </w:r>
    </w:p>
    <w:p w:rsidR="00EB4379" w:rsidRPr="00EB4379" w:rsidRDefault="00EB4379" w:rsidP="00EB4379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color w:val="3A3A3A"/>
          <w:sz w:val="28"/>
          <w:szCs w:val="28"/>
          <w:lang w:eastAsia="uk-UA"/>
        </w:rPr>
      </w:pPr>
      <w:r w:rsidRPr="00EB4379">
        <w:rPr>
          <w:rFonts w:ascii="Times New Roman" w:eastAsia="Times New Roman" w:hAnsi="Times New Roman" w:cs="Times New Roman"/>
          <w:b/>
          <w:bCs/>
          <w:color w:val="3A3A3A"/>
          <w:sz w:val="28"/>
          <w:szCs w:val="28"/>
          <w:u w:val="single"/>
          <w:lang w:eastAsia="uk-UA"/>
        </w:rPr>
        <w:t>вул. Декабристів, 41/10, м. Миколаїв  за наступним графіком:</w:t>
      </w:r>
    </w:p>
    <w:p w:rsidR="00EB4379" w:rsidRPr="00EB4379" w:rsidRDefault="00EB4379" w:rsidP="00EB43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  <w:r w:rsidRPr="00EB437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uk-UA"/>
        </w:rPr>
        <w:t>Голова суду</w:t>
      </w:r>
    </w:p>
    <w:p w:rsidR="00EB4379" w:rsidRPr="00EB4379" w:rsidRDefault="00EB4379" w:rsidP="00EB4379">
      <w:pPr>
        <w:shd w:val="clear" w:color="auto" w:fill="FFFFFF"/>
        <w:spacing w:before="300" w:after="150" w:line="240" w:lineRule="auto"/>
        <w:jc w:val="center"/>
        <w:outlineLvl w:val="2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  <w:proofErr w:type="spellStart"/>
      <w:r w:rsidRPr="00EB437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uk-UA"/>
        </w:rPr>
        <w:t>Брагар</w:t>
      </w:r>
      <w:proofErr w:type="spellEnd"/>
      <w:r w:rsidRPr="00EB437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uk-UA"/>
        </w:rPr>
        <w:t xml:space="preserve"> Віталій Станіславович</w:t>
      </w:r>
    </w:p>
    <w:p w:rsidR="00EB4379" w:rsidRPr="00EB4379" w:rsidRDefault="00EB4379" w:rsidP="00EB4379">
      <w:pPr>
        <w:shd w:val="clear" w:color="auto" w:fill="FFFFFF"/>
        <w:spacing w:before="300" w:after="150" w:line="240" w:lineRule="auto"/>
        <w:jc w:val="center"/>
        <w:outlineLvl w:val="2"/>
        <w:rPr>
          <w:rFonts w:ascii="Times New Roman" w:eastAsia="Times New Roman" w:hAnsi="Times New Roman" w:cs="Times New Roman"/>
          <w:color w:val="3A3A3A"/>
          <w:sz w:val="28"/>
          <w:szCs w:val="28"/>
          <w:lang w:eastAsia="uk-UA"/>
        </w:rPr>
      </w:pPr>
      <w:r w:rsidRPr="00EB4379">
        <w:rPr>
          <w:rFonts w:ascii="Times New Roman" w:eastAsia="Times New Roman" w:hAnsi="Times New Roman" w:cs="Times New Roman"/>
          <w:color w:val="3A3A3A"/>
          <w:sz w:val="28"/>
          <w:szCs w:val="28"/>
          <w:lang w:eastAsia="uk-UA"/>
        </w:rPr>
        <w:t> І та ІІІ середа місяця</w:t>
      </w:r>
    </w:p>
    <w:p w:rsidR="00EB4379" w:rsidRPr="00EB4379" w:rsidRDefault="00EB4379" w:rsidP="00EB4379">
      <w:pPr>
        <w:shd w:val="clear" w:color="auto" w:fill="FFFFFF"/>
        <w:spacing w:before="300" w:after="150" w:line="240" w:lineRule="auto"/>
        <w:jc w:val="center"/>
        <w:outlineLvl w:val="2"/>
        <w:rPr>
          <w:rFonts w:ascii="Times New Roman" w:eastAsia="Times New Roman" w:hAnsi="Times New Roman" w:cs="Times New Roman"/>
          <w:color w:val="3A3A3A"/>
          <w:sz w:val="28"/>
          <w:szCs w:val="28"/>
          <w:lang w:eastAsia="uk-UA"/>
        </w:rPr>
      </w:pPr>
      <w:r w:rsidRPr="00EB4379">
        <w:rPr>
          <w:rFonts w:ascii="Times New Roman" w:eastAsia="Times New Roman" w:hAnsi="Times New Roman" w:cs="Times New Roman"/>
          <w:color w:val="3A3A3A"/>
          <w:sz w:val="28"/>
          <w:szCs w:val="28"/>
          <w:lang w:eastAsia="uk-UA"/>
        </w:rPr>
        <w:t xml:space="preserve">з 10 год.00 хв. до 14 год. 00 хв. (ІІІ поверх </w:t>
      </w:r>
      <w:proofErr w:type="spellStart"/>
      <w:r w:rsidRPr="00EB4379">
        <w:rPr>
          <w:rFonts w:ascii="Times New Roman" w:eastAsia="Times New Roman" w:hAnsi="Times New Roman" w:cs="Times New Roman"/>
          <w:color w:val="3A3A3A"/>
          <w:sz w:val="28"/>
          <w:szCs w:val="28"/>
          <w:lang w:eastAsia="uk-UA"/>
        </w:rPr>
        <w:t>каб</w:t>
      </w:r>
      <w:proofErr w:type="spellEnd"/>
      <w:r w:rsidRPr="00EB4379">
        <w:rPr>
          <w:rFonts w:ascii="Times New Roman" w:eastAsia="Times New Roman" w:hAnsi="Times New Roman" w:cs="Times New Roman"/>
          <w:color w:val="3A3A3A"/>
          <w:sz w:val="28"/>
          <w:szCs w:val="28"/>
          <w:lang w:eastAsia="uk-UA"/>
        </w:rPr>
        <w:t>.№ 17)</w:t>
      </w:r>
    </w:p>
    <w:p w:rsidR="00EB4379" w:rsidRPr="00EB4379" w:rsidRDefault="00EB4379" w:rsidP="00EB4379">
      <w:pPr>
        <w:shd w:val="clear" w:color="auto" w:fill="FFFFFF"/>
        <w:spacing w:before="300" w:after="150" w:line="240" w:lineRule="auto"/>
        <w:jc w:val="center"/>
        <w:outlineLvl w:val="2"/>
        <w:rPr>
          <w:rFonts w:ascii="Times New Roman" w:eastAsia="Times New Roman" w:hAnsi="Times New Roman" w:cs="Times New Roman"/>
          <w:color w:val="3A3A3A"/>
          <w:sz w:val="28"/>
          <w:szCs w:val="28"/>
          <w:lang w:eastAsia="uk-UA"/>
        </w:rPr>
      </w:pPr>
      <w:r w:rsidRPr="00EB4379">
        <w:rPr>
          <w:rFonts w:ascii="Times New Roman" w:eastAsia="Times New Roman" w:hAnsi="Times New Roman" w:cs="Times New Roman"/>
          <w:color w:val="3A3A3A"/>
          <w:sz w:val="28"/>
          <w:szCs w:val="28"/>
          <w:lang w:eastAsia="uk-UA"/>
        </w:rPr>
        <w:t>Попередній запис на прийом проводиться помічником голови суду за телефоном </w:t>
      </w:r>
      <w:r w:rsidRPr="00EB4379">
        <w:rPr>
          <w:rFonts w:ascii="Times New Roman" w:eastAsia="Times New Roman" w:hAnsi="Times New Roman" w:cs="Times New Roman"/>
          <w:b/>
          <w:bCs/>
          <w:color w:val="3A3A3A"/>
          <w:sz w:val="28"/>
          <w:szCs w:val="28"/>
          <w:lang w:eastAsia="uk-UA"/>
        </w:rPr>
        <w:t>(0512) 53-31-77</w:t>
      </w:r>
    </w:p>
    <w:p w:rsidR="00EB4379" w:rsidRPr="00EB4379" w:rsidRDefault="00EB4379" w:rsidP="00EB4379">
      <w:pPr>
        <w:shd w:val="clear" w:color="auto" w:fill="FFFFFF"/>
        <w:spacing w:before="300" w:after="150" w:line="240" w:lineRule="auto"/>
        <w:jc w:val="center"/>
        <w:outlineLvl w:val="2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  <w:r w:rsidRPr="00EB437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uk-UA"/>
        </w:rPr>
        <w:t>Заступник голови суду</w:t>
      </w:r>
    </w:p>
    <w:p w:rsidR="00EB4379" w:rsidRPr="00EB4379" w:rsidRDefault="00EB4379" w:rsidP="00EB4379">
      <w:pPr>
        <w:shd w:val="clear" w:color="auto" w:fill="FFFFFF"/>
        <w:spacing w:before="300" w:after="150" w:line="240" w:lineRule="auto"/>
        <w:jc w:val="center"/>
        <w:outlineLvl w:val="2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  <w:proofErr w:type="spellStart"/>
      <w:r w:rsidRPr="00EB437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uk-UA"/>
        </w:rPr>
        <w:t>Біоносенко</w:t>
      </w:r>
      <w:proofErr w:type="spellEnd"/>
      <w:r w:rsidRPr="00EB437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uk-UA"/>
        </w:rPr>
        <w:t xml:space="preserve"> Володимир Вікторович</w:t>
      </w:r>
    </w:p>
    <w:p w:rsidR="00EB4379" w:rsidRPr="00EB4379" w:rsidRDefault="00EB4379" w:rsidP="00EB4379">
      <w:pPr>
        <w:shd w:val="clear" w:color="auto" w:fill="FFFFFF"/>
        <w:spacing w:before="300" w:after="150" w:line="240" w:lineRule="auto"/>
        <w:jc w:val="center"/>
        <w:outlineLvl w:val="2"/>
        <w:rPr>
          <w:rFonts w:ascii="Times New Roman" w:eastAsia="Times New Roman" w:hAnsi="Times New Roman" w:cs="Times New Roman"/>
          <w:color w:val="3A3A3A"/>
          <w:sz w:val="28"/>
          <w:szCs w:val="28"/>
          <w:lang w:eastAsia="uk-UA"/>
        </w:rPr>
      </w:pPr>
      <w:r w:rsidRPr="00EB4379">
        <w:rPr>
          <w:rFonts w:ascii="Times New Roman" w:eastAsia="Times New Roman" w:hAnsi="Times New Roman" w:cs="Times New Roman"/>
          <w:color w:val="3A3A3A"/>
          <w:sz w:val="28"/>
          <w:szCs w:val="28"/>
          <w:lang w:eastAsia="uk-UA"/>
        </w:rPr>
        <w:t> ІІ та ІV середа місяця</w:t>
      </w:r>
    </w:p>
    <w:p w:rsidR="00EB4379" w:rsidRPr="00EB4379" w:rsidRDefault="00EB4379" w:rsidP="00EB4379">
      <w:pPr>
        <w:shd w:val="clear" w:color="auto" w:fill="FFFFFF"/>
        <w:spacing w:before="300" w:after="150" w:line="240" w:lineRule="auto"/>
        <w:jc w:val="center"/>
        <w:outlineLvl w:val="2"/>
        <w:rPr>
          <w:rFonts w:ascii="Times New Roman" w:eastAsia="Times New Roman" w:hAnsi="Times New Roman" w:cs="Times New Roman"/>
          <w:color w:val="3A3A3A"/>
          <w:sz w:val="28"/>
          <w:szCs w:val="28"/>
          <w:lang w:eastAsia="uk-UA"/>
        </w:rPr>
      </w:pPr>
      <w:r w:rsidRPr="00EB4379">
        <w:rPr>
          <w:rFonts w:ascii="Times New Roman" w:eastAsia="Times New Roman" w:hAnsi="Times New Roman" w:cs="Times New Roman"/>
          <w:color w:val="3A3A3A"/>
          <w:sz w:val="28"/>
          <w:szCs w:val="28"/>
          <w:lang w:eastAsia="uk-UA"/>
        </w:rPr>
        <w:t>з 10 год.00 хв. до 14 год. 00 хв. (ІІІ поверх каб.№28)</w:t>
      </w:r>
    </w:p>
    <w:p w:rsidR="00EB4379" w:rsidRDefault="00EB4379" w:rsidP="00EB4379">
      <w:pPr>
        <w:shd w:val="clear" w:color="auto" w:fill="FFFFFF"/>
        <w:spacing w:before="300" w:after="15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A3A3A"/>
          <w:sz w:val="28"/>
          <w:szCs w:val="28"/>
          <w:lang w:eastAsia="uk-UA"/>
        </w:rPr>
      </w:pPr>
      <w:r w:rsidRPr="00EB4379">
        <w:rPr>
          <w:rFonts w:ascii="Times New Roman" w:eastAsia="Times New Roman" w:hAnsi="Times New Roman" w:cs="Times New Roman"/>
          <w:color w:val="3A3A3A"/>
          <w:sz w:val="28"/>
          <w:szCs w:val="28"/>
          <w:lang w:eastAsia="uk-UA"/>
        </w:rPr>
        <w:t>Попередній запис на прийом проводиться помічником заступника голови суду за телефоном </w:t>
      </w:r>
      <w:r w:rsidRPr="00EB4379">
        <w:rPr>
          <w:rFonts w:ascii="Times New Roman" w:eastAsia="Times New Roman" w:hAnsi="Times New Roman" w:cs="Times New Roman"/>
          <w:b/>
          <w:bCs/>
          <w:color w:val="3A3A3A"/>
          <w:sz w:val="28"/>
          <w:szCs w:val="28"/>
          <w:lang w:eastAsia="uk-UA"/>
        </w:rPr>
        <w:t>(0512) 53-31-93</w:t>
      </w:r>
    </w:p>
    <w:p w:rsidR="00EB4379" w:rsidRPr="00EB4379" w:rsidRDefault="00EB4379" w:rsidP="00EB4379">
      <w:pPr>
        <w:shd w:val="clear" w:color="auto" w:fill="FFFFFF"/>
        <w:spacing w:before="300" w:after="150" w:line="240" w:lineRule="auto"/>
        <w:jc w:val="center"/>
        <w:outlineLvl w:val="2"/>
        <w:rPr>
          <w:rFonts w:ascii="Times New Roman" w:eastAsia="Times New Roman" w:hAnsi="Times New Roman" w:cs="Times New Roman"/>
          <w:color w:val="3A3A3A"/>
          <w:sz w:val="28"/>
          <w:szCs w:val="28"/>
          <w:lang w:eastAsia="uk-UA"/>
        </w:rPr>
      </w:pPr>
      <w:r w:rsidRPr="00EB4379">
        <w:rPr>
          <w:rFonts w:ascii="Times New Roman" w:eastAsia="Times New Roman" w:hAnsi="Times New Roman" w:cs="Times New Roman"/>
          <w:b/>
          <w:bCs/>
          <w:color w:val="3A3A3A"/>
          <w:sz w:val="28"/>
          <w:szCs w:val="28"/>
          <w:u w:val="single"/>
          <w:lang w:eastAsia="uk-UA"/>
        </w:rPr>
        <w:t>Особистий прийом відвідувачів суду з питань організації роботи апарату суду (його структурних підрозділів, працівників суду) здійснюється керівником апарату суду та його заступником за наступним графіком:</w:t>
      </w:r>
    </w:p>
    <w:p w:rsidR="00EB4379" w:rsidRPr="00EB4379" w:rsidRDefault="00EB4379" w:rsidP="00EB4379">
      <w:pPr>
        <w:shd w:val="clear" w:color="auto" w:fill="FFFFFF"/>
        <w:spacing w:before="300" w:after="150" w:line="240" w:lineRule="auto"/>
        <w:jc w:val="center"/>
        <w:outlineLvl w:val="2"/>
        <w:rPr>
          <w:rFonts w:ascii="Times New Roman" w:eastAsia="Times New Roman" w:hAnsi="Times New Roman" w:cs="Times New Roman"/>
          <w:color w:val="FF0066"/>
          <w:sz w:val="28"/>
          <w:szCs w:val="28"/>
          <w:lang w:eastAsia="uk-UA"/>
        </w:rPr>
      </w:pPr>
      <w:r w:rsidRPr="001D5345">
        <w:rPr>
          <w:rFonts w:ascii="Times New Roman" w:eastAsia="Times New Roman" w:hAnsi="Times New Roman" w:cs="Times New Roman"/>
          <w:b/>
          <w:bCs/>
          <w:color w:val="FF0066"/>
          <w:sz w:val="28"/>
          <w:szCs w:val="28"/>
          <w:lang w:eastAsia="uk-UA"/>
        </w:rPr>
        <w:t xml:space="preserve"> Керівник апарату суду </w:t>
      </w:r>
      <w:proofErr w:type="spellStart"/>
      <w:r w:rsidRPr="001D5345">
        <w:rPr>
          <w:rFonts w:ascii="Times New Roman" w:eastAsia="Times New Roman" w:hAnsi="Times New Roman" w:cs="Times New Roman"/>
          <w:b/>
          <w:bCs/>
          <w:color w:val="FF0066"/>
          <w:sz w:val="28"/>
          <w:szCs w:val="28"/>
          <w:lang w:eastAsia="uk-UA"/>
        </w:rPr>
        <w:t>Недбай</w:t>
      </w:r>
      <w:proofErr w:type="spellEnd"/>
      <w:r w:rsidRPr="001D5345">
        <w:rPr>
          <w:rFonts w:ascii="Times New Roman" w:eastAsia="Times New Roman" w:hAnsi="Times New Roman" w:cs="Times New Roman"/>
          <w:b/>
          <w:bCs/>
          <w:color w:val="FF0066"/>
          <w:sz w:val="28"/>
          <w:szCs w:val="28"/>
          <w:lang w:eastAsia="uk-UA"/>
        </w:rPr>
        <w:t xml:space="preserve"> Анна Василівна</w:t>
      </w:r>
    </w:p>
    <w:p w:rsidR="00EB4379" w:rsidRDefault="00EB4379" w:rsidP="00EB4379">
      <w:pPr>
        <w:shd w:val="clear" w:color="auto" w:fill="FFFFFF"/>
        <w:spacing w:before="300" w:after="150" w:line="240" w:lineRule="auto"/>
        <w:jc w:val="center"/>
        <w:outlineLvl w:val="2"/>
        <w:rPr>
          <w:rFonts w:ascii="Times New Roman" w:eastAsia="Times New Roman" w:hAnsi="Times New Roman" w:cs="Times New Roman"/>
          <w:color w:val="3A3A3A"/>
          <w:sz w:val="28"/>
          <w:szCs w:val="28"/>
          <w:lang w:eastAsia="uk-UA"/>
        </w:rPr>
      </w:pPr>
      <w:r w:rsidRPr="00EB43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Кожний </w:t>
      </w:r>
      <w:r w:rsidRPr="00EB4379">
        <w:rPr>
          <w:rFonts w:ascii="Times New Roman" w:eastAsia="Times New Roman" w:hAnsi="Times New Roman" w:cs="Times New Roman"/>
          <w:color w:val="3A3A3A"/>
          <w:sz w:val="28"/>
          <w:szCs w:val="28"/>
          <w:lang w:eastAsia="uk-UA"/>
        </w:rPr>
        <w:t>робочий день з 08год.30хв. до 17 год. 00хв.(каб.№6)</w:t>
      </w:r>
    </w:p>
    <w:p w:rsidR="008513D0" w:rsidRDefault="008513D0" w:rsidP="008513D0">
      <w:pPr>
        <w:shd w:val="clear" w:color="auto" w:fill="FFFFFF"/>
        <w:spacing w:before="300" w:after="15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FF0066"/>
          <w:sz w:val="28"/>
          <w:szCs w:val="28"/>
          <w:lang w:eastAsia="uk-UA"/>
        </w:rPr>
      </w:pPr>
      <w:r w:rsidRPr="001D5345">
        <w:rPr>
          <w:rFonts w:ascii="Times New Roman" w:eastAsia="Times New Roman" w:hAnsi="Times New Roman" w:cs="Times New Roman"/>
          <w:b/>
          <w:bCs/>
          <w:color w:val="FF0066"/>
          <w:sz w:val="28"/>
          <w:szCs w:val="28"/>
          <w:lang w:eastAsia="uk-UA"/>
        </w:rPr>
        <w:t>Заступник керівника апарату суду</w:t>
      </w:r>
      <w:r>
        <w:rPr>
          <w:rFonts w:ascii="Times New Roman" w:eastAsia="Times New Roman" w:hAnsi="Times New Roman" w:cs="Times New Roman"/>
          <w:b/>
          <w:bCs/>
          <w:color w:val="FF0066"/>
          <w:sz w:val="28"/>
          <w:szCs w:val="28"/>
          <w:lang w:eastAsia="uk-UA"/>
        </w:rPr>
        <w:t xml:space="preserve"> Могильова Алла Вікторівна </w:t>
      </w:r>
    </w:p>
    <w:p w:rsidR="008513D0" w:rsidRDefault="008513D0" w:rsidP="008513D0">
      <w:pPr>
        <w:shd w:val="clear" w:color="auto" w:fill="FFFFFF"/>
        <w:spacing w:before="300" w:after="150" w:line="240" w:lineRule="auto"/>
        <w:jc w:val="center"/>
        <w:outlineLvl w:val="2"/>
        <w:rPr>
          <w:rFonts w:ascii="Times New Roman" w:eastAsia="Times New Roman" w:hAnsi="Times New Roman" w:cs="Times New Roman"/>
          <w:color w:val="3A3A3A"/>
          <w:sz w:val="28"/>
          <w:szCs w:val="28"/>
          <w:lang w:eastAsia="uk-UA"/>
        </w:rPr>
      </w:pPr>
      <w:r w:rsidRPr="00EB43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Кожний </w:t>
      </w:r>
      <w:r w:rsidRPr="00EB4379">
        <w:rPr>
          <w:rFonts w:ascii="Times New Roman" w:eastAsia="Times New Roman" w:hAnsi="Times New Roman" w:cs="Times New Roman"/>
          <w:color w:val="3A3A3A"/>
          <w:sz w:val="28"/>
          <w:szCs w:val="28"/>
          <w:lang w:eastAsia="uk-UA"/>
        </w:rPr>
        <w:t>робочий день з 08год.30хв. до 17 год. 00хв.(каб.№6)</w:t>
      </w:r>
    </w:p>
    <w:p w:rsidR="00EB4379" w:rsidRPr="00EB4379" w:rsidRDefault="00EB4379" w:rsidP="00EB4379">
      <w:pPr>
        <w:shd w:val="clear" w:color="auto" w:fill="FFFFFF"/>
        <w:spacing w:before="300" w:after="150" w:line="240" w:lineRule="auto"/>
        <w:jc w:val="center"/>
        <w:outlineLvl w:val="2"/>
        <w:rPr>
          <w:rFonts w:ascii="Times New Roman" w:eastAsia="Times New Roman" w:hAnsi="Times New Roman" w:cs="Times New Roman"/>
          <w:color w:val="FF0066"/>
          <w:sz w:val="28"/>
          <w:szCs w:val="28"/>
          <w:lang w:eastAsia="uk-UA"/>
        </w:rPr>
      </w:pPr>
      <w:r w:rsidRPr="001D5345">
        <w:rPr>
          <w:rFonts w:ascii="Times New Roman" w:eastAsia="Times New Roman" w:hAnsi="Times New Roman" w:cs="Times New Roman"/>
          <w:b/>
          <w:bCs/>
          <w:color w:val="FF0066"/>
          <w:sz w:val="28"/>
          <w:szCs w:val="28"/>
          <w:lang w:eastAsia="uk-UA"/>
        </w:rPr>
        <w:t>Заступник керівника апарату суду Гурова Юлія Геннадіївна</w:t>
      </w:r>
    </w:p>
    <w:p w:rsidR="00EB4379" w:rsidRDefault="00EB4379" w:rsidP="00EB4379">
      <w:pPr>
        <w:shd w:val="clear" w:color="auto" w:fill="FFFFFF"/>
        <w:spacing w:before="300" w:after="150" w:line="240" w:lineRule="auto"/>
        <w:jc w:val="center"/>
        <w:outlineLvl w:val="2"/>
        <w:rPr>
          <w:rFonts w:ascii="Times New Roman" w:eastAsia="Times New Roman" w:hAnsi="Times New Roman" w:cs="Times New Roman"/>
          <w:color w:val="3A3A3A"/>
          <w:sz w:val="28"/>
          <w:szCs w:val="28"/>
          <w:lang w:eastAsia="uk-UA"/>
        </w:rPr>
      </w:pPr>
      <w:r w:rsidRPr="00EB4379">
        <w:rPr>
          <w:rFonts w:ascii="Times New Roman" w:eastAsia="Times New Roman" w:hAnsi="Times New Roman" w:cs="Times New Roman"/>
          <w:color w:val="3A3A3A"/>
          <w:sz w:val="28"/>
          <w:szCs w:val="28"/>
          <w:lang w:eastAsia="uk-UA"/>
        </w:rPr>
        <w:t>Кожний робочий день з 08год.30хв. до 17 год. 00хв.(каб.№2)</w:t>
      </w:r>
    </w:p>
    <w:p w:rsidR="00EB4379" w:rsidRPr="00EB4379" w:rsidRDefault="00EB4379" w:rsidP="00EB4379">
      <w:pPr>
        <w:shd w:val="clear" w:color="auto" w:fill="FFFFFF"/>
        <w:spacing w:before="300" w:after="150" w:line="240" w:lineRule="auto"/>
        <w:jc w:val="center"/>
        <w:outlineLvl w:val="2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  <w:r w:rsidRPr="00EB437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uk-UA"/>
        </w:rPr>
        <w:t>До уваги громадян та відвідувачів суду!</w:t>
      </w:r>
    </w:p>
    <w:p w:rsidR="00EB4379" w:rsidRPr="007A2FCF" w:rsidRDefault="00EB4379" w:rsidP="007A2FCF">
      <w:pPr>
        <w:shd w:val="clear" w:color="auto" w:fill="FFFFFF"/>
        <w:spacing w:before="300" w:after="150" w:line="240" w:lineRule="auto"/>
        <w:jc w:val="center"/>
        <w:outlineLvl w:val="2"/>
        <w:rPr>
          <w:rFonts w:ascii="Times New Roman" w:eastAsia="Times New Roman" w:hAnsi="Times New Roman" w:cs="Times New Roman"/>
          <w:color w:val="3A3A3A"/>
          <w:sz w:val="28"/>
          <w:szCs w:val="28"/>
          <w:lang w:eastAsia="uk-UA"/>
        </w:rPr>
      </w:pPr>
      <w:r w:rsidRPr="007A2FCF">
        <w:rPr>
          <w:rFonts w:ascii="Times New Roman" w:eastAsia="Times New Roman" w:hAnsi="Times New Roman" w:cs="Times New Roman"/>
          <w:b/>
          <w:bCs/>
          <w:color w:val="3A3A3A"/>
          <w:sz w:val="28"/>
          <w:szCs w:val="28"/>
          <w:lang w:eastAsia="uk-UA"/>
        </w:rPr>
        <w:t>Прийом ведеться виключно з питань організаційного забезпечення діяльності суду.</w:t>
      </w:r>
    </w:p>
    <w:p w:rsidR="00CB166F" w:rsidRPr="001D5345" w:rsidRDefault="00EB4379" w:rsidP="007A2FCF">
      <w:pPr>
        <w:shd w:val="clear" w:color="auto" w:fill="FFFFFF"/>
        <w:spacing w:before="300" w:after="150" w:line="240" w:lineRule="auto"/>
        <w:ind w:firstLine="426"/>
        <w:jc w:val="center"/>
        <w:outlineLvl w:val="2"/>
        <w:rPr>
          <w:color w:val="FF0066"/>
        </w:rPr>
      </w:pPr>
      <w:r w:rsidRPr="007A2FCF">
        <w:rPr>
          <w:rFonts w:ascii="Times New Roman" w:eastAsia="Times New Roman" w:hAnsi="Times New Roman" w:cs="Times New Roman"/>
          <w:b/>
          <w:bCs/>
          <w:color w:val="3A3A3A"/>
          <w:sz w:val="28"/>
          <w:szCs w:val="28"/>
          <w:lang w:eastAsia="uk-UA"/>
        </w:rPr>
        <w:t>Питання, що вирішуються в порядку, встановленому процесуальним законодавством, на особистому прийомі громадян не розглядаються.</w:t>
      </w:r>
      <w:bookmarkStart w:id="0" w:name="_GoBack"/>
      <w:bookmarkEnd w:id="0"/>
    </w:p>
    <w:sectPr w:rsidR="00CB166F" w:rsidRPr="001D5345" w:rsidSect="007A2FCF">
      <w:pgSz w:w="11906" w:h="16838"/>
      <w:pgMar w:top="426" w:right="850" w:bottom="426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F70"/>
    <w:rsid w:val="001D5345"/>
    <w:rsid w:val="00590F70"/>
    <w:rsid w:val="007A2FCF"/>
    <w:rsid w:val="008513D0"/>
    <w:rsid w:val="00CB166F"/>
    <w:rsid w:val="00EB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B64AB"/>
  <w15:chartTrackingRefBased/>
  <w15:docId w15:val="{E91C5506-F992-4EA4-AEA7-DBFF210C7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B43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link w:val="30"/>
    <w:uiPriority w:val="9"/>
    <w:qFormat/>
    <w:rsid w:val="00EB43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B4379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EB4379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3">
    <w:name w:val="Strong"/>
    <w:basedOn w:val="a0"/>
    <w:uiPriority w:val="22"/>
    <w:qFormat/>
    <w:rsid w:val="00EB4379"/>
    <w:rPr>
      <w:b/>
      <w:bCs/>
    </w:rPr>
  </w:style>
  <w:style w:type="paragraph" w:styleId="a4">
    <w:name w:val="Normal (Web)"/>
    <w:basedOn w:val="a"/>
    <w:uiPriority w:val="99"/>
    <w:semiHidden/>
    <w:unhideWhenUsed/>
    <w:rsid w:val="00EB4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43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2020-05-27T11:26:00Z</dcterms:created>
  <dcterms:modified xsi:type="dcterms:W3CDTF">2020-05-27T11:28:00Z</dcterms:modified>
</cp:coreProperties>
</file>