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E45AE4">
        <w:rPr>
          <w:rFonts w:ascii="Times New Roman" w:hAnsi="Times New Roman"/>
          <w:b/>
          <w:color w:val="000000"/>
          <w:sz w:val="24"/>
          <w:szCs w:val="24"/>
          <w:lang w:val="uk-UA"/>
        </w:rPr>
        <w:t>05.07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9D736D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E45AE4">
        <w:rPr>
          <w:rFonts w:ascii="Times New Roman" w:hAnsi="Times New Roman"/>
          <w:b/>
          <w:color w:val="000000"/>
          <w:sz w:val="24"/>
          <w:szCs w:val="24"/>
          <w:lang w:val="uk-UA"/>
        </w:rPr>
        <w:t>20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="00E45AE4">
        <w:rPr>
          <w:rFonts w:ascii="Times New Roman" w:hAnsi="Times New Roman" w:cs="Times New Roman"/>
          <w:b/>
          <w:sz w:val="24"/>
          <w:szCs w:val="24"/>
        </w:rPr>
        <w:t xml:space="preserve">секретаря  суду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A95431">
        <w:rPr>
          <w:rFonts w:ascii="Times New Roman" w:hAnsi="Times New Roman" w:cs="Times New Roman"/>
          <w:b/>
          <w:sz w:val="24"/>
          <w:szCs w:val="24"/>
        </w:rPr>
        <w:t xml:space="preserve">, на період відпустки основного працівника для догляду за дитиною до досягнення нею </w:t>
      </w:r>
      <w:r w:rsidR="00E45AE4">
        <w:rPr>
          <w:rFonts w:ascii="Times New Roman" w:hAnsi="Times New Roman" w:cs="Times New Roman"/>
          <w:b/>
          <w:sz w:val="24"/>
          <w:szCs w:val="24"/>
        </w:rPr>
        <w:t>шести</w:t>
      </w:r>
      <w:r w:rsidR="00A95431">
        <w:rPr>
          <w:rFonts w:ascii="Times New Roman" w:hAnsi="Times New Roman" w:cs="Times New Roman"/>
          <w:b/>
          <w:sz w:val="24"/>
          <w:szCs w:val="24"/>
        </w:rPr>
        <w:t>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color w:val="000000"/>
                <w:lang w:val="uk-UA"/>
              </w:rPr>
              <w:t>Здійснює облік та  звернення до виконання рішень суду  по цивільних справах, забезпечує зберігання судових справ та інших матеріалів, розгляд яких передбачено цивільним та  цивільним процесуальним   законодавством</w:t>
            </w: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lang w:val="uk-UA"/>
              </w:rPr>
              <w:t xml:space="preserve">Контролює своєчасність здачі судових справ до </w:t>
            </w:r>
            <w:r w:rsidR="008D511A" w:rsidRPr="00E45AE4">
              <w:rPr>
                <w:rFonts w:ascii="Times New Roman" w:hAnsi="Times New Roman"/>
                <w:spacing w:val="5"/>
                <w:lang w:val="uk-UA"/>
              </w:rPr>
              <w:t xml:space="preserve">канцелярії суду, проводить аналітичну роботу щодо строків здачі справ до </w:t>
            </w:r>
            <w:r w:rsidR="008D511A" w:rsidRPr="00E45AE4">
              <w:rPr>
                <w:rFonts w:ascii="Times New Roman" w:hAnsi="Times New Roman"/>
                <w:lang w:val="uk-UA"/>
              </w:rPr>
              <w:t xml:space="preserve">канцелярії суду, підготовку відповідних пропозицій з удосконалення цієї роботи </w:t>
            </w:r>
            <w:r w:rsidR="008D511A" w:rsidRPr="00E45AE4">
              <w:rPr>
                <w:rFonts w:ascii="Times New Roman" w:hAnsi="Times New Roman"/>
                <w:spacing w:val="7"/>
                <w:lang w:val="uk-UA"/>
              </w:rPr>
              <w:t>та вносить відповідні дані до облікових карток засобами автоматизованої системи документообігу суду, згідно наданих прав доступу;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color w:val="000000"/>
                <w:lang w:val="uk-UA"/>
              </w:rPr>
              <w:t>Веде номенклатурні справи суду та надає пропозиції щодо складання номенклатури справ суду</w:t>
            </w: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color w:val="000000"/>
                <w:lang w:val="uk-UA"/>
              </w:rPr>
              <w:t>Здійснює підготовку судових справ із скаргами, поданнями для надіслання до судів вищих інстанцій та контролює облік їх повернення</w:t>
            </w:r>
            <w:r w:rsidRPr="00E45A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color w:val="000000"/>
                <w:lang w:val="uk-UA"/>
              </w:rPr>
              <w:t>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 та вносить відповідні відомості в обліково-статистичні картки</w:t>
            </w: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8D511A" w:rsidRPr="00E45AE4">
              <w:rPr>
                <w:rFonts w:ascii="Times New Roman" w:hAnsi="Times New Roman"/>
                <w:color w:val="000000"/>
                <w:lang w:val="uk-UA"/>
              </w:rPr>
              <w:t>Проводить перевірку відповідності документів у судових справах, опису справи;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B424E1" w:rsidRPr="00E45AE4">
              <w:rPr>
                <w:rFonts w:ascii="Times New Roman" w:hAnsi="Times New Roman"/>
                <w:color w:val="000000"/>
                <w:lang w:val="uk-UA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</w:t>
            </w: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B424E1" w:rsidRPr="00E45AE4">
              <w:rPr>
                <w:rFonts w:ascii="Times New Roman" w:hAnsi="Times New Roman"/>
                <w:color w:val="000000"/>
                <w:lang w:val="uk-UA"/>
              </w:rPr>
              <w:t xml:space="preserve">Здійснює прийом громадян, видачу копій судових рішень, інших документів, які зберігаються в канцелярії суду, </w:t>
            </w:r>
            <w:r w:rsidR="00B424E1" w:rsidRPr="00E45AE4">
              <w:rPr>
                <w:rFonts w:ascii="Times New Roman" w:hAnsi="Times New Roman"/>
                <w:lang w:val="uk-UA"/>
              </w:rPr>
              <w:t>використовуючи автоматизовану систему документообігу суду та</w:t>
            </w:r>
            <w:r w:rsidR="00B424E1" w:rsidRPr="00E45AE4">
              <w:rPr>
                <w:rFonts w:ascii="Times New Roman" w:hAnsi="Times New Roman"/>
                <w:color w:val="000000"/>
                <w:lang w:val="uk-UA"/>
              </w:rPr>
              <w:t xml:space="preserve"> здійснює видачу</w:t>
            </w:r>
            <w:r w:rsidR="00B424E1" w:rsidRPr="00E45AE4">
              <w:rPr>
                <w:rFonts w:ascii="Times New Roman" w:hAnsi="Times New Roman"/>
                <w:color w:val="00FF00"/>
                <w:lang w:val="uk-UA"/>
              </w:rPr>
              <w:t xml:space="preserve"> </w:t>
            </w:r>
            <w:r w:rsidR="00B424E1" w:rsidRPr="00E45AE4">
              <w:rPr>
                <w:rFonts w:ascii="Times New Roman" w:hAnsi="Times New Roman"/>
                <w:lang w:val="uk-UA"/>
              </w:rPr>
              <w:t>судових справ для ознайомлення учасникам судового процесу відповідно до встановленого порядку</w:t>
            </w: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B424E1" w:rsidRPr="00E45AE4">
              <w:rPr>
                <w:rFonts w:ascii="Times New Roman" w:hAnsi="Times New Roman"/>
                <w:color w:val="000000"/>
                <w:spacing w:val="1"/>
                <w:lang w:val="uk-UA"/>
              </w:rPr>
              <w:t xml:space="preserve">Своєчасно та якісно складає за встановленими формами статистичні звіти про результати розгляду судових справ, відповідає за </w:t>
            </w:r>
            <w:r w:rsidR="00B424E1" w:rsidRPr="00E45AE4">
              <w:rPr>
                <w:rFonts w:ascii="Times New Roman" w:hAnsi="Times New Roman"/>
                <w:color w:val="000000"/>
                <w:lang w:val="uk-UA"/>
              </w:rPr>
              <w:t>достовірність та своєчасність введення даних до автоматизованої системи документообігу суду, на основі яких формуються звіти.</w:t>
            </w: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E45AE4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AE4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B424E1" w:rsidRPr="00E45AE4">
              <w:rPr>
                <w:rFonts w:ascii="Times New Roman" w:hAnsi="Times New Roman"/>
                <w:color w:val="000000"/>
                <w:lang w:val="uk-UA"/>
              </w:rPr>
              <w:t>Виконує доручення голови суду, керівника апарату суду, заступника керівника апарату суду та старшого секретаря суду щодо організації роботи канцелярії суду.</w:t>
            </w:r>
            <w:r w:rsidRPr="00E45AE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B424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4394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період відпустки основного працівника для догляду за дитиною до досягнення нею </w:t>
            </w:r>
            <w:r w:rsidR="00B42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шестир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B424E1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5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B42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липня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 </w:t>
            </w:r>
            <w:r w:rsidR="00B424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липня </w:t>
            </w: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B424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 годи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1F6E8E" w:rsidRDefault="001F6E8E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6E8E" w:rsidRDefault="001F6E8E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6E8E" w:rsidRDefault="001F6E8E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E1720"/>
    <w:rsid w:val="00144C65"/>
    <w:rsid w:val="00150C5B"/>
    <w:rsid w:val="00177590"/>
    <w:rsid w:val="001B4956"/>
    <w:rsid w:val="001E59BA"/>
    <w:rsid w:val="001F6E8E"/>
    <w:rsid w:val="00217A14"/>
    <w:rsid w:val="002C5017"/>
    <w:rsid w:val="00361C7E"/>
    <w:rsid w:val="00457411"/>
    <w:rsid w:val="00477646"/>
    <w:rsid w:val="006622BD"/>
    <w:rsid w:val="006B6CDA"/>
    <w:rsid w:val="00723744"/>
    <w:rsid w:val="007E4F4F"/>
    <w:rsid w:val="008213E1"/>
    <w:rsid w:val="008320D9"/>
    <w:rsid w:val="008A2974"/>
    <w:rsid w:val="008D511A"/>
    <w:rsid w:val="00942045"/>
    <w:rsid w:val="009D736D"/>
    <w:rsid w:val="009F4EEF"/>
    <w:rsid w:val="00A1213B"/>
    <w:rsid w:val="00A160D1"/>
    <w:rsid w:val="00A43727"/>
    <w:rsid w:val="00A95431"/>
    <w:rsid w:val="00AF2275"/>
    <w:rsid w:val="00B424E1"/>
    <w:rsid w:val="00B4500E"/>
    <w:rsid w:val="00B92A52"/>
    <w:rsid w:val="00BD1533"/>
    <w:rsid w:val="00BD2115"/>
    <w:rsid w:val="00BF1930"/>
    <w:rsid w:val="00C07876"/>
    <w:rsid w:val="00C52650"/>
    <w:rsid w:val="00D50E70"/>
    <w:rsid w:val="00DA7303"/>
    <w:rsid w:val="00DC21C6"/>
    <w:rsid w:val="00E3155E"/>
    <w:rsid w:val="00E45AE4"/>
    <w:rsid w:val="00E91F75"/>
    <w:rsid w:val="00F525D6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box@vnr.vn.court.gov.ua" TargetMode="External"/><Relationship Id="rId5" Type="http://schemas.openxmlformats.org/officeDocument/2006/relationships/hyperlink" Target="https://caree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5725</Words>
  <Characters>3264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14</cp:revision>
  <cp:lastPrinted>2021-07-05T09:47:00Z</cp:lastPrinted>
  <dcterms:created xsi:type="dcterms:W3CDTF">2021-03-26T10:56:00Z</dcterms:created>
  <dcterms:modified xsi:type="dcterms:W3CDTF">2021-07-05T11:05:00Z</dcterms:modified>
</cp:coreProperties>
</file>