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3A7FE2">
        <w:rPr>
          <w:rFonts w:ascii="Times New Roman" w:hAnsi="Times New Roman"/>
          <w:b/>
          <w:color w:val="000000"/>
          <w:sz w:val="24"/>
          <w:szCs w:val="24"/>
          <w:lang w:val="uk-UA"/>
        </w:rPr>
        <w:t>05.07.2021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3A7FE2">
        <w:rPr>
          <w:rFonts w:ascii="Times New Roman" w:hAnsi="Times New Roman"/>
          <w:b/>
          <w:color w:val="000000"/>
          <w:sz w:val="24"/>
          <w:szCs w:val="24"/>
          <w:lang w:val="uk-UA"/>
        </w:rPr>
        <w:t>122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3A7FE2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5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3A7FE2">
              <w:rPr>
                <w:rFonts w:ascii="Times New Roman" w:hAnsi="Times New Roman" w:cs="Times New Roman"/>
                <w:b/>
                <w:sz w:val="24"/>
                <w:szCs w:val="24"/>
              </w:rPr>
              <w:t>12 липня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 </w:t>
            </w:r>
            <w:r w:rsidR="00C73C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липня</w:t>
            </w: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73C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09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годинні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3A7FE2"/>
    <w:rsid w:val="00477646"/>
    <w:rsid w:val="005441BF"/>
    <w:rsid w:val="006622BD"/>
    <w:rsid w:val="006B6CDA"/>
    <w:rsid w:val="00723744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52650"/>
    <w:rsid w:val="00C73CD5"/>
    <w:rsid w:val="00D50E70"/>
    <w:rsid w:val="00DA7303"/>
    <w:rsid w:val="00DC21C6"/>
    <w:rsid w:val="00E3155E"/>
    <w:rsid w:val="00E91F75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box@vnr.vn.court.gov.ua" TargetMode="External"/><Relationship Id="rId5" Type="http://schemas.openxmlformats.org/officeDocument/2006/relationships/hyperlink" Target="https://caree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</Pages>
  <Words>5766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Butina</cp:lastModifiedBy>
  <cp:revision>14</cp:revision>
  <cp:lastPrinted>2021-07-05T09:50:00Z</cp:lastPrinted>
  <dcterms:created xsi:type="dcterms:W3CDTF">2021-03-26T10:56:00Z</dcterms:created>
  <dcterms:modified xsi:type="dcterms:W3CDTF">2021-07-05T11:04:00Z</dcterms:modified>
</cp:coreProperties>
</file>