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EA3A3B" w:rsidP="002F761E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2F761E">
        <w:rPr>
          <w:rFonts w:ascii="Times New Roman" w:hAnsi="Times New Roman"/>
          <w:b/>
          <w:sz w:val="28"/>
          <w:szCs w:val="28"/>
        </w:rPr>
        <w:tab/>
      </w:r>
      <w:r w:rsidR="002F761E">
        <w:rPr>
          <w:rFonts w:ascii="Times New Roman" w:hAnsi="Times New Roman"/>
          <w:b/>
          <w:sz w:val="28"/>
          <w:szCs w:val="28"/>
        </w:rPr>
        <w:tab/>
      </w:r>
      <w:r w:rsidR="002F761E">
        <w:rPr>
          <w:rFonts w:ascii="Times New Roman" w:hAnsi="Times New Roman"/>
          <w:b/>
          <w:sz w:val="28"/>
          <w:szCs w:val="28"/>
        </w:rPr>
        <w:tab/>
      </w:r>
      <w:r w:rsidR="002F761E">
        <w:rPr>
          <w:rFonts w:ascii="Times New Roman" w:hAnsi="Times New Roman"/>
          <w:b/>
          <w:sz w:val="28"/>
          <w:szCs w:val="28"/>
        </w:rPr>
        <w:tab/>
      </w:r>
      <w:r w:rsidR="002F761E">
        <w:rPr>
          <w:rFonts w:ascii="Times New Roman" w:hAnsi="Times New Roman"/>
          <w:b/>
          <w:sz w:val="28"/>
          <w:szCs w:val="28"/>
        </w:rPr>
        <w:tab/>
      </w:r>
      <w:r w:rsidR="002F761E">
        <w:rPr>
          <w:rFonts w:ascii="Times New Roman" w:hAnsi="Times New Roman"/>
          <w:b/>
          <w:sz w:val="28"/>
          <w:szCs w:val="28"/>
        </w:rPr>
        <w:tab/>
      </w:r>
      <w:r w:rsidR="002F761E">
        <w:rPr>
          <w:rFonts w:ascii="Times New Roman" w:hAnsi="Times New Roman"/>
          <w:b/>
          <w:sz w:val="28"/>
          <w:szCs w:val="28"/>
        </w:rPr>
        <w:tab/>
      </w:r>
      <w:r w:rsidR="002F761E"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  <w:r w:rsidR="00C07876" w:rsidRPr="00C07876">
        <w:rPr>
          <w:rFonts w:ascii="Times New Roman" w:hAnsi="Times New Roman"/>
          <w:b/>
          <w:sz w:val="24"/>
          <w:szCs w:val="24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251F2C">
        <w:rPr>
          <w:rFonts w:ascii="Times New Roman" w:hAnsi="Times New Roman"/>
          <w:b/>
          <w:color w:val="000000"/>
          <w:sz w:val="24"/>
          <w:szCs w:val="24"/>
          <w:lang w:val="uk-UA"/>
        </w:rPr>
        <w:t>21.12.</w:t>
      </w:r>
      <w:r w:rsidR="00F341F1">
        <w:rPr>
          <w:rFonts w:ascii="Times New Roman" w:hAnsi="Times New Roman"/>
          <w:b/>
          <w:color w:val="000000"/>
          <w:sz w:val="24"/>
          <w:szCs w:val="24"/>
          <w:lang w:val="uk-UA"/>
        </w:rPr>
        <w:t>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251F2C">
        <w:rPr>
          <w:rFonts w:ascii="Times New Roman" w:hAnsi="Times New Roman"/>
          <w:b/>
          <w:color w:val="000000"/>
          <w:sz w:val="24"/>
          <w:szCs w:val="24"/>
          <w:lang w:val="uk-UA"/>
        </w:rPr>
        <w:t>207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F341F1" w:rsidRDefault="00C07876" w:rsidP="00F341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F34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зайняття</w:t>
      </w:r>
      <w:r w:rsidR="009D7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судового засідання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</w:t>
      </w:r>
    </w:p>
    <w:p w:rsidR="00C07876" w:rsidRPr="00787207" w:rsidRDefault="004B7276" w:rsidP="00F341F1">
      <w:pPr>
        <w:spacing w:after="0" w:line="240" w:lineRule="auto"/>
        <w:jc w:val="center"/>
        <w:rPr>
          <w:b/>
          <w:color w:val="1D1D1D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F341F1">
        <w:rPr>
          <w:rFonts w:ascii="Times New Roman" w:hAnsi="Times New Roman" w:cs="Times New Roman"/>
          <w:b/>
          <w:sz w:val="24"/>
          <w:szCs w:val="24"/>
        </w:rPr>
        <w:t>без</w:t>
      </w:r>
      <w:r w:rsidR="00A95431">
        <w:rPr>
          <w:rFonts w:ascii="Times New Roman" w:hAnsi="Times New Roman" w:cs="Times New Roman"/>
          <w:b/>
          <w:sz w:val="24"/>
          <w:szCs w:val="24"/>
        </w:rPr>
        <w:t>строково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оформлення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списків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справ,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призначених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розгляду</w:t>
            </w:r>
            <w:proofErr w:type="spellEnd"/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наявність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з’ясовує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причини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відсутності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осіб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яких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викликано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суду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доповідає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це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головуючому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зазначає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повістках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перебування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Забезпечує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засідання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згідно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Інструкцією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порядок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Працює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proofErr w:type="gram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надійне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високому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якісному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належному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рівні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типи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заходи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щодо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вручення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копії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вироку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засудженому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або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виправданому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відповідно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вимог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Кримінально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–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процесуального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кодексу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України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73CD5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Оформлює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справи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матеріали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передачу справ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канцелярії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суду;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251F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5010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D24753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Безстрокова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1" w:name="n1170"/>
            <w:bookmarkEnd w:id="1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2" w:name="n1171"/>
            <w:bookmarkEnd w:id="2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2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D24753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3"/>
            <w:bookmarkEnd w:id="4"/>
            <w:r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</w:t>
            </w:r>
            <w:r w:rsidR="00C26BCB"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4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5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7" w:name="n1176"/>
            <w:bookmarkEnd w:id="7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8" w:name="n1177"/>
            <w:bookmarkEnd w:id="8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C26BCB" w:rsidRPr="00C26BCB" w:rsidRDefault="00C26BCB" w:rsidP="00251F2C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.00 год. </w:t>
            </w:r>
            <w:r w:rsidR="00251F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13 січня 2022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251F2C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 січня 2022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B4956"/>
    <w:rsid w:val="001E59BA"/>
    <w:rsid w:val="00217A14"/>
    <w:rsid w:val="00251F2C"/>
    <w:rsid w:val="002C5017"/>
    <w:rsid w:val="002F761E"/>
    <w:rsid w:val="00337D45"/>
    <w:rsid w:val="00361C7E"/>
    <w:rsid w:val="003A7FE2"/>
    <w:rsid w:val="00451940"/>
    <w:rsid w:val="00477646"/>
    <w:rsid w:val="00490ECF"/>
    <w:rsid w:val="004B7276"/>
    <w:rsid w:val="006442AD"/>
    <w:rsid w:val="006622BD"/>
    <w:rsid w:val="006B6CDA"/>
    <w:rsid w:val="00723744"/>
    <w:rsid w:val="00787207"/>
    <w:rsid w:val="007E4F4F"/>
    <w:rsid w:val="008213E1"/>
    <w:rsid w:val="008320D9"/>
    <w:rsid w:val="008A2974"/>
    <w:rsid w:val="00942045"/>
    <w:rsid w:val="009B0499"/>
    <w:rsid w:val="009D736D"/>
    <w:rsid w:val="009F4EEF"/>
    <w:rsid w:val="00A1213B"/>
    <w:rsid w:val="00A160D1"/>
    <w:rsid w:val="00A33B80"/>
    <w:rsid w:val="00A43727"/>
    <w:rsid w:val="00A95431"/>
    <w:rsid w:val="00AF2275"/>
    <w:rsid w:val="00B4500E"/>
    <w:rsid w:val="00B92A52"/>
    <w:rsid w:val="00BD1533"/>
    <w:rsid w:val="00BD2115"/>
    <w:rsid w:val="00BF1930"/>
    <w:rsid w:val="00C07876"/>
    <w:rsid w:val="00C26BCB"/>
    <w:rsid w:val="00C52650"/>
    <w:rsid w:val="00C73CD5"/>
    <w:rsid w:val="00D24753"/>
    <w:rsid w:val="00D50E70"/>
    <w:rsid w:val="00DA7303"/>
    <w:rsid w:val="00DC21C6"/>
    <w:rsid w:val="00E3155E"/>
    <w:rsid w:val="00E91F75"/>
    <w:rsid w:val="00EA3A3B"/>
    <w:rsid w:val="00F341F1"/>
    <w:rsid w:val="00F525D6"/>
    <w:rsid w:val="00F6518F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6DB5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5</Pages>
  <Words>6113</Words>
  <Characters>3485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20</cp:revision>
  <cp:lastPrinted>2021-12-20T14:56:00Z</cp:lastPrinted>
  <dcterms:created xsi:type="dcterms:W3CDTF">2021-03-26T10:56:00Z</dcterms:created>
  <dcterms:modified xsi:type="dcterms:W3CDTF">2021-12-21T09:18:00Z</dcterms:modified>
</cp:coreProperties>
</file>