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D04184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ЗА</w:t>
      </w:r>
      <w:r w:rsidR="00C07876" w:rsidRPr="00C07876">
        <w:rPr>
          <w:rFonts w:ascii="Times New Roman" w:hAnsi="Times New Roman"/>
          <w:b/>
          <w:sz w:val="24"/>
          <w:szCs w:val="24"/>
          <w:lang w:val="uk-UA"/>
        </w:rPr>
        <w:t>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16.09.2021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153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r w:rsidR="004B727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4B7276">
        <w:rPr>
          <w:rFonts w:ascii="Times New Roman" w:hAnsi="Times New Roman" w:cs="Times New Roman"/>
          <w:b/>
          <w:sz w:val="24"/>
          <w:szCs w:val="24"/>
        </w:rPr>
        <w:t>)</w:t>
      </w:r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6442AD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6442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вересня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6442AD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вересня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3A7FE2"/>
    <w:rsid w:val="00451940"/>
    <w:rsid w:val="00477646"/>
    <w:rsid w:val="004B7276"/>
    <w:rsid w:val="006442AD"/>
    <w:rsid w:val="006622BD"/>
    <w:rsid w:val="006B6CDA"/>
    <w:rsid w:val="00723744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04184"/>
    <w:rsid w:val="00D50E70"/>
    <w:rsid w:val="00DA7303"/>
    <w:rsid w:val="00DC21C6"/>
    <w:rsid w:val="00E3155E"/>
    <w:rsid w:val="00E91F75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9887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6223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16</cp:revision>
  <cp:lastPrinted>2021-09-16T07:19:00Z</cp:lastPrinted>
  <dcterms:created xsi:type="dcterms:W3CDTF">2021-03-26T10:56:00Z</dcterms:created>
  <dcterms:modified xsi:type="dcterms:W3CDTF">2021-09-16T07:34:00Z</dcterms:modified>
</cp:coreProperties>
</file>