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Default="00C07876" w:rsidP="00C07876">
      <w:pPr>
        <w:pStyle w:val="a8"/>
        <w:ind w:left="6372" w:firstLine="3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F341F1">
        <w:rPr>
          <w:rFonts w:ascii="Times New Roman" w:hAnsi="Times New Roman"/>
          <w:b/>
          <w:color w:val="000000"/>
          <w:sz w:val="24"/>
          <w:szCs w:val="24"/>
          <w:lang w:val="uk-UA"/>
        </w:rPr>
        <w:t>03.11.2021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F341F1">
        <w:rPr>
          <w:rFonts w:ascii="Times New Roman" w:hAnsi="Times New Roman"/>
          <w:b/>
          <w:color w:val="000000"/>
          <w:sz w:val="24"/>
          <w:szCs w:val="24"/>
          <w:lang w:val="uk-UA"/>
        </w:rPr>
        <w:t>177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DC0CAD" w:rsidRPr="00C07876" w:rsidRDefault="00DC0CAD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F341F1" w:rsidRDefault="00C07876" w:rsidP="00F341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r w:rsidR="00F341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зайняття</w:t>
      </w:r>
      <w:r w:rsidR="009D736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посади державної служби категорії «В»  –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sz w:val="24"/>
          <w:szCs w:val="24"/>
        </w:rPr>
        <w:t xml:space="preserve">секретаря судового засідання </w:t>
      </w:r>
      <w:r>
        <w:rPr>
          <w:rFonts w:ascii="Times New Roman" w:hAnsi="Times New Roman" w:cs="Times New Roman"/>
          <w:b/>
          <w:sz w:val="24"/>
          <w:szCs w:val="24"/>
        </w:rPr>
        <w:t>Вінницького районного суду</w:t>
      </w:r>
      <w:r w:rsidR="00A95431">
        <w:rPr>
          <w:rFonts w:ascii="Times New Roman" w:hAnsi="Times New Roman" w:cs="Times New Roman"/>
          <w:b/>
          <w:sz w:val="24"/>
          <w:szCs w:val="24"/>
        </w:rPr>
        <w:t xml:space="preserve">  Вінницької області </w:t>
      </w:r>
    </w:p>
    <w:p w:rsidR="00C07876" w:rsidRPr="00787207" w:rsidRDefault="004B7276" w:rsidP="00F341F1">
      <w:pPr>
        <w:spacing w:after="0" w:line="240" w:lineRule="auto"/>
        <w:jc w:val="center"/>
        <w:rPr>
          <w:b/>
          <w:color w:val="1D1D1D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F341F1">
        <w:rPr>
          <w:rFonts w:ascii="Times New Roman" w:hAnsi="Times New Roman" w:cs="Times New Roman"/>
          <w:b/>
          <w:sz w:val="24"/>
          <w:szCs w:val="24"/>
        </w:rPr>
        <w:t>без</w:t>
      </w:r>
      <w:r w:rsidR="00A95431">
        <w:rPr>
          <w:rFonts w:ascii="Times New Roman" w:hAnsi="Times New Roman" w:cs="Times New Roman"/>
          <w:b/>
          <w:sz w:val="24"/>
          <w:szCs w:val="24"/>
        </w:rPr>
        <w:t>строково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- Здійснює судові виклики та повідомлення в справах, які знаходяться у провадженні судді, оформляє заявки до РКС ГУНП України у Вінницькій області адміністрації  та ВУВП № 1 про доставку до суду обвинувачених, засуджених, готує копій відповідних судових рішень та їх надсилання;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оформлення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та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розміщення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списків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справ,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призначених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розгляду</w:t>
            </w:r>
            <w:proofErr w:type="spellEnd"/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Перевіряє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наявність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з’ясовує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причини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відсутності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осіб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яких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викликано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суду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доповідає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це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головуючому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судді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зазначає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на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повістках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час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перебування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у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Забезпечує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засідання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згідно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Інструкцією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про порядок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фіксування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судового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.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Працює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технічними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засобами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під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процесуальних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дій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та 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proofErr w:type="gram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надійне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функціонування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відеозапису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високому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якісному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належному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</w:rPr>
              <w:t>рівні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Веде журнал (протокол) судового засідання.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Працює в автоматизованій системі документообігу суду КП «Д-3» , відображає у ОСК відомості про підготовчий розгляд справи, про призначення справи до розгляду, причини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типи </w:t>
            </w:r>
            <w:proofErr w:type="spellStart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нерозгляду</w:t>
            </w:r>
            <w:proofErr w:type="spellEnd"/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, про виконання приводу обвинувачених, свідків чи потерпілих, а також вносить до ОСК іншу інформацію по справі, яка знаходиться на розгляді у судді;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Виготовляє копії судових рішень у справах, які знаходяться в провадженні судді та з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дійснює оформлення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заходи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щодо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вручення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копії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вироку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засудженому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або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виправданому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відповідно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вимог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Кримінально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–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процесуального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кодексу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України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Здійснює заходи щодо формування та направлення </w:t>
            </w:r>
            <w:r w:rsidRPr="00C73CD5">
              <w:rPr>
                <w:rFonts w:ascii="Times New Roman" w:hAnsi="Times New Roman"/>
                <w:sz w:val="24"/>
                <w:szCs w:val="24"/>
                <w:lang w:val="en-US"/>
              </w:rPr>
              <w:t>SMS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-повідомлень сторонам по справах;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Оформлює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судові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справи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і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матеріали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передачу справ до </w:t>
            </w:r>
            <w:proofErr w:type="spellStart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канцелярії</w:t>
            </w:r>
            <w:proofErr w:type="spellEnd"/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суду;</w:t>
            </w:r>
          </w:p>
          <w:p w:rsidR="00C07876" w:rsidRPr="00C73CD5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3CD5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73CD5">
              <w:rPr>
                <w:rFonts w:ascii="Times New Roman" w:hAnsi="Times New Roman"/>
                <w:sz w:val="24"/>
                <w:szCs w:val="24"/>
                <w:lang w:val="uk-UA"/>
              </w:rPr>
              <w:t>Виконує інші доручення керівника апарату суду, заступника керівника апарату суду, головуючого судді, що стосуються організації розгляду судових справ.</w:t>
            </w:r>
          </w:p>
        </w:tc>
      </w:tr>
      <w:tr w:rsidR="00C07876" w:rsidRPr="00C07876" w:rsidTr="00451940">
        <w:trPr>
          <w:trHeight w:val="1537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Pr="00C078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490EC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810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D24753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Безстрокова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Особа, яка бажає взяти участь у конкурсі, подає конкурсній комісії через Єдиний портал вакансій державної служби НАДС  (</w:t>
            </w:r>
            <w:r w:rsidRPr="00C26BCB">
              <w:rPr>
                <w:rFonts w:ascii="Times New Roman" w:hAnsi="Times New Roman" w:cs="Times New Roman"/>
                <w:sz w:val="24"/>
              </w:rPr>
              <w:t>https://career.gov.ua/.)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таку інформацію: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1" w:name="n1170"/>
            <w:bookmarkEnd w:id="1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1) заяву про участь у конкурсі із зазначенням основних мотивів щодо зайняття посади за формою згідно з </w:t>
            </w:r>
            <w:hyperlink r:id="rId5" w:anchor="n199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додатком 2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змінами);</w:t>
            </w:r>
            <w:bookmarkStart w:id="2" w:name="n1171"/>
            <w:bookmarkEnd w:id="2"/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2) резюме за формою згідно з додатком 2</w:t>
            </w:r>
            <w:r w:rsidRPr="00C26BCB">
              <w:rPr>
                <w:rFonts w:ascii="Times New Roman" w:hAnsi="Times New Roman" w:cs="Times New Roman"/>
                <w:b/>
                <w:bCs/>
                <w:color w:val="000000"/>
                <w:sz w:val="24"/>
                <w:vertAlign w:val="superscript"/>
                <w:lang w:eastAsia="uk-UA"/>
              </w:rPr>
              <w:t>1</w:t>
            </w: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до Порядку проведення конкурсу на зайняття посад державної служби, затвердженого постановою Кабінету Міністрів України від 25.03.2016 № 246 (зі змінами), у якому обов’язково зазначається така інформація: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3" w:name="n1172"/>
            <w:bookmarkEnd w:id="3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прізвище, ім’я, по батькові кандидата;</w:t>
            </w:r>
          </w:p>
          <w:p w:rsidR="00C26BCB" w:rsidRPr="00C26BCB" w:rsidRDefault="00D24753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4" w:name="n1173"/>
            <w:bookmarkEnd w:id="4"/>
            <w:r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</w:t>
            </w:r>
            <w:r w:rsidR="00C26BCB"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реквізити документа, що посвідчує особу та підтверджує громадянство України;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5" w:name="n1174"/>
            <w:bookmarkEnd w:id="5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наявності відповідного ступеня вищої освіти;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6" w:name="n1175"/>
            <w:bookmarkEnd w:id="6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підтвердження рівня вільного володіння державною мовою;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bookmarkStart w:id="7" w:name="n1176"/>
            <w:bookmarkEnd w:id="7"/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- відомості про стаж роботи, стаж державної служби (за наявності), досвід роботи на відповідних посадах.</w:t>
            </w:r>
          </w:p>
          <w:p w:rsid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bookmarkStart w:id="8" w:name="n1177"/>
            <w:bookmarkEnd w:id="8"/>
            <w:r w:rsidRPr="00C26BCB"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3)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володіння державною мовою, визначений Національною комісіє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  <w:t>ю зі стандартів державної мови.</w:t>
            </w:r>
          </w:p>
          <w:p w:rsidR="00C26BCB" w:rsidRPr="00C26BCB" w:rsidRDefault="00C26BCB" w:rsidP="00C26BCB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4) заяву, у якій особа повідомляє, що до неї не застосовуються заборони, визначені частиною </w:t>
            </w:r>
            <w:hyperlink r:id="rId6" w:anchor="n13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третьою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або </w:t>
            </w:r>
            <w:hyperlink r:id="rId7" w:anchor="n14" w:tgtFrame="_blank" w:history="1">
              <w:r w:rsidRPr="00C26BCB">
                <w:rPr>
                  <w:rStyle w:val="a9"/>
                  <w:rFonts w:ascii="Times New Roman" w:hAnsi="Times New Roman" w:cs="Times New Roman"/>
                  <w:color w:val="000000"/>
                  <w:sz w:val="24"/>
                  <w:lang w:eastAsia="uk-UA"/>
                </w:rPr>
                <w:t>четвертою</w:t>
              </w:r>
            </w:hyperlink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 xml:space="preserve"> статті 1 Закону України “Про очищення влади”, та надає згоду на проходження перевірки й оприлюднення відомостей стосовно неї відповідно до зазначеного Закону. </w:t>
            </w:r>
          </w:p>
          <w:p w:rsidR="00C07876" w:rsidRPr="00C26BCB" w:rsidRDefault="00C26BCB" w:rsidP="00C26BCB">
            <w:pPr>
              <w:spacing w:line="256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</w:pPr>
            <w:r w:rsidRPr="00C26BCB">
              <w:rPr>
                <w:rFonts w:ascii="Times New Roman" w:hAnsi="Times New Roman" w:cs="Times New Roman"/>
                <w:color w:val="000000"/>
                <w:sz w:val="24"/>
                <w:lang w:eastAsia="uk-UA"/>
              </w:rPr>
              <w:t>Подання додатків до заяви не є обов’язковим.</w:t>
            </w:r>
          </w:p>
          <w:p w:rsidR="00C26BCB" w:rsidRPr="00C26BCB" w:rsidRDefault="00C26BCB" w:rsidP="00F6518F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C26BCB">
              <w:rPr>
                <w:rFonts w:ascii="Times New Roman" w:hAnsi="Times New Roman" w:cs="Times New Roman"/>
                <w:b/>
                <w:sz w:val="24"/>
                <w:u w:val="single"/>
              </w:rPr>
              <w:t>Інформацію д</w:t>
            </w: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ля участі в конкурсі приймаємо  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18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.00 год. </w:t>
            </w:r>
            <w:r w:rsidR="00F6518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11</w:t>
            </w:r>
            <w:r w:rsidR="0078720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листопада</w:t>
            </w:r>
            <w:r w:rsidRPr="00C26B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2021 року.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451940">
        <w:trPr>
          <w:trHeight w:val="4509"/>
        </w:trPr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F6518F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15 </w:t>
            </w:r>
            <w:r w:rsidR="007872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листопада</w:t>
            </w:r>
            <w:r w:rsidR="00BD1533"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2021 року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 </w:t>
            </w:r>
            <w:r w:rsidR="00C26B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годину</w:t>
            </w:r>
            <w:r w:rsidR="00BD1533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00 хвилин,</w:t>
            </w:r>
            <w:r w:rsidR="00BD1533"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FB0BD9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r w:rsidR="00C73C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="00BD1533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 w:rsidR="00BD1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451940">
        <w:tc>
          <w:tcPr>
            <w:tcW w:w="2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48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451940">
        <w:trPr>
          <w:gridAfter w:val="1"/>
          <w:wAfter w:w="61" w:type="dxa"/>
          <w:trHeight w:val="73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451940">
        <w:trPr>
          <w:gridAfter w:val="2"/>
          <w:wAfter w:w="73" w:type="dxa"/>
          <w:trHeight w:val="826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 або «Правознавство»</w:t>
            </w:r>
            <w:r w:rsidR="00E9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«Правоохоронна діяльність»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451940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C07876" w:rsidRDefault="00451940" w:rsidP="00451940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1940" w:rsidRPr="00C07876" w:rsidRDefault="00451940" w:rsidP="004519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940" w:rsidRPr="00A66BAF" w:rsidRDefault="00451940" w:rsidP="00451940">
            <w:pPr>
              <w:pStyle w:val="rvps14"/>
              <w:spacing w:before="0" w:beforeAutospacing="0" w:after="0" w:afterAutospacing="0"/>
              <w:jc w:val="both"/>
              <w:rPr>
                <w:rStyle w:val="rvts0"/>
              </w:rPr>
            </w:pPr>
            <w:r w:rsidRPr="00A66BAF">
              <w:rPr>
                <w:rStyle w:val="rvts0"/>
                <w:lang w:val="ru-RU"/>
              </w:rPr>
              <w:t>В</w:t>
            </w:r>
            <w:proofErr w:type="spellStart"/>
            <w:r w:rsidRPr="00A66BAF">
              <w:rPr>
                <w:rStyle w:val="rvts0"/>
              </w:rPr>
              <w:t>ільне</w:t>
            </w:r>
            <w:proofErr w:type="spellEnd"/>
            <w:r w:rsidRPr="00A66BAF">
              <w:rPr>
                <w:rStyle w:val="rvts0"/>
              </w:rPr>
              <w:t xml:space="preserve"> володіння державною мовою на рівні вільного володіння першого ступеня </w:t>
            </w:r>
            <w:r w:rsidRPr="00A66BAF">
              <w:rPr>
                <w:color w:val="293A55"/>
                <w:shd w:val="clear" w:color="auto" w:fill="FFFFFF"/>
              </w:rPr>
              <w:t>(C1)</w:t>
            </w:r>
            <w:r w:rsidRPr="00A66BAF">
              <w:rPr>
                <w:rStyle w:val="rvts0"/>
              </w:rPr>
              <w:t xml:space="preserve"> або на рівні вільного володіння другого ступеня </w:t>
            </w:r>
            <w:r w:rsidRPr="00A66BAF">
              <w:rPr>
                <w:color w:val="293A55"/>
                <w:shd w:val="clear" w:color="auto" w:fill="FFFFFF"/>
              </w:rPr>
              <w:t>(C2)</w:t>
            </w:r>
          </w:p>
        </w:tc>
      </w:tr>
      <w:tr w:rsidR="00C07876" w:rsidRPr="00C07876" w:rsidTr="00451940">
        <w:trPr>
          <w:gridAfter w:val="1"/>
          <w:wAfter w:w="61" w:type="dxa"/>
          <w:trHeight w:val="701"/>
        </w:trPr>
        <w:tc>
          <w:tcPr>
            <w:tcW w:w="101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4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9" w:name="_heading=h.2et92p0" w:colFirst="0" w:colLast="0"/>
            <w:bookmarkEnd w:id="9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451940">
        <w:trPr>
          <w:gridAfter w:val="2"/>
          <w:wAfter w:w="73" w:type="dxa"/>
        </w:trPr>
        <w:tc>
          <w:tcPr>
            <w:tcW w:w="6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 xml:space="preserve">здатність до </w:t>
            </w:r>
            <w:proofErr w:type="spellStart"/>
            <w:r w:rsidRPr="00E272C8">
              <w:rPr>
                <w:rStyle w:val="212pt"/>
                <w:rFonts w:eastAsiaTheme="minorHAnsi"/>
              </w:rPr>
              <w:t>самомотивації</w:t>
            </w:r>
            <w:proofErr w:type="spellEnd"/>
            <w:r w:rsidRPr="00E272C8">
              <w:rPr>
                <w:rStyle w:val="212pt"/>
                <w:rFonts w:eastAsiaTheme="minorHAnsi"/>
              </w:rPr>
              <w:t xml:space="preserve">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451940">
        <w:trPr>
          <w:gridAfter w:val="1"/>
          <w:wAfter w:w="61" w:type="dxa"/>
          <w:trHeight w:val="369"/>
        </w:trPr>
        <w:tc>
          <w:tcPr>
            <w:tcW w:w="1018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451940">
        <w:trPr>
          <w:gridAfter w:val="2"/>
          <w:wAfter w:w="73" w:type="dxa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Конституція України;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Закон України «Про державну службу»;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  <w:rPr>
                <w:color w:val="000000"/>
              </w:rPr>
            </w:pPr>
            <w:r w:rsidRPr="008213E1">
              <w:t>Закон України «Про запобігання корупції»</w:t>
            </w:r>
          </w:p>
        </w:tc>
      </w:tr>
      <w:tr w:rsidR="00C07876" w:rsidRPr="00C07876" w:rsidTr="00451940">
        <w:trPr>
          <w:gridAfter w:val="2"/>
          <w:wAfter w:w="73" w:type="dxa"/>
          <w:trHeight w:val="3407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Закон України «Про судоустрій і статус суддів»;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Цивільний процесуальний кодекс України;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 xml:space="preserve">Кримінальний процесуальний кодекс України; 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Кодекс адміністративного судочинства України;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Положення про автоматизовану систему документообігу суду, затвердженого рішенням Ради суддів України від 26.11.2010 (зі змінами);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rStyle w:val="rvts9"/>
              </w:rPr>
            </w:pPr>
            <w:r w:rsidRPr="008213E1">
              <w:rPr>
                <w:rStyle w:val="rvts23"/>
                <w:bCs/>
                <w:shd w:val="clear" w:color="auto" w:fill="FFFFFF"/>
              </w:rPr>
              <w:t xml:space="preserve">Інструкції з діловодства в місцевих та апеляційних судах України, затвердженої </w:t>
            </w:r>
            <w:r w:rsidRPr="008213E1">
              <w:rPr>
                <w:rStyle w:val="rvts9"/>
                <w:bCs/>
                <w:shd w:val="clear" w:color="auto" w:fill="FFFFFF"/>
              </w:rPr>
              <w:t>наказом Державної судової</w:t>
            </w:r>
            <w:r w:rsidRPr="008213E1">
              <w:rPr>
                <w:bCs/>
              </w:rPr>
              <w:br/>
            </w:r>
            <w:r w:rsidRPr="008213E1">
              <w:rPr>
                <w:rStyle w:val="rvts9"/>
                <w:bCs/>
                <w:shd w:val="clear" w:color="auto" w:fill="FFFFFF"/>
              </w:rPr>
              <w:t>адміністрації України від 20.08.2019  № 814 (зі змінами);</w:t>
            </w:r>
          </w:p>
          <w:p w:rsidR="00C07876" w:rsidRPr="00C07876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8213E1">
              <w:t>Інструкції про порядок роботи з технічними засобами фіксування судового процесу (судового засідання), затвердженої наказом Державної судової адміністрації України від 20.09.2012 № 108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144C65"/>
    <w:rsid w:val="00150C5B"/>
    <w:rsid w:val="00177590"/>
    <w:rsid w:val="001B4956"/>
    <w:rsid w:val="001E59BA"/>
    <w:rsid w:val="00217A14"/>
    <w:rsid w:val="002C5017"/>
    <w:rsid w:val="00337D45"/>
    <w:rsid w:val="00361C7E"/>
    <w:rsid w:val="00382B40"/>
    <w:rsid w:val="003A7FE2"/>
    <w:rsid w:val="00451940"/>
    <w:rsid w:val="00477646"/>
    <w:rsid w:val="00490ECF"/>
    <w:rsid w:val="004B7276"/>
    <w:rsid w:val="006442AD"/>
    <w:rsid w:val="006622BD"/>
    <w:rsid w:val="006B6CDA"/>
    <w:rsid w:val="00723744"/>
    <w:rsid w:val="00787207"/>
    <w:rsid w:val="007E4F4F"/>
    <w:rsid w:val="008213E1"/>
    <w:rsid w:val="008320D9"/>
    <w:rsid w:val="008A2974"/>
    <w:rsid w:val="00942045"/>
    <w:rsid w:val="009B0499"/>
    <w:rsid w:val="009D736D"/>
    <w:rsid w:val="009F4EEF"/>
    <w:rsid w:val="00A1213B"/>
    <w:rsid w:val="00A160D1"/>
    <w:rsid w:val="00A33B80"/>
    <w:rsid w:val="00A43727"/>
    <w:rsid w:val="00A95431"/>
    <w:rsid w:val="00AF2275"/>
    <w:rsid w:val="00B4500E"/>
    <w:rsid w:val="00B92A52"/>
    <w:rsid w:val="00BD1533"/>
    <w:rsid w:val="00BD2115"/>
    <w:rsid w:val="00BF1930"/>
    <w:rsid w:val="00C07876"/>
    <w:rsid w:val="00C26BCB"/>
    <w:rsid w:val="00C52650"/>
    <w:rsid w:val="00C73CD5"/>
    <w:rsid w:val="00D24753"/>
    <w:rsid w:val="00D50E70"/>
    <w:rsid w:val="00DA7303"/>
    <w:rsid w:val="00DC0CAD"/>
    <w:rsid w:val="00DC21C6"/>
    <w:rsid w:val="00E3155E"/>
    <w:rsid w:val="00E91F75"/>
    <w:rsid w:val="00EA3A3B"/>
    <w:rsid w:val="00F341F1"/>
    <w:rsid w:val="00F525D6"/>
    <w:rsid w:val="00F6518F"/>
    <w:rsid w:val="00FB0BD9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96298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  <w:style w:type="character" w:customStyle="1" w:styleId="rvts0">
    <w:name w:val="rvts0"/>
    <w:basedOn w:val="a0"/>
    <w:rsid w:val="00451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nr.vn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6101</Words>
  <Characters>3479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Кадровик</dc:creator>
  <cp:lastModifiedBy>Butina</cp:lastModifiedBy>
  <cp:revision>20</cp:revision>
  <cp:lastPrinted>2021-11-03T12:56:00Z</cp:lastPrinted>
  <dcterms:created xsi:type="dcterms:W3CDTF">2021-03-26T10:56:00Z</dcterms:created>
  <dcterms:modified xsi:type="dcterms:W3CDTF">2021-11-03T13:22:00Z</dcterms:modified>
</cp:coreProperties>
</file>