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2F9" w:rsidRPr="0034782C" w:rsidRDefault="003C12F9" w:rsidP="003C12F9">
      <w:pPr>
        <w:pStyle w:val="a4"/>
        <w:ind w:left="4956" w:firstLine="708"/>
        <w:rPr>
          <w:rFonts w:ascii="Times New Roman" w:hAnsi="Times New Roman" w:cs="Times New Roman"/>
          <w:sz w:val="28"/>
          <w:szCs w:val="28"/>
        </w:rPr>
      </w:pPr>
      <w:proofErr w:type="spellStart"/>
      <w:r w:rsidRPr="0034782C">
        <w:rPr>
          <w:rFonts w:ascii="Times New Roman" w:hAnsi="Times New Roman" w:cs="Times New Roman"/>
          <w:sz w:val="28"/>
          <w:szCs w:val="28"/>
        </w:rPr>
        <w:t>Малинський</w:t>
      </w:r>
      <w:proofErr w:type="spellEnd"/>
      <w:r w:rsidRPr="0034782C">
        <w:rPr>
          <w:rFonts w:ascii="Times New Roman" w:hAnsi="Times New Roman" w:cs="Times New Roman"/>
          <w:sz w:val="28"/>
          <w:szCs w:val="28"/>
        </w:rPr>
        <w:t xml:space="preserve"> районний суд </w:t>
      </w:r>
    </w:p>
    <w:p w:rsidR="003C12F9" w:rsidRPr="0034782C" w:rsidRDefault="003C12F9" w:rsidP="003C12F9">
      <w:pPr>
        <w:pStyle w:val="a4"/>
        <w:ind w:left="4956" w:firstLine="708"/>
        <w:rPr>
          <w:rFonts w:ascii="Times New Roman" w:hAnsi="Times New Roman" w:cs="Times New Roman"/>
          <w:sz w:val="28"/>
          <w:szCs w:val="28"/>
        </w:rPr>
      </w:pPr>
      <w:r w:rsidRPr="0034782C">
        <w:rPr>
          <w:rFonts w:ascii="Times New Roman" w:hAnsi="Times New Roman" w:cs="Times New Roman"/>
          <w:sz w:val="28"/>
          <w:szCs w:val="28"/>
        </w:rPr>
        <w:t>Житомирської області</w:t>
      </w:r>
    </w:p>
    <w:p w:rsidR="003C12F9" w:rsidRPr="0034782C" w:rsidRDefault="003C12F9" w:rsidP="003C12F9">
      <w:pPr>
        <w:pStyle w:val="a4"/>
        <w:ind w:left="4956" w:firstLine="708"/>
        <w:rPr>
          <w:rFonts w:ascii="Times New Roman" w:hAnsi="Times New Roman" w:cs="Times New Roman"/>
          <w:sz w:val="28"/>
          <w:szCs w:val="28"/>
        </w:rPr>
      </w:pPr>
      <w:r w:rsidRPr="0034782C">
        <w:rPr>
          <w:rFonts w:ascii="Times New Roman" w:hAnsi="Times New Roman" w:cs="Times New Roman"/>
          <w:sz w:val="28"/>
          <w:szCs w:val="28"/>
        </w:rPr>
        <w:t>площа Соборна, 8 , 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782C">
        <w:rPr>
          <w:rFonts w:ascii="Times New Roman" w:hAnsi="Times New Roman" w:cs="Times New Roman"/>
          <w:sz w:val="28"/>
          <w:szCs w:val="28"/>
        </w:rPr>
        <w:t xml:space="preserve">Малин </w:t>
      </w:r>
    </w:p>
    <w:p w:rsidR="003C12F9" w:rsidRPr="0034782C" w:rsidRDefault="003C12F9" w:rsidP="003C12F9">
      <w:pPr>
        <w:pStyle w:val="a4"/>
        <w:ind w:left="5664"/>
        <w:rPr>
          <w:rFonts w:ascii="Times New Roman" w:hAnsi="Times New Roman" w:cs="Times New Roman"/>
          <w:sz w:val="28"/>
          <w:szCs w:val="28"/>
        </w:rPr>
      </w:pPr>
      <w:r w:rsidRPr="0034782C">
        <w:rPr>
          <w:rFonts w:ascii="Times New Roman" w:hAnsi="Times New Roman" w:cs="Times New Roman"/>
          <w:sz w:val="28"/>
          <w:szCs w:val="28"/>
        </w:rPr>
        <w:t xml:space="preserve">Житомирської області, 11601 </w:t>
      </w:r>
      <w:r w:rsidRPr="0034782C">
        <w:rPr>
          <w:rFonts w:ascii="Times New Roman" w:hAnsi="Times New Roman" w:cs="Times New Roman"/>
          <w:sz w:val="28"/>
          <w:szCs w:val="28"/>
        </w:rPr>
        <w:br/>
        <w:t>тел./факс  (04133)9-77-36</w:t>
      </w:r>
    </w:p>
    <w:p w:rsidR="003C12F9" w:rsidRDefault="003C12F9" w:rsidP="003C12F9">
      <w:pPr>
        <w:ind w:left="4248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9A3E72">
        <w:rPr>
          <w:rFonts w:ascii="Times New Roman" w:hAnsi="Times New Roman" w:cs="Times New Roman"/>
          <w:sz w:val="28"/>
          <w:szCs w:val="28"/>
        </w:rPr>
        <w:t>e-</w:t>
      </w:r>
      <w:proofErr w:type="spellStart"/>
      <w:r w:rsidRPr="009A3E72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9A3E72">
        <w:rPr>
          <w:rFonts w:ascii="Times New Roman" w:hAnsi="Times New Roman" w:cs="Times New Roman"/>
          <w:sz w:val="28"/>
          <w:szCs w:val="28"/>
        </w:rPr>
        <w:t xml:space="preserve">: </w:t>
      </w:r>
      <w:hyperlink r:id="rId4" w:history="1">
        <w:r w:rsidRPr="00016EC1">
          <w:rPr>
            <w:rStyle w:val="a3"/>
            <w:rFonts w:ascii="Times New Roman" w:hAnsi="Times New Roman" w:cs="Times New Roman"/>
            <w:sz w:val="28"/>
            <w:szCs w:val="28"/>
          </w:rPr>
          <w:t>inbox@ml.zt.court.gov.ua</w:t>
        </w:r>
      </w:hyperlink>
    </w:p>
    <w:p w:rsidR="009A3E72" w:rsidRPr="009A3E72" w:rsidRDefault="009A3E72" w:rsidP="009A3E72">
      <w:pPr>
        <w:jc w:val="right"/>
        <w:rPr>
          <w:rFonts w:ascii="Times New Roman" w:hAnsi="Times New Roman" w:cs="Times New Roman"/>
          <w:sz w:val="20"/>
          <w:szCs w:val="20"/>
        </w:rPr>
      </w:pPr>
      <w:r w:rsidRPr="009A3E72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Pr="009A3E72">
        <w:rPr>
          <w:rFonts w:ascii="Times New Roman" w:hAnsi="Times New Roman" w:cs="Times New Roman"/>
          <w:sz w:val="28"/>
          <w:szCs w:val="28"/>
        </w:rPr>
        <w:br/>
      </w:r>
      <w:r w:rsidRPr="009A3E72">
        <w:rPr>
          <w:rFonts w:ascii="Times New Roman" w:hAnsi="Times New Roman" w:cs="Times New Roman"/>
          <w:sz w:val="20"/>
          <w:szCs w:val="20"/>
        </w:rPr>
        <w:t>(П.І.Б/ найменування заявника, представника)</w:t>
      </w:r>
    </w:p>
    <w:p w:rsidR="009A3E72" w:rsidRPr="009A3E72" w:rsidRDefault="009A3E72" w:rsidP="009A3E72">
      <w:pPr>
        <w:jc w:val="right"/>
        <w:rPr>
          <w:rFonts w:ascii="Times New Roman" w:hAnsi="Times New Roman" w:cs="Times New Roman"/>
          <w:sz w:val="28"/>
          <w:szCs w:val="28"/>
        </w:rPr>
      </w:pPr>
      <w:r w:rsidRPr="009A3E72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Pr="009A3E72">
        <w:rPr>
          <w:rFonts w:ascii="Times New Roman" w:hAnsi="Times New Roman" w:cs="Times New Roman"/>
          <w:sz w:val="28"/>
          <w:szCs w:val="28"/>
        </w:rPr>
        <w:br/>
      </w:r>
      <w:r w:rsidRPr="009A3E72">
        <w:rPr>
          <w:rFonts w:ascii="Times New Roman" w:hAnsi="Times New Roman" w:cs="Times New Roman"/>
          <w:sz w:val="20"/>
          <w:szCs w:val="20"/>
        </w:rPr>
        <w:t>(адреса)</w:t>
      </w:r>
      <w:r w:rsidRPr="009A3E72">
        <w:rPr>
          <w:rFonts w:ascii="Times New Roman" w:hAnsi="Times New Roman" w:cs="Times New Roman"/>
          <w:sz w:val="28"/>
          <w:szCs w:val="28"/>
        </w:rPr>
        <w:br/>
        <w:t>__________________________________________</w:t>
      </w:r>
      <w:r w:rsidRPr="009A3E72">
        <w:rPr>
          <w:rFonts w:ascii="Times New Roman" w:hAnsi="Times New Roman" w:cs="Times New Roman"/>
          <w:sz w:val="28"/>
          <w:szCs w:val="28"/>
        </w:rPr>
        <w:br/>
      </w:r>
      <w:r w:rsidRPr="009A3E72">
        <w:rPr>
          <w:rFonts w:ascii="Times New Roman" w:hAnsi="Times New Roman" w:cs="Times New Roman"/>
          <w:sz w:val="20"/>
          <w:szCs w:val="20"/>
        </w:rPr>
        <w:t>(контактний телефон , e</w:t>
      </w:r>
      <w:r w:rsidRPr="003C12F9">
        <w:rPr>
          <w:rFonts w:ascii="Times New Roman" w:hAnsi="Times New Roman" w:cs="Times New Roman"/>
          <w:sz w:val="20"/>
          <w:szCs w:val="20"/>
          <w:lang w:val="ru-RU"/>
        </w:rPr>
        <w:t>-</w:t>
      </w:r>
      <w:r w:rsidRPr="009A3E72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3C12F9">
        <w:rPr>
          <w:rFonts w:ascii="Times New Roman" w:hAnsi="Times New Roman" w:cs="Times New Roman"/>
          <w:sz w:val="20"/>
          <w:szCs w:val="20"/>
          <w:lang w:val="ru-RU"/>
        </w:rPr>
        <w:t>)</w:t>
      </w:r>
    </w:p>
    <w:p w:rsidR="009A3E72" w:rsidRPr="009A3E72" w:rsidRDefault="009A3E72" w:rsidP="00781742">
      <w:pPr>
        <w:tabs>
          <w:tab w:val="left" w:pos="4820"/>
        </w:tabs>
        <w:ind w:left="4536" w:hanging="5245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A3E72">
        <w:rPr>
          <w:rFonts w:ascii="Times New Roman" w:hAnsi="Times New Roman" w:cs="Times New Roman"/>
          <w:b/>
          <w:sz w:val="24"/>
          <w:szCs w:val="24"/>
        </w:rPr>
        <w:t>Справа  №</w:t>
      </w:r>
      <w:r w:rsidR="00514025">
        <w:rPr>
          <w:rFonts w:ascii="Times New Roman" w:hAnsi="Times New Roman" w:cs="Times New Roman"/>
          <w:b/>
          <w:sz w:val="24"/>
          <w:szCs w:val="24"/>
        </w:rPr>
        <w:t>_</w:t>
      </w:r>
      <w:r w:rsidRPr="009A3E72">
        <w:rPr>
          <w:rFonts w:ascii="Times New Roman" w:hAnsi="Times New Roman" w:cs="Times New Roman"/>
          <w:b/>
          <w:sz w:val="24"/>
          <w:szCs w:val="24"/>
        </w:rPr>
        <w:t>_________________________</w:t>
      </w:r>
      <w:r w:rsidR="00514025">
        <w:rPr>
          <w:rFonts w:ascii="Times New Roman" w:hAnsi="Times New Roman" w:cs="Times New Roman"/>
          <w:b/>
          <w:sz w:val="24"/>
          <w:szCs w:val="24"/>
        </w:rPr>
        <w:br/>
      </w:r>
      <w:r w:rsidR="007817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4025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Pr="009A3E72">
        <w:rPr>
          <w:rFonts w:ascii="Times New Roman" w:hAnsi="Times New Roman" w:cs="Times New Roman"/>
          <w:b/>
          <w:sz w:val="24"/>
          <w:szCs w:val="24"/>
        </w:rPr>
        <w:t>позовом</w:t>
      </w:r>
      <w:r w:rsidR="00514025">
        <w:rPr>
          <w:rFonts w:ascii="Times New Roman" w:hAnsi="Times New Roman" w:cs="Times New Roman"/>
          <w:b/>
          <w:sz w:val="24"/>
          <w:szCs w:val="24"/>
        </w:rPr>
        <w:t>_</w:t>
      </w:r>
      <w:r w:rsidRPr="009A3E72">
        <w:rPr>
          <w:rFonts w:ascii="Times New Roman" w:hAnsi="Times New Roman" w:cs="Times New Roman"/>
          <w:b/>
          <w:sz w:val="24"/>
          <w:szCs w:val="24"/>
        </w:rPr>
        <w:t>_________________________</w:t>
      </w:r>
      <w:r w:rsidRPr="009A3E72">
        <w:rPr>
          <w:rFonts w:ascii="Times New Roman" w:hAnsi="Times New Roman" w:cs="Times New Roman"/>
          <w:b/>
          <w:sz w:val="24"/>
          <w:szCs w:val="24"/>
        </w:rPr>
        <w:br/>
        <w:t>до</w:t>
      </w:r>
      <w:r w:rsidR="00514025">
        <w:rPr>
          <w:rFonts w:ascii="Times New Roman" w:hAnsi="Times New Roman" w:cs="Times New Roman"/>
          <w:b/>
          <w:sz w:val="24"/>
          <w:szCs w:val="24"/>
        </w:rPr>
        <w:t>_</w:t>
      </w:r>
      <w:r w:rsidRPr="009A3E72">
        <w:rPr>
          <w:rFonts w:ascii="Times New Roman" w:hAnsi="Times New Roman" w:cs="Times New Roman"/>
          <w:b/>
          <w:sz w:val="24"/>
          <w:szCs w:val="24"/>
        </w:rPr>
        <w:t>________________________________</w:t>
      </w:r>
      <w:r w:rsidR="00781742">
        <w:rPr>
          <w:rFonts w:ascii="Times New Roman" w:hAnsi="Times New Roman" w:cs="Times New Roman"/>
          <w:b/>
          <w:sz w:val="24"/>
          <w:szCs w:val="24"/>
        </w:rPr>
        <w:t>_</w:t>
      </w:r>
      <w:r w:rsidRPr="009A3E72">
        <w:rPr>
          <w:rFonts w:ascii="Times New Roman" w:hAnsi="Times New Roman" w:cs="Times New Roman"/>
          <w:b/>
          <w:sz w:val="24"/>
          <w:szCs w:val="24"/>
        </w:rPr>
        <w:br/>
        <w:t>про</w:t>
      </w:r>
      <w:r w:rsidR="00514025">
        <w:rPr>
          <w:rFonts w:ascii="Times New Roman" w:hAnsi="Times New Roman" w:cs="Times New Roman"/>
          <w:b/>
          <w:sz w:val="24"/>
          <w:szCs w:val="24"/>
        </w:rPr>
        <w:t>_</w:t>
      </w:r>
      <w:r w:rsidRPr="009A3E72">
        <w:rPr>
          <w:rFonts w:ascii="Times New Roman" w:hAnsi="Times New Roman" w:cs="Times New Roman"/>
          <w:b/>
          <w:sz w:val="24"/>
          <w:szCs w:val="24"/>
        </w:rPr>
        <w:t>_______________________________</w:t>
      </w:r>
      <w:r w:rsidR="00781742">
        <w:rPr>
          <w:rFonts w:ascii="Times New Roman" w:hAnsi="Times New Roman" w:cs="Times New Roman"/>
          <w:b/>
          <w:sz w:val="24"/>
          <w:szCs w:val="24"/>
        </w:rPr>
        <w:t>_</w:t>
      </w:r>
      <w:r w:rsidRPr="009A3E72">
        <w:rPr>
          <w:rFonts w:ascii="Times New Roman" w:hAnsi="Times New Roman" w:cs="Times New Roman"/>
          <w:b/>
          <w:sz w:val="24"/>
          <w:szCs w:val="24"/>
        </w:rPr>
        <w:br/>
      </w:r>
    </w:p>
    <w:p w:rsidR="009A3E72" w:rsidRPr="009A3E72" w:rsidRDefault="009A3E72" w:rsidP="009A3E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3E72">
        <w:rPr>
          <w:rFonts w:ascii="Times New Roman" w:hAnsi="Times New Roman" w:cs="Times New Roman"/>
          <w:b/>
          <w:sz w:val="28"/>
          <w:szCs w:val="28"/>
        </w:rPr>
        <w:t xml:space="preserve">Заява </w:t>
      </w:r>
      <w:r w:rsidRPr="009A3E72">
        <w:rPr>
          <w:rFonts w:ascii="Times New Roman" w:hAnsi="Times New Roman" w:cs="Times New Roman"/>
          <w:b/>
          <w:sz w:val="28"/>
          <w:szCs w:val="28"/>
        </w:rPr>
        <w:br/>
        <w:t>про отримання процесуальних документів в електронному вигляді</w:t>
      </w:r>
    </w:p>
    <w:p w:rsidR="009A3E72" w:rsidRPr="009A3E72" w:rsidRDefault="009A3E72" w:rsidP="009A3E7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3E72">
        <w:rPr>
          <w:rFonts w:ascii="Times New Roman" w:hAnsi="Times New Roman" w:cs="Times New Roman"/>
          <w:sz w:val="28"/>
          <w:szCs w:val="28"/>
        </w:rPr>
        <w:t>Прошу надсилати процесуальні документи по справі № ___________ в електронному вигляді на електронну адресу __________________.</w:t>
      </w:r>
    </w:p>
    <w:p w:rsidR="009A3E72" w:rsidRPr="009A3E72" w:rsidRDefault="009A3E72" w:rsidP="009A3E7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3E72">
        <w:rPr>
          <w:rFonts w:ascii="Times New Roman" w:hAnsi="Times New Roman" w:cs="Times New Roman"/>
          <w:sz w:val="28"/>
          <w:szCs w:val="28"/>
        </w:rPr>
        <w:t>Підтверджую факт реєстрації в системі обміну електронними документами між судом та учасниками судового процес</w:t>
      </w:r>
      <w:r w:rsidR="00011BD8">
        <w:rPr>
          <w:rFonts w:ascii="Times New Roman" w:hAnsi="Times New Roman" w:cs="Times New Roman"/>
          <w:sz w:val="28"/>
          <w:szCs w:val="28"/>
        </w:rPr>
        <w:t>у</w:t>
      </w:r>
      <w:r w:rsidRPr="009A3E72">
        <w:rPr>
          <w:rFonts w:ascii="Times New Roman" w:hAnsi="Times New Roman" w:cs="Times New Roman"/>
          <w:sz w:val="28"/>
          <w:szCs w:val="28"/>
        </w:rPr>
        <w:t xml:space="preserve"> та</w:t>
      </w:r>
      <w:r w:rsidR="00514025">
        <w:rPr>
          <w:rFonts w:ascii="Times New Roman" w:hAnsi="Times New Roman" w:cs="Times New Roman"/>
          <w:sz w:val="28"/>
          <w:szCs w:val="28"/>
        </w:rPr>
        <w:t xml:space="preserve"> достовірність внесеної</w:t>
      </w:r>
      <w:r w:rsidR="00514025">
        <w:rPr>
          <w:rFonts w:ascii="Times New Roman" w:hAnsi="Times New Roman" w:cs="Times New Roman"/>
          <w:sz w:val="28"/>
          <w:szCs w:val="28"/>
        </w:rPr>
        <w:tab/>
      </w:r>
      <w:r w:rsidRPr="009A3E72">
        <w:rPr>
          <w:rFonts w:ascii="Times New Roman" w:hAnsi="Times New Roman" w:cs="Times New Roman"/>
          <w:sz w:val="28"/>
          <w:szCs w:val="28"/>
        </w:rPr>
        <w:t>інформації.</w:t>
      </w:r>
      <w:r w:rsidRPr="009A3E72">
        <w:rPr>
          <w:rFonts w:ascii="Times New Roman" w:hAnsi="Times New Roman" w:cs="Times New Roman"/>
          <w:sz w:val="28"/>
          <w:szCs w:val="28"/>
        </w:rPr>
        <w:br/>
      </w:r>
    </w:p>
    <w:p w:rsidR="009A3E72" w:rsidRPr="009A3E72" w:rsidRDefault="009A3E72" w:rsidP="009A3E72">
      <w:pPr>
        <w:jc w:val="both"/>
        <w:rPr>
          <w:rFonts w:ascii="Times New Roman" w:hAnsi="Times New Roman" w:cs="Times New Roman"/>
          <w:sz w:val="28"/>
          <w:szCs w:val="28"/>
        </w:rPr>
      </w:pPr>
      <w:r w:rsidRPr="009A3E72">
        <w:rPr>
          <w:rFonts w:ascii="Times New Roman" w:hAnsi="Times New Roman" w:cs="Times New Roman"/>
          <w:sz w:val="28"/>
          <w:szCs w:val="28"/>
        </w:rPr>
        <w:t>Д</w:t>
      </w:r>
      <w:r w:rsidR="00781742">
        <w:rPr>
          <w:rFonts w:ascii="Times New Roman" w:hAnsi="Times New Roman" w:cs="Times New Roman"/>
          <w:sz w:val="28"/>
          <w:szCs w:val="28"/>
        </w:rPr>
        <w:t>одатки</w:t>
      </w:r>
      <w:r w:rsidRPr="009A3E72">
        <w:rPr>
          <w:rFonts w:ascii="Times New Roman" w:hAnsi="Times New Roman" w:cs="Times New Roman"/>
          <w:sz w:val="28"/>
          <w:szCs w:val="28"/>
        </w:rPr>
        <w:t xml:space="preserve"> ( за наявності)</w:t>
      </w:r>
    </w:p>
    <w:p w:rsidR="009A3E72" w:rsidRPr="009A3E72" w:rsidRDefault="009A3E72" w:rsidP="009A3E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A3E72" w:rsidRPr="00781742" w:rsidRDefault="009A3E72" w:rsidP="009A3E7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A3E72" w:rsidRPr="009A3E72" w:rsidRDefault="009A3E72" w:rsidP="009A3E72">
      <w:pPr>
        <w:rPr>
          <w:rFonts w:ascii="Times New Roman" w:hAnsi="Times New Roman" w:cs="Times New Roman"/>
          <w:sz w:val="28"/>
          <w:szCs w:val="28"/>
        </w:rPr>
      </w:pPr>
      <w:r w:rsidRPr="009A3E72">
        <w:rPr>
          <w:rFonts w:ascii="Times New Roman" w:hAnsi="Times New Roman" w:cs="Times New Roman"/>
          <w:sz w:val="28"/>
          <w:szCs w:val="28"/>
        </w:rPr>
        <w:t xml:space="preserve">_________________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9A3E72">
        <w:rPr>
          <w:rFonts w:ascii="Times New Roman" w:hAnsi="Times New Roman" w:cs="Times New Roman"/>
          <w:sz w:val="28"/>
          <w:szCs w:val="28"/>
        </w:rPr>
        <w:t xml:space="preserve">                        _______________</w:t>
      </w:r>
      <w:r w:rsidRPr="009A3E72">
        <w:rPr>
          <w:rFonts w:ascii="Times New Roman" w:hAnsi="Times New Roman" w:cs="Times New Roman"/>
          <w:sz w:val="28"/>
          <w:szCs w:val="28"/>
        </w:rPr>
        <w:br/>
      </w:r>
      <w:r w:rsidRPr="009A3E72">
        <w:rPr>
          <w:rFonts w:ascii="Times New Roman" w:hAnsi="Times New Roman" w:cs="Times New Roman"/>
          <w:sz w:val="20"/>
          <w:szCs w:val="20"/>
        </w:rPr>
        <w:t xml:space="preserve">          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9A3E72">
        <w:rPr>
          <w:rFonts w:ascii="Times New Roman" w:hAnsi="Times New Roman" w:cs="Times New Roman"/>
          <w:sz w:val="20"/>
          <w:szCs w:val="20"/>
        </w:rPr>
        <w:t xml:space="preserve">  (дата)                        </w:t>
      </w:r>
      <w:r w:rsidRPr="009A3E72">
        <w:rPr>
          <w:rFonts w:ascii="Times New Roman" w:hAnsi="Times New Roman" w:cs="Times New Roman"/>
          <w:sz w:val="20"/>
          <w:szCs w:val="20"/>
        </w:rPr>
        <w:tab/>
        <w:t xml:space="preserve">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Pr="009A3E72">
        <w:rPr>
          <w:rFonts w:ascii="Times New Roman" w:hAnsi="Times New Roman" w:cs="Times New Roman"/>
          <w:sz w:val="20"/>
          <w:szCs w:val="20"/>
        </w:rPr>
        <w:t xml:space="preserve">   (підпис)</w:t>
      </w:r>
    </w:p>
    <w:p w:rsidR="009A3E72" w:rsidRPr="009A3E72" w:rsidRDefault="009A3E72" w:rsidP="009A3E7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A3E72" w:rsidRPr="009A3E72" w:rsidRDefault="009A3E72" w:rsidP="009A3E7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A5B0F" w:rsidRPr="009A3E72" w:rsidRDefault="009A3E72" w:rsidP="009A3E72">
      <w:pPr>
        <w:jc w:val="right"/>
        <w:rPr>
          <w:rFonts w:ascii="Times New Roman" w:hAnsi="Times New Roman" w:cs="Times New Roman"/>
          <w:sz w:val="28"/>
          <w:szCs w:val="28"/>
        </w:rPr>
      </w:pPr>
      <w:r w:rsidRPr="009A3E72">
        <w:rPr>
          <w:rFonts w:ascii="Times New Roman" w:hAnsi="Times New Roman" w:cs="Times New Roman"/>
          <w:sz w:val="28"/>
          <w:szCs w:val="28"/>
        </w:rPr>
        <w:br/>
      </w:r>
      <w:r w:rsidRPr="003C12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sectPr w:rsidR="006A5B0F" w:rsidRPr="009A3E72" w:rsidSect="006A5B0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9A3E72"/>
    <w:rsid w:val="00011BD8"/>
    <w:rsid w:val="00302C76"/>
    <w:rsid w:val="003C12F9"/>
    <w:rsid w:val="00514025"/>
    <w:rsid w:val="006A5B0F"/>
    <w:rsid w:val="00781742"/>
    <w:rsid w:val="00991C8C"/>
    <w:rsid w:val="009A3E72"/>
    <w:rsid w:val="009C3E33"/>
    <w:rsid w:val="00BB4721"/>
    <w:rsid w:val="00DB26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B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A3E72"/>
    <w:rPr>
      <w:color w:val="0000FF" w:themeColor="hyperlink"/>
      <w:u w:val="single"/>
    </w:rPr>
  </w:style>
  <w:style w:type="paragraph" w:styleId="a4">
    <w:name w:val="No Spacing"/>
    <w:uiPriority w:val="1"/>
    <w:qFormat/>
    <w:rsid w:val="003C12F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box@ml.zt.court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753</Words>
  <Characters>430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User</cp:lastModifiedBy>
  <cp:revision>4</cp:revision>
  <cp:lastPrinted>2020-09-23T07:31:00Z</cp:lastPrinted>
  <dcterms:created xsi:type="dcterms:W3CDTF">2022-02-18T13:26:00Z</dcterms:created>
  <dcterms:modified xsi:type="dcterms:W3CDTF">2022-02-18T13:27:00Z</dcterms:modified>
</cp:coreProperties>
</file>