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42A" w:rsidRPr="0029729A" w:rsidRDefault="0022342A" w:rsidP="0022342A">
      <w:pPr>
        <w:tabs>
          <w:tab w:val="left" w:pos="0"/>
          <w:tab w:val="left" w:pos="4058"/>
        </w:tabs>
        <w:spacing w:after="0" w:line="240" w:lineRule="auto"/>
        <w:ind w:left="4058" w:firstLine="29"/>
        <w:rPr>
          <w:rFonts w:ascii="Times New Roman" w:hAnsi="Times New Roman" w:cs="Times New Roman"/>
          <w:b/>
          <w:sz w:val="28"/>
          <w:szCs w:val="28"/>
          <w:lang w:val="uk-UA"/>
        </w:rPr>
      </w:pPr>
      <w:r w:rsidRPr="0029729A">
        <w:rPr>
          <w:rFonts w:ascii="Times New Roman" w:hAnsi="Times New Roman" w:cs="Times New Roman"/>
          <w:b/>
          <w:sz w:val="28"/>
          <w:szCs w:val="28"/>
          <w:lang w:val="uk-UA"/>
        </w:rPr>
        <w:t>ЗАТВЕРДЖЕНО</w:t>
      </w:r>
    </w:p>
    <w:p w:rsidR="0022342A" w:rsidRPr="0029729A" w:rsidRDefault="0022342A" w:rsidP="0022342A">
      <w:pPr>
        <w:tabs>
          <w:tab w:val="left" w:pos="0"/>
          <w:tab w:val="left" w:pos="4058"/>
        </w:tabs>
        <w:spacing w:after="0" w:line="240" w:lineRule="auto"/>
        <w:ind w:left="4058" w:firstLine="29"/>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Рішенням зборів суддів Закарпатського окружного адміністративного суду </w:t>
      </w:r>
    </w:p>
    <w:p w:rsidR="0022342A" w:rsidRPr="0029729A" w:rsidRDefault="0022342A" w:rsidP="0022342A">
      <w:pPr>
        <w:tabs>
          <w:tab w:val="left" w:pos="0"/>
          <w:tab w:val="left" w:pos="4058"/>
          <w:tab w:val="left" w:pos="4962"/>
        </w:tabs>
        <w:spacing w:after="0" w:line="240" w:lineRule="auto"/>
        <w:ind w:left="4058" w:firstLine="29"/>
        <w:rPr>
          <w:rFonts w:ascii="Times New Roman" w:hAnsi="Times New Roman" w:cs="Times New Roman"/>
          <w:sz w:val="28"/>
          <w:szCs w:val="28"/>
          <w:lang w:val="uk-UA"/>
        </w:rPr>
      </w:pPr>
      <w:r w:rsidRPr="0029729A">
        <w:rPr>
          <w:rFonts w:ascii="Times New Roman" w:hAnsi="Times New Roman" w:cs="Times New Roman"/>
          <w:sz w:val="28"/>
          <w:szCs w:val="28"/>
          <w:lang w:val="uk-UA"/>
        </w:rPr>
        <w:t>«11».03. 2019 року №1</w:t>
      </w:r>
    </w:p>
    <w:p w:rsidR="0022342A" w:rsidRDefault="0022342A" w:rsidP="0022342A">
      <w:pPr>
        <w:tabs>
          <w:tab w:val="left" w:pos="0"/>
          <w:tab w:val="left" w:pos="4058"/>
          <w:tab w:val="left" w:pos="4962"/>
        </w:tabs>
        <w:spacing w:after="0" w:line="240" w:lineRule="auto"/>
        <w:ind w:left="4058" w:firstLine="29"/>
        <w:rPr>
          <w:rFonts w:ascii="Times New Roman" w:hAnsi="Times New Roman" w:cs="Times New Roman"/>
          <w:sz w:val="28"/>
          <w:szCs w:val="28"/>
          <w:lang w:val="uk-UA"/>
        </w:rPr>
      </w:pPr>
      <w:r w:rsidRPr="0029729A">
        <w:rPr>
          <w:rFonts w:ascii="Times New Roman" w:hAnsi="Times New Roman" w:cs="Times New Roman"/>
          <w:sz w:val="28"/>
          <w:szCs w:val="28"/>
          <w:lang w:val="uk-UA"/>
        </w:rPr>
        <w:t>(із змінами згідно рішення зборів суддів №1 від 27.01.2020р.</w:t>
      </w:r>
      <w:r>
        <w:rPr>
          <w:rFonts w:ascii="Times New Roman" w:hAnsi="Times New Roman" w:cs="Times New Roman"/>
          <w:sz w:val="28"/>
          <w:szCs w:val="28"/>
          <w:lang w:val="uk-UA"/>
        </w:rPr>
        <w:t>, №5 від 21.05.2021р.</w:t>
      </w:r>
      <w:r w:rsidRPr="0029729A">
        <w:rPr>
          <w:rFonts w:ascii="Times New Roman" w:hAnsi="Times New Roman" w:cs="Times New Roman"/>
          <w:sz w:val="28"/>
          <w:szCs w:val="28"/>
          <w:lang w:val="uk-UA"/>
        </w:rPr>
        <w:t>)</w:t>
      </w:r>
    </w:p>
    <w:p w:rsidR="0022342A" w:rsidRPr="0029729A" w:rsidRDefault="0022342A" w:rsidP="0022342A">
      <w:pPr>
        <w:tabs>
          <w:tab w:val="left" w:pos="0"/>
          <w:tab w:val="left" w:pos="4058"/>
          <w:tab w:val="left" w:pos="4962"/>
        </w:tabs>
        <w:spacing w:after="0" w:line="240" w:lineRule="auto"/>
        <w:ind w:left="4058" w:firstLine="29"/>
        <w:rPr>
          <w:rFonts w:ascii="Times New Roman" w:hAnsi="Times New Roman" w:cs="Times New Roman"/>
          <w:sz w:val="28"/>
          <w:szCs w:val="28"/>
          <w:lang w:val="uk-UA"/>
        </w:rPr>
      </w:pPr>
    </w:p>
    <w:p w:rsidR="0022342A" w:rsidRPr="0029729A" w:rsidRDefault="0022342A" w:rsidP="0022342A">
      <w:pPr>
        <w:tabs>
          <w:tab w:val="left" w:pos="708"/>
          <w:tab w:val="center" w:pos="4153"/>
          <w:tab w:val="right" w:pos="8306"/>
        </w:tabs>
        <w:spacing w:after="0" w:line="240" w:lineRule="auto"/>
        <w:ind w:firstLine="709"/>
        <w:jc w:val="center"/>
        <w:rPr>
          <w:rFonts w:ascii="Times New Roman" w:hAnsi="Times New Roman" w:cs="Times New Roman"/>
          <w:b/>
          <w:bCs/>
          <w:sz w:val="28"/>
          <w:szCs w:val="28"/>
          <w:lang w:val="uk-UA" w:eastAsia="uk-UA"/>
        </w:rPr>
      </w:pPr>
      <w:r w:rsidRPr="0029729A">
        <w:rPr>
          <w:rFonts w:ascii="Times New Roman" w:hAnsi="Times New Roman" w:cs="Times New Roman"/>
          <w:b/>
          <w:bCs/>
          <w:sz w:val="28"/>
          <w:szCs w:val="28"/>
          <w:lang w:val="uk-UA" w:eastAsia="uk-UA"/>
        </w:rPr>
        <w:t>П</w:t>
      </w:r>
      <w:bookmarkStart w:id="0" w:name="_GoBack"/>
      <w:bookmarkEnd w:id="0"/>
      <w:r w:rsidRPr="0029729A">
        <w:rPr>
          <w:rFonts w:ascii="Times New Roman" w:hAnsi="Times New Roman" w:cs="Times New Roman"/>
          <w:b/>
          <w:bCs/>
          <w:sz w:val="28"/>
          <w:szCs w:val="28"/>
          <w:lang w:val="uk-UA" w:eastAsia="uk-UA"/>
        </w:rPr>
        <w:t xml:space="preserve">оложення про апарат </w:t>
      </w:r>
    </w:p>
    <w:p w:rsidR="0022342A" w:rsidRPr="0029729A" w:rsidRDefault="0022342A" w:rsidP="0022342A">
      <w:pPr>
        <w:tabs>
          <w:tab w:val="left" w:pos="708"/>
          <w:tab w:val="center" w:pos="4153"/>
          <w:tab w:val="right" w:pos="8306"/>
        </w:tabs>
        <w:spacing w:after="0" w:line="240" w:lineRule="auto"/>
        <w:ind w:firstLine="709"/>
        <w:jc w:val="center"/>
        <w:rPr>
          <w:rFonts w:ascii="Times New Roman" w:hAnsi="Times New Roman" w:cs="Times New Roman"/>
          <w:b/>
          <w:bCs/>
          <w:sz w:val="28"/>
          <w:szCs w:val="28"/>
          <w:lang w:val="uk-UA" w:eastAsia="uk-UA"/>
        </w:rPr>
      </w:pPr>
      <w:r w:rsidRPr="0029729A">
        <w:rPr>
          <w:rFonts w:ascii="Times New Roman" w:hAnsi="Times New Roman" w:cs="Times New Roman"/>
          <w:b/>
          <w:bCs/>
          <w:sz w:val="28"/>
          <w:szCs w:val="28"/>
          <w:lang w:val="uk-UA" w:eastAsia="uk-UA"/>
        </w:rPr>
        <w:t xml:space="preserve">Закарпатського окружного адміністративного суду </w:t>
      </w:r>
    </w:p>
    <w:p w:rsidR="0022342A" w:rsidRPr="0029729A" w:rsidRDefault="0022342A" w:rsidP="0022342A">
      <w:pPr>
        <w:spacing w:after="0" w:line="240" w:lineRule="auto"/>
        <w:ind w:firstLine="709"/>
        <w:jc w:val="center"/>
        <w:rPr>
          <w:rFonts w:ascii="Times New Roman" w:hAnsi="Times New Roman" w:cs="Times New Roman"/>
          <w:b/>
          <w:bCs/>
          <w:sz w:val="28"/>
          <w:szCs w:val="28"/>
        </w:rPr>
      </w:pPr>
      <w:r w:rsidRPr="0029729A">
        <w:rPr>
          <w:rFonts w:ascii="Times New Roman" w:hAnsi="Times New Roman" w:cs="Times New Roman"/>
          <w:b/>
          <w:bCs/>
          <w:sz w:val="28"/>
          <w:szCs w:val="28"/>
          <w:lang w:val="en-US"/>
        </w:rPr>
        <w:t>I</w:t>
      </w:r>
      <w:r w:rsidRPr="0029729A">
        <w:rPr>
          <w:rFonts w:ascii="Times New Roman" w:hAnsi="Times New Roman" w:cs="Times New Roman"/>
          <w:b/>
          <w:bCs/>
          <w:sz w:val="28"/>
          <w:szCs w:val="28"/>
          <w:lang w:val="uk-UA"/>
        </w:rPr>
        <w:t>. Загальні положення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 Це  Положення визначає порядок організації роботи апарату Закарпатського окружного адміністративного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 Апарат Закарпатського окружного адміністративного суду (далі – апарат суду) відповідно до Закону України "Про судоустрій і статус суддів" здійснює організаційне забезпечення роботи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 У своїй діяльності апарат суду керується Конституцією України, законами України "Про судоустрій і статус суддів", "Про державну службу", "Про запобігання корупції", Кодексом законів про працю України,  іншими кодексами та законами України, постановами Кабінету Міністрів України, іншими нормативно-правовими актами, Положенням про апарат суду, рішеннями Ради суддів України</w:t>
      </w:r>
      <w:r w:rsidRPr="0029729A">
        <w:rPr>
          <w:rFonts w:ascii="Times New Roman" w:hAnsi="Times New Roman" w:cs="Times New Roman"/>
          <w:iCs/>
          <w:sz w:val="28"/>
          <w:szCs w:val="28"/>
          <w:lang w:val="uk-UA"/>
        </w:rPr>
        <w:t>,</w:t>
      </w:r>
      <w:r w:rsidRPr="0029729A">
        <w:rPr>
          <w:rFonts w:ascii="Times New Roman" w:hAnsi="Times New Roman" w:cs="Times New Roman"/>
          <w:i/>
          <w:iCs/>
          <w:sz w:val="28"/>
          <w:szCs w:val="28"/>
          <w:lang w:val="uk-UA"/>
        </w:rPr>
        <w:t xml:space="preserve"> </w:t>
      </w:r>
      <w:r w:rsidRPr="0029729A">
        <w:rPr>
          <w:rFonts w:ascii="Times New Roman" w:hAnsi="Times New Roman" w:cs="Times New Roman"/>
          <w:sz w:val="28"/>
          <w:szCs w:val="28"/>
          <w:lang w:val="uk-UA"/>
        </w:rPr>
        <w:t>рішеннями зборів суддів, а також наказами й розпорядженнями голови суду та керівника апарату суду.</w:t>
      </w:r>
    </w:p>
    <w:p w:rsidR="0022342A" w:rsidRDefault="0022342A" w:rsidP="0022342A">
      <w:pPr>
        <w:spacing w:after="0" w:line="240" w:lineRule="auto"/>
        <w:ind w:firstLine="709"/>
        <w:jc w:val="both"/>
        <w:rPr>
          <w:rFonts w:ascii="Times New Roman" w:hAnsi="Times New Roman" w:cs="Times New Roman"/>
          <w:sz w:val="28"/>
          <w:szCs w:val="28"/>
          <w:lang w:val="uk-UA"/>
        </w:rPr>
      </w:pP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4. Голова суду контролює ефективність діяльності апарату суду, погоджує призначення на посади керівника апарату суду, заступника керівника апарату суду </w:t>
      </w:r>
      <w:r w:rsidRPr="0022342A">
        <w:rPr>
          <w:rFonts w:ascii="Times New Roman" w:hAnsi="Times New Roman" w:cs="Times New Roman"/>
          <w:sz w:val="28"/>
          <w:szCs w:val="28"/>
          <w:lang w:val="uk-UA"/>
        </w:rPr>
        <w:t xml:space="preserve">(в разі наявності такої посади в затвердженій структурі суду), </w:t>
      </w:r>
      <w:r w:rsidRPr="0029729A">
        <w:rPr>
          <w:rFonts w:ascii="Times New Roman" w:hAnsi="Times New Roman" w:cs="Times New Roman"/>
          <w:sz w:val="28"/>
          <w:szCs w:val="28"/>
          <w:lang w:val="uk-UA"/>
        </w:rPr>
        <w:t>вносить в установленому порядку подання про застосування до керівника апарату суду, його заступника заохочення або накладення дисциплінарного стягнення відповідно до законодавства.</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5. Положення про апарат суду розробляється керівником апарату суду на підставі Типового положення та затверджується зборами суддів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Положення про апарат суду не може суперечити Типовому положенню.</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6. Структура та штатна чисельність апарату (штатний розпис) суду затверджуються територіальним управлінням Державної судової адміністрації України в Закарпатській області.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Структура, штатна чисельність та розроблений на підставі них штатний розпис апарату суду затверджується за погодженням з головою суду в межах обсягу видатків на утримання суду.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Структура апарату суду розробляється на підставі Типової структури апарату апеляційного і місцевого суду, затвердженої Державною судовою адміністрацією України, з урахуванням особливостей організаційного забезпечення діяльності суду.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7. Правовий статус працівників апарату суду визначається законами України "Про судоустрій і статус суддів", "Про державну службу", іншими актами законодавства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lastRenderedPageBreak/>
        <w:t>Правовий статус та умови діяльності помічника голови суду, помічника заступника голови суду, помічника судді визначаються також Положенням про помічника судді, затвердженим рішенням Ради суддів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Правовий статус та умови діяльності керівника служби судових розпорядників, старшого судового розпорядника, судового розпорядника визначаються також Положенням про порядок створення та діяльності служби судових розпорядників, затвердженим Головою Державної судової адміністрації України за погодженням із Вищою радою правосуддя.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Посадові інструкції працівників апарату апеляційного і місцевого суду розробляються на підставі затверджених Державною судовою адміністрацією України типових посадових інструкцій працівників апарату цих судів і положень про структурні підрозділи апарату суду та цього Типового положення. Посадові інструкції працівників апарату суду затверджуються керівником апарату суду.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p>
    <w:p w:rsidR="0022342A" w:rsidRPr="0029729A" w:rsidRDefault="0022342A" w:rsidP="0022342A">
      <w:pPr>
        <w:spacing w:after="0" w:line="240" w:lineRule="auto"/>
        <w:ind w:firstLine="709"/>
        <w:jc w:val="center"/>
        <w:rPr>
          <w:rFonts w:ascii="Times New Roman" w:hAnsi="Times New Roman" w:cs="Times New Roman"/>
          <w:b/>
          <w:bCs/>
          <w:sz w:val="28"/>
          <w:szCs w:val="28"/>
          <w:lang w:val="uk-UA"/>
        </w:rPr>
      </w:pPr>
      <w:r w:rsidRPr="0029729A">
        <w:rPr>
          <w:rFonts w:ascii="Times New Roman" w:hAnsi="Times New Roman" w:cs="Times New Roman"/>
          <w:b/>
          <w:bCs/>
          <w:sz w:val="28"/>
          <w:szCs w:val="28"/>
          <w:lang w:val="uk-UA"/>
        </w:rPr>
        <w:t>II. Основні функції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8. Відповідно до основних завдань, визначених Законом України "Про судоустрій і статус суддів", апарат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w:t>
      </w:r>
      <w:r w:rsidRPr="0029729A">
        <w:rPr>
          <w:rFonts w:ascii="Times New Roman" w:hAnsi="Times New Roman" w:cs="Times New Roman"/>
          <w:sz w:val="28"/>
          <w:szCs w:val="28"/>
          <w:lang w:val="uk-UA"/>
        </w:rPr>
        <w:tab/>
        <w:t>створює належні умови діяльності суду для ефективного виконання суддями покладених на них повноважень;</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w:t>
      </w:r>
      <w:r w:rsidRPr="0029729A">
        <w:rPr>
          <w:rFonts w:ascii="Times New Roman" w:hAnsi="Times New Roman" w:cs="Times New Roman"/>
          <w:sz w:val="28"/>
          <w:szCs w:val="28"/>
          <w:lang w:val="uk-UA"/>
        </w:rPr>
        <w:tab/>
        <w:t>здійснює організаційне, інформаційно-довідкове й документальне забезпечення підготовки справ і матеріалів для розгляду суддями;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w:t>
      </w:r>
      <w:r w:rsidRPr="0029729A">
        <w:rPr>
          <w:rFonts w:ascii="Times New Roman" w:hAnsi="Times New Roman" w:cs="Times New Roman"/>
          <w:sz w:val="28"/>
          <w:szCs w:val="28"/>
          <w:lang w:val="uk-UA"/>
        </w:rPr>
        <w:tab/>
        <w:t xml:space="preserve">забезпечує ведення журналів судового засідання, фіксування судового процесу (судових засідань) технічними засобами, проведення </w:t>
      </w:r>
      <w:proofErr w:type="spellStart"/>
      <w:r w:rsidRPr="0029729A">
        <w:rPr>
          <w:rFonts w:ascii="Times New Roman" w:hAnsi="Times New Roman" w:cs="Times New Roman"/>
          <w:sz w:val="28"/>
          <w:szCs w:val="28"/>
          <w:lang w:val="uk-UA"/>
        </w:rPr>
        <w:t>відеоконференцій</w:t>
      </w:r>
      <w:proofErr w:type="spellEnd"/>
      <w:r w:rsidRPr="0029729A">
        <w:rPr>
          <w:rFonts w:ascii="Times New Roman" w:hAnsi="Times New Roman" w:cs="Times New Roman"/>
          <w:sz w:val="28"/>
          <w:szCs w:val="28"/>
          <w:lang w:val="uk-UA"/>
        </w:rPr>
        <w:t>;</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w:t>
      </w:r>
      <w:r w:rsidRPr="0029729A">
        <w:rPr>
          <w:rFonts w:ascii="Times New Roman" w:hAnsi="Times New Roman" w:cs="Times New Roman"/>
          <w:sz w:val="28"/>
          <w:szCs w:val="28"/>
          <w:lang w:val="uk-UA"/>
        </w:rPr>
        <w:tab/>
        <w:t>забезпечує надсилання адресатам в установленому порядку копій</w:t>
      </w:r>
      <w:r w:rsidRPr="0029729A">
        <w:rPr>
          <w:rFonts w:ascii="Times New Roman" w:hAnsi="Times New Roman" w:cs="Times New Roman"/>
          <w:i/>
          <w:iCs/>
          <w:sz w:val="28"/>
          <w:szCs w:val="28"/>
          <w:lang w:val="uk-UA"/>
        </w:rPr>
        <w:t xml:space="preserve"> </w:t>
      </w:r>
      <w:r w:rsidRPr="0029729A">
        <w:rPr>
          <w:rFonts w:ascii="Times New Roman" w:hAnsi="Times New Roman" w:cs="Times New Roman"/>
          <w:sz w:val="28"/>
          <w:szCs w:val="28"/>
          <w:lang w:val="uk-UA"/>
        </w:rPr>
        <w:t>судових рішень, а також судових повідомлень, повісток і викликів;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5)</w:t>
      </w:r>
      <w:r w:rsidRPr="0029729A">
        <w:rPr>
          <w:rFonts w:ascii="Times New Roman" w:hAnsi="Times New Roman" w:cs="Times New Roman"/>
          <w:sz w:val="28"/>
          <w:szCs w:val="28"/>
          <w:lang w:val="uk-UA"/>
        </w:rPr>
        <w:tab/>
        <w:t>організовує та забезпечує ведення діловодства в суді, забезпечує підготовку й складання документів відповідно до інструкції з діловодства в суді, інших актів законодавства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6)</w:t>
      </w:r>
      <w:r w:rsidRPr="0029729A">
        <w:rPr>
          <w:rFonts w:ascii="Times New Roman" w:hAnsi="Times New Roman" w:cs="Times New Roman"/>
          <w:sz w:val="28"/>
          <w:szCs w:val="28"/>
          <w:lang w:val="uk-UA"/>
        </w:rPr>
        <w:tab/>
        <w:t>забезпечує належну організацію експедиційної обробки документів;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7)</w:t>
      </w:r>
      <w:r w:rsidRPr="0029729A">
        <w:rPr>
          <w:rFonts w:ascii="Times New Roman" w:hAnsi="Times New Roman" w:cs="Times New Roman"/>
          <w:sz w:val="28"/>
          <w:szCs w:val="28"/>
          <w:lang w:val="uk-UA"/>
        </w:rPr>
        <w:tab/>
        <w:t>забезпечує ведення, облік, формування, опрацювання, надсилання, друкування, тиражування, використання, зберігання та знищення матеріалів, документів та інших матеріальних носіїв інформації, пов'язаних із діяльністю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8)</w:t>
      </w:r>
      <w:r w:rsidRPr="0029729A">
        <w:rPr>
          <w:rFonts w:ascii="Times New Roman" w:hAnsi="Times New Roman" w:cs="Times New Roman"/>
          <w:sz w:val="28"/>
          <w:szCs w:val="28"/>
          <w:lang w:val="uk-UA"/>
        </w:rPr>
        <w:tab/>
        <w:t>аналізує службову кореспонденцію;</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9)</w:t>
      </w:r>
      <w:r w:rsidRPr="0029729A">
        <w:rPr>
          <w:rFonts w:ascii="Times New Roman" w:hAnsi="Times New Roman" w:cs="Times New Roman"/>
          <w:sz w:val="28"/>
          <w:szCs w:val="28"/>
          <w:lang w:val="uk-UA"/>
        </w:rPr>
        <w:tab/>
        <w:t>організовує комплектування архіву, підготовку документів та архівних справ для передачі їх у встановленому порядку на постійне зберігання чи знищення;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10) забезпечує дотримання вимог до ведення обліку, зберігання, використання, знищення документів та інших матеріальних носіїв інформації, що містять інформацію з обмеженим доступом;</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11)</w:t>
      </w:r>
      <w:r w:rsidRPr="0029729A">
        <w:rPr>
          <w:rFonts w:ascii="Times New Roman" w:hAnsi="Times New Roman" w:cs="Times New Roman"/>
          <w:sz w:val="28"/>
          <w:szCs w:val="28"/>
          <w:lang w:val="uk-UA"/>
        </w:rPr>
        <w:tab/>
        <w:t>забезпечує дотримання вимог Закону України "Про державну таємницю";</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12)</w:t>
      </w:r>
      <w:r w:rsidRPr="0029729A">
        <w:rPr>
          <w:rFonts w:ascii="Times New Roman" w:hAnsi="Times New Roman" w:cs="Times New Roman"/>
          <w:sz w:val="28"/>
          <w:szCs w:val="28"/>
          <w:lang w:val="uk-UA"/>
        </w:rPr>
        <w:tab/>
        <w:t>складає та подає в установленому порядку статистичну звітність про роботу суду, формує огляди статистичних даних про підсумки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lastRenderedPageBreak/>
        <w:t>13)</w:t>
      </w:r>
      <w:r w:rsidRPr="0029729A">
        <w:rPr>
          <w:rFonts w:ascii="Times New Roman" w:hAnsi="Times New Roman" w:cs="Times New Roman"/>
          <w:sz w:val="28"/>
          <w:szCs w:val="28"/>
          <w:lang w:val="uk-UA"/>
        </w:rPr>
        <w:tab/>
        <w:t>бере участь в аналізі судової статистики, вивченні та узагальненні судової практики, забезпечує підготовку аналітичних довідок, таблиць, інформації з питань судової статистики;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14)</w:t>
      </w:r>
      <w:r w:rsidRPr="0029729A">
        <w:rPr>
          <w:rFonts w:ascii="Times New Roman" w:hAnsi="Times New Roman" w:cs="Times New Roman"/>
          <w:sz w:val="28"/>
          <w:szCs w:val="28"/>
          <w:lang w:val="uk-UA"/>
        </w:rPr>
        <w:tab/>
        <w:t>упроваджує передові технології організації роботи з документами в суді, забезпечує впровадження електронного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15)</w:t>
      </w:r>
      <w:r w:rsidRPr="0029729A">
        <w:rPr>
          <w:rFonts w:ascii="Times New Roman" w:hAnsi="Times New Roman" w:cs="Times New Roman"/>
          <w:sz w:val="28"/>
          <w:szCs w:val="28"/>
          <w:lang w:val="uk-UA"/>
        </w:rPr>
        <w:tab/>
        <w:t>здійснює інформаційно-технічне забезпечення судових засідань, зборів суддів;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16)</w:t>
      </w:r>
      <w:r w:rsidRPr="0029729A">
        <w:rPr>
          <w:rFonts w:ascii="Times New Roman" w:hAnsi="Times New Roman" w:cs="Times New Roman"/>
          <w:sz w:val="28"/>
          <w:szCs w:val="28"/>
          <w:lang w:val="uk-UA"/>
        </w:rPr>
        <w:tab/>
        <w:t>забезпечує функціонування у суді інформаційно-телекомунікаційних систем, систем електронних комунікацій, програмного забезпечення та баз даних;</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17)</w:t>
      </w:r>
      <w:r w:rsidRPr="0029729A">
        <w:rPr>
          <w:rFonts w:ascii="Times New Roman" w:hAnsi="Times New Roman" w:cs="Times New Roman"/>
          <w:sz w:val="28"/>
          <w:szCs w:val="28"/>
          <w:lang w:val="uk-UA"/>
        </w:rPr>
        <w:tab/>
        <w:t>забезпечує функціонування автоматизованої системи документообігу суду, автоматизованого розподілу справ між суддями</w:t>
      </w:r>
      <w:r w:rsidRPr="0029729A" w:rsidDel="00CD7ADC">
        <w:rPr>
          <w:rFonts w:ascii="Times New Roman" w:hAnsi="Times New Roman" w:cs="Times New Roman"/>
          <w:sz w:val="28"/>
          <w:szCs w:val="28"/>
          <w:lang w:val="uk-UA"/>
        </w:rPr>
        <w:t xml:space="preserve"> </w:t>
      </w:r>
      <w:r w:rsidRPr="0029729A">
        <w:rPr>
          <w:rFonts w:ascii="Times New Roman" w:hAnsi="Times New Roman" w:cs="Times New Roman"/>
          <w:sz w:val="28"/>
          <w:szCs w:val="28"/>
          <w:lang w:val="uk-UA"/>
        </w:rPr>
        <w:t>(до початку функціонування Єдиної судової інформаційно-телекомунікаційної системи);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18)</w:t>
      </w:r>
      <w:r w:rsidRPr="0029729A">
        <w:rPr>
          <w:rFonts w:ascii="Times New Roman" w:hAnsi="Times New Roman" w:cs="Times New Roman"/>
          <w:sz w:val="28"/>
          <w:szCs w:val="28"/>
          <w:lang w:val="uk-UA"/>
        </w:rPr>
        <w:tab/>
        <w:t>вживає заходів до забезпечення контролю за дотриманням вимог Положення про Єдину судову інформаційно-телекомунікаційну систему (до початку її функціонування – Положення про автоматизовану систему документообігу суду), у тому числі в частині застосування автоматизованого розподілу судових справ між суддями;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19) здійснює організацію доступу суддів і працівників апарату суду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 у визначеному чинним законодавством порядку, а також контроль за дотриманням вимог щодо захисту інформації;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20) у визначених законом випадках забезпечує надсилання електронних копій судових рішень до Єдиного державного реєстру судових рішень;</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21) забезпечує надсилання відомостей про набрання судовим рішенням законної сили до Єдиного державного реєстру судових рішень;</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22) вживає заходів щодо забезпечення суддів і працівників апарату суду ключами електронного цифрового підпису;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23) забезпечує у взаємодії з Державною судовою адміністрацією України суддів, працівників апарату суду необхідними засобами інформатизації;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24) забезпечує реалізацію державної політики у сфері державної служби з питань управління персоналом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25) здійснює добір персоналу апарату суду, організовує роботу щодо його мотивації;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26) веде кадрове діловодство суду, в тому числі особові справи суддів у порядку, визначеному Державною судовою адміністрацією України за погодженням з Радою суддів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27) веде автоматизовану систему обліку кадрів суду (до початку функціонування Єдиної судової інформаційно-телекомунікаційної системи);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28) забезпечує належну роботу конкурсної та дисциплінарної комісії;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29) організовує в суді належні умови для діяльності працівників Служби судової охорони;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30) бере участь у взаємодії зі Службою судової охорони у заходах щодо додержання особами, які перебувають у суді, встановлених правил і підтримання громадського порядку в залі судового засідання та в приміщенні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lastRenderedPageBreak/>
        <w:t>31) бере участь у взаємодії зі Службою судової охорони у заходах щодо забезпечення безпеки суддів, працівників апарату суду, учасників судового процесу;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32) забезпечує ведення військового обліку та здійснення бронювання працівників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33) бере участь у здійсненні заходів з мобілізаційної підготовки й мобілізації, здійснює контроль за здійсненням цих заходів;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34)  організовує </w:t>
      </w:r>
      <w:proofErr w:type="spellStart"/>
      <w:r w:rsidRPr="0029729A">
        <w:rPr>
          <w:rFonts w:ascii="Times New Roman" w:hAnsi="Times New Roman" w:cs="Times New Roman"/>
          <w:sz w:val="28"/>
          <w:szCs w:val="28"/>
          <w:lang w:val="uk-UA"/>
        </w:rPr>
        <w:t>бібліотечно</w:t>
      </w:r>
      <w:proofErr w:type="spellEnd"/>
      <w:r w:rsidRPr="0029729A">
        <w:rPr>
          <w:rFonts w:ascii="Times New Roman" w:hAnsi="Times New Roman" w:cs="Times New Roman"/>
          <w:sz w:val="28"/>
          <w:szCs w:val="28"/>
          <w:lang w:val="uk-UA"/>
        </w:rPr>
        <w:t>-інформаційну роботу в суді;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35) здійснює облік печаток і штампів та контроль за їх зберіганням,  використанням та знищенням;</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36) забезпечує взаємодію суду з громадськістю, засобами масової інформації;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37) забезпечує у взаємодії з суддями-спікерами підготовку й поширення матеріалів про діяльність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38) здійснює інформаційне наповнення веб-сайту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39) організовує та забезпечує внутрішній облік сплати, повернення й зарахування судового збору до Державного бюджету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40) розробляє проект структури та штатного розпису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41) забезпечує підготовку пропозицій до бюджетного запиту;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42) організовує прийом громадян, забезпечує розгляд пропозицій, заяв і скарг, запитів відповідно до вимог Законів України "Про звернення громадян", "Про адвокатуру та адвокатську діяльність", "Про статус народного депутата України", "Про доступ до публічної інформації", "Про інформацію";</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43) забезпечує дотримання вимог законів України "Про охорону праці", "Про захист персональних даних", "Про запобігання корупції";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44) забезпечує </w:t>
      </w:r>
      <w:r w:rsidRPr="0029729A">
        <w:rPr>
          <w:rFonts w:ascii="Times New Roman" w:hAnsi="Times New Roman" w:cs="Times New Roman"/>
          <w:sz w:val="28"/>
          <w:szCs w:val="28"/>
          <w:shd w:val="clear" w:color="auto" w:fill="FFFFFF"/>
          <w:lang w:val="uk-UA"/>
        </w:rPr>
        <w:t xml:space="preserve">перевірку факту подання декларацій суб’єктами декларування та </w:t>
      </w:r>
      <w:r w:rsidRPr="0029729A">
        <w:rPr>
          <w:rFonts w:ascii="Times New Roman" w:hAnsi="Times New Roman" w:cs="Times New Roman"/>
          <w:sz w:val="28"/>
          <w:szCs w:val="28"/>
          <w:lang w:val="uk-UA"/>
        </w:rPr>
        <w:t xml:space="preserve">інформування </w:t>
      </w:r>
      <w:r w:rsidRPr="0029729A">
        <w:rPr>
          <w:rFonts w:ascii="Times New Roman" w:hAnsi="Times New Roman" w:cs="Times New Roman"/>
          <w:sz w:val="28"/>
          <w:szCs w:val="28"/>
          <w:shd w:val="clear" w:color="auto" w:fill="FFFFFF"/>
          <w:lang w:val="uk-UA"/>
        </w:rPr>
        <w:t>Національного агентства з питань запобігання корупції факту неподання чи несвоєчасного подання декларацій суб’єктами декларування відповідно до вимог </w:t>
      </w:r>
      <w:r w:rsidRPr="0029729A">
        <w:rPr>
          <w:rFonts w:ascii="Times New Roman" w:hAnsi="Times New Roman" w:cs="Times New Roman"/>
          <w:sz w:val="28"/>
          <w:szCs w:val="28"/>
          <w:lang w:val="uk-UA"/>
        </w:rPr>
        <w:t xml:space="preserve"> Закону України "Про запобігання корупції";</w:t>
      </w:r>
    </w:p>
    <w:p w:rsidR="0022342A" w:rsidRPr="0029729A" w:rsidRDefault="0022342A" w:rsidP="0022342A">
      <w:pPr>
        <w:spacing w:after="0" w:line="240" w:lineRule="auto"/>
        <w:ind w:firstLine="709"/>
        <w:jc w:val="both"/>
        <w:rPr>
          <w:rFonts w:ascii="Times New Roman" w:hAnsi="Times New Roman" w:cs="Times New Roman"/>
          <w:sz w:val="28"/>
          <w:szCs w:val="28"/>
          <w:shd w:val="clear" w:color="auto" w:fill="FFFFFF"/>
          <w:lang w:val="uk-UA"/>
        </w:rPr>
      </w:pPr>
      <w:r w:rsidRPr="0029729A">
        <w:rPr>
          <w:rFonts w:ascii="Times New Roman" w:hAnsi="Times New Roman" w:cs="Times New Roman"/>
          <w:sz w:val="28"/>
          <w:szCs w:val="28"/>
          <w:lang w:val="uk-UA"/>
        </w:rPr>
        <w:t>45) н</w:t>
      </w:r>
      <w:r w:rsidRPr="0029729A">
        <w:rPr>
          <w:rFonts w:ascii="Times New Roman" w:hAnsi="Times New Roman" w:cs="Times New Roman"/>
          <w:sz w:val="28"/>
          <w:szCs w:val="28"/>
          <w:shd w:val="clear" w:color="auto" w:fill="FFFFFF"/>
          <w:lang w:val="uk-UA"/>
        </w:rPr>
        <w:t>адсилає до Вищої кваліфікаційної комісії суддів України повідомлення щодо змін, які відбулися у загальних відомостях суддів суду для належного ведення, наповнення та оновлення суддівського досьє;</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46) виконує накази й розпорядження голови суду, керівника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47) забезпечує розроблення проектів актів стосовно організації внутрішньої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48) забезпечує організацію та проведення загальних зборів працівників апарату суду, робочих нарад, міжнародних зустрічей, прес-конференцій та інших заходів;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49) забезпечує дотримання заходів пожежної безпеки;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50) здійснює господарське обслуговування суду, забезпечує належну експлуатацію приміщення суду, контролює санітарно-технічний стан робочих приміщень, інженерних систем і комунікацій;</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51) забезпечує збереження матеріальних цінностей;</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52) організовує та забезпечує виконання в суді організаційно-технічних заходів у сфері інформаційної безпеки, технічного захисту інформації та протидії </w:t>
      </w:r>
      <w:proofErr w:type="spellStart"/>
      <w:r w:rsidRPr="0029729A">
        <w:rPr>
          <w:rFonts w:ascii="Times New Roman" w:hAnsi="Times New Roman" w:cs="Times New Roman"/>
          <w:sz w:val="28"/>
          <w:szCs w:val="28"/>
          <w:lang w:val="uk-UA"/>
        </w:rPr>
        <w:t>кіберзагрозам</w:t>
      </w:r>
      <w:proofErr w:type="spellEnd"/>
      <w:r w:rsidRPr="0029729A">
        <w:rPr>
          <w:rFonts w:ascii="Times New Roman" w:hAnsi="Times New Roman" w:cs="Times New Roman"/>
          <w:sz w:val="28"/>
          <w:szCs w:val="28"/>
          <w:lang w:val="uk-UA"/>
        </w:rPr>
        <w:t>;</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53) виконує інші функції, пов'язані із забезпеченням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lastRenderedPageBreak/>
        <w:t xml:space="preserve">54) працівники апарату суду за посадами: керівник апарату, його заступник, </w:t>
      </w:r>
      <w:r w:rsidRPr="0022342A">
        <w:rPr>
          <w:rFonts w:ascii="Times New Roman" w:hAnsi="Times New Roman" w:cs="Times New Roman"/>
          <w:sz w:val="28"/>
          <w:szCs w:val="28"/>
          <w:lang w:val="uk-UA"/>
        </w:rPr>
        <w:t>начальники  відділів  суду</w:t>
      </w:r>
      <w:r w:rsidRPr="0029729A">
        <w:rPr>
          <w:rFonts w:ascii="Times New Roman" w:hAnsi="Times New Roman" w:cs="Times New Roman"/>
          <w:sz w:val="28"/>
          <w:szCs w:val="28"/>
          <w:lang w:val="uk-UA"/>
        </w:rPr>
        <w:t xml:space="preserve"> здійснюють </w:t>
      </w:r>
      <w:proofErr w:type="spellStart"/>
      <w:r w:rsidRPr="0029729A">
        <w:rPr>
          <w:rFonts w:ascii="Times New Roman" w:hAnsi="Times New Roman" w:cs="Times New Roman"/>
          <w:sz w:val="28"/>
          <w:szCs w:val="28"/>
          <w:lang w:val="uk-UA"/>
        </w:rPr>
        <w:t>самопредставництво</w:t>
      </w:r>
      <w:proofErr w:type="spellEnd"/>
      <w:r w:rsidRPr="0029729A">
        <w:rPr>
          <w:rFonts w:ascii="Times New Roman" w:hAnsi="Times New Roman" w:cs="Times New Roman"/>
          <w:sz w:val="28"/>
          <w:szCs w:val="28"/>
          <w:lang w:val="uk-UA"/>
        </w:rPr>
        <w:t xml:space="preserve"> Закарпатського окружного адміністративного суду та уповноважені діяти від його імені в судах.</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Апарат суду також:</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забезпечує ведення бухгалтерського обліку відповідно до встановлених норм законодавства;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організовує планування фінансово-господарської діяльності;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здійснює контроль за збереженням товарно-матеріальних цінностей, правильним використанням грошових коштів і матеріальних ресурсів;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складає та подає в установленому порядку статистичну, бюджетну, податкову та бухгалтерську звітність.</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p>
    <w:p w:rsidR="0022342A" w:rsidRPr="0029729A" w:rsidRDefault="0022342A" w:rsidP="0022342A">
      <w:pPr>
        <w:spacing w:after="0" w:line="240" w:lineRule="auto"/>
        <w:ind w:firstLine="709"/>
        <w:jc w:val="center"/>
        <w:rPr>
          <w:rFonts w:ascii="Times New Roman" w:hAnsi="Times New Roman" w:cs="Times New Roman"/>
          <w:b/>
          <w:bCs/>
          <w:sz w:val="28"/>
          <w:szCs w:val="28"/>
          <w:lang w:val="uk-UA"/>
        </w:rPr>
      </w:pPr>
      <w:r w:rsidRPr="0029729A">
        <w:rPr>
          <w:rFonts w:ascii="Times New Roman" w:hAnsi="Times New Roman" w:cs="Times New Roman"/>
          <w:b/>
          <w:bCs/>
          <w:sz w:val="28"/>
          <w:szCs w:val="28"/>
          <w:lang w:val="uk-UA"/>
        </w:rPr>
        <w:t>III. Керівник апарату суду, його заступники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9. Апарат суду очолює керівник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Керівника апарату суду, його заступників за погодженням з головою суду призначає на посаду та звільняє з посади начальник територіального управління Державної судової адміністрації України в Закарпатській області.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Керівник апарату суду може мати двох заступників, якщо кількість працівників апарату суду перевищує 50 осіб.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10. На посаду керівника апарату суду, його заступника призначається особа, яка відповідає вимогам до професійної компетентності для зайняття посади, які складаються із загальних і спеціальних вимог.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Особа, яка претендує на зайняття посади керівника апарату суду, його заступника (заступників), повинна відповідати таким загальним вимогам: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місцевого адміністративного суду – вища освіта з освітнім ступенем магістра (або прирівняна до неї вища освіта за освітньо-кваліфікаційним рівнем спеціаліста), 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 вільне володіння державною мовою;</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Спеціальні вимоги до осіб, які претендують на зайняття посад керівника апарату суду та його заступника визначаються начальником територіального управління Державної судової адміністрації України в Закарпатській області, на зайняття посад керівника апарату апеляційного суду та його заступника – Головою Державної судової адміністрації України, на підставі типових вимог, затверджених Державною судовою адміністрацією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11. Заохочення або накладення дисциплінарного стягнення стосовно керівника апарату суду, його заступника застосовуються за поданням голови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начальником територіального управління Державної судової адміністрації України в Закарпатській області– стосовно керівника апарату суду та його заступників.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12. Керівник апарату суду призначає на посаду та звільняє з посади працівників апарату суду, застосовує до них заохочення та накладає дисциплінарні стягнення. Добір працівників апарату суду здійснюється на </w:t>
      </w:r>
      <w:r w:rsidRPr="0029729A">
        <w:rPr>
          <w:rFonts w:ascii="Times New Roman" w:hAnsi="Times New Roman" w:cs="Times New Roman"/>
          <w:sz w:val="28"/>
          <w:szCs w:val="28"/>
          <w:lang w:val="uk-UA"/>
        </w:rPr>
        <w:lastRenderedPageBreak/>
        <w:t>конкурсній основі (крім помічника голови суду, помічника заступника голови суду,  помічників суддів, працівників, які виконують функції з обслуговування, робітників) і в порядку переведення державних службовців відповідно до законодавства про державну службу. Призначення на посаду та звільнення з посади помічника голови суду, помічника заступника голови суду, помічника судді здійснюється відповідно до Положення про помічника (помічників) судді.</w:t>
      </w:r>
    </w:p>
    <w:p w:rsidR="0022342A" w:rsidRPr="0029729A" w:rsidRDefault="0022342A" w:rsidP="0022342A">
      <w:pPr>
        <w:spacing w:after="0" w:line="240" w:lineRule="auto"/>
        <w:ind w:firstLine="709"/>
        <w:jc w:val="both"/>
        <w:rPr>
          <w:rFonts w:ascii="Times New Roman" w:hAnsi="Times New Roman" w:cs="Times New Roman"/>
          <w:sz w:val="28"/>
          <w:szCs w:val="28"/>
          <w:shd w:val="clear" w:color="auto" w:fill="FFFFFF"/>
          <w:lang w:val="uk-UA"/>
        </w:rPr>
      </w:pPr>
      <w:r w:rsidRPr="0029729A">
        <w:rPr>
          <w:rFonts w:ascii="Times New Roman" w:hAnsi="Times New Roman" w:cs="Times New Roman"/>
          <w:sz w:val="28"/>
          <w:szCs w:val="28"/>
          <w:lang w:val="uk-UA"/>
        </w:rPr>
        <w:t xml:space="preserve">13. Керівнику апарату суду безпосередньо підпорядковані заступник (заступники) керівника апарату суду, керівники структурних підрозділів апарату суду, </w:t>
      </w:r>
      <w:r w:rsidRPr="0029729A">
        <w:rPr>
          <w:rFonts w:ascii="Times New Roman" w:hAnsi="Times New Roman" w:cs="Times New Roman"/>
          <w:sz w:val="28"/>
          <w:szCs w:val="28"/>
          <w:shd w:val="clear" w:color="auto" w:fill="FFFFFF"/>
          <w:lang w:val="uk-UA"/>
        </w:rPr>
        <w:t>посадові особи, які виконують окремі функції в разі недоцільності утворення структурного підрозділу. П</w:t>
      </w:r>
      <w:r w:rsidRPr="0029729A">
        <w:rPr>
          <w:rFonts w:ascii="Times New Roman" w:hAnsi="Times New Roman" w:cs="Times New Roman"/>
          <w:sz w:val="28"/>
          <w:szCs w:val="28"/>
          <w:lang w:val="uk-UA"/>
        </w:rPr>
        <w:t xml:space="preserve">омічник голови суду, помічник заступника голови суду, помічник судді підзвітний керівнику апарату суду щодо дотримання Правил поведінки працівника суду, трудової дисципліни, </w:t>
      </w:r>
      <w:r w:rsidRPr="0029729A">
        <w:rPr>
          <w:rFonts w:ascii="Times New Roman" w:hAnsi="Times New Roman" w:cs="Times New Roman"/>
          <w:sz w:val="28"/>
          <w:szCs w:val="28"/>
          <w:shd w:val="clear" w:color="auto" w:fill="FFFFFF"/>
          <w:lang w:val="uk-UA"/>
        </w:rPr>
        <w:t xml:space="preserve">правил техніки безпеки, охорони праці та з інших питань, визначених Положенням про помічника судді, затвердженого рішенням Ради суддів України.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14. Керівник апарату суду відповідно до наданих повноважень:</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w:t>
      </w:r>
      <w:r w:rsidRPr="0029729A">
        <w:rPr>
          <w:rFonts w:ascii="Times New Roman" w:hAnsi="Times New Roman" w:cs="Times New Roman"/>
          <w:sz w:val="28"/>
          <w:szCs w:val="28"/>
          <w:lang w:val="uk-UA"/>
        </w:rPr>
        <w:tab/>
        <w:t>здійснює безпосереднє керівництво апаратом суду, забезпечує організацію роботи структурних підрозділів суду, працівників апарату суду, їх взаємодію у виконанні завдань, покладених на апарат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w:t>
      </w:r>
      <w:r w:rsidRPr="0029729A">
        <w:rPr>
          <w:rFonts w:ascii="Times New Roman" w:hAnsi="Times New Roman" w:cs="Times New Roman"/>
          <w:sz w:val="28"/>
          <w:szCs w:val="28"/>
          <w:lang w:val="uk-UA"/>
        </w:rPr>
        <w:tab/>
        <w:t>взаємодіє з Державною судовою адміністрацією України, територіальним управлінням Державної судової адміністрації України в Закарпатській області, органами суддівського самоврядування, Службою судової охорони, органами державної влади, органами місцевого (окружного) самоврядування, іншими установами, підприємствами й організаціями, засобами масової інформації з питань забезпечення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w:t>
      </w:r>
      <w:r w:rsidRPr="0029729A">
        <w:rPr>
          <w:rFonts w:ascii="Times New Roman" w:hAnsi="Times New Roman" w:cs="Times New Roman"/>
          <w:sz w:val="28"/>
          <w:szCs w:val="28"/>
          <w:lang w:val="uk-UA"/>
        </w:rPr>
        <w:tab/>
        <w:t>вживає заходів для забезпечення належних умов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4)</w:t>
      </w:r>
      <w:r w:rsidRPr="0029729A">
        <w:rPr>
          <w:rFonts w:ascii="Times New Roman" w:hAnsi="Times New Roman" w:cs="Times New Roman"/>
          <w:sz w:val="28"/>
          <w:szCs w:val="28"/>
          <w:lang w:val="uk-UA"/>
        </w:rPr>
        <w:tab/>
        <w:t>забезпечує підготовку планів роботи суду для затвердження головою суду, а також здійснює контроль за виконанням запланованих заходів;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5)</w:t>
      </w:r>
      <w:r w:rsidRPr="0029729A">
        <w:rPr>
          <w:rFonts w:ascii="Times New Roman" w:hAnsi="Times New Roman" w:cs="Times New Roman"/>
          <w:sz w:val="28"/>
          <w:szCs w:val="28"/>
          <w:lang w:val="uk-UA"/>
        </w:rPr>
        <w:tab/>
        <w:t>координує здійснення організаційних заходів щодо підготовки зборів, оперативних нарад;</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6)</w:t>
      </w:r>
      <w:r w:rsidRPr="0029729A">
        <w:rPr>
          <w:rFonts w:ascii="Times New Roman" w:hAnsi="Times New Roman" w:cs="Times New Roman"/>
          <w:sz w:val="28"/>
          <w:szCs w:val="28"/>
          <w:lang w:val="uk-UA"/>
        </w:rPr>
        <w:tab/>
        <w:t>інформує збори суддів про свою діяльність, забезпечує виконання рішень зборів суддів з питань внутрішньої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7)</w:t>
      </w:r>
      <w:r w:rsidRPr="0029729A">
        <w:rPr>
          <w:rFonts w:ascii="Times New Roman" w:hAnsi="Times New Roman" w:cs="Times New Roman"/>
          <w:sz w:val="28"/>
          <w:szCs w:val="28"/>
          <w:lang w:val="uk-UA"/>
        </w:rPr>
        <w:tab/>
        <w:t>здійснює організаційне забезпечення ведення судової статистики, діловодства в суді, обліку та зберігання судових справ;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8) забезпечує функціонування Єдиної судової інформаційно-телекомунікаційної системи (до початку її функціонування – автоматизованої системи документообігу суду), автоматизованого розподілу справ між суддями;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9)</w:t>
      </w:r>
      <w:r w:rsidRPr="0029729A">
        <w:rPr>
          <w:rFonts w:ascii="Times New Roman" w:hAnsi="Times New Roman" w:cs="Times New Roman"/>
          <w:sz w:val="28"/>
          <w:szCs w:val="28"/>
          <w:lang w:val="uk-UA"/>
        </w:rPr>
        <w:tab/>
        <w:t>здійснює організаційне забезпечення для належної роботи бібліотеки суду (за наявності);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10)</w:t>
      </w:r>
      <w:r w:rsidRPr="0029729A">
        <w:rPr>
          <w:rFonts w:ascii="Times New Roman" w:hAnsi="Times New Roman" w:cs="Times New Roman"/>
          <w:sz w:val="28"/>
          <w:szCs w:val="28"/>
          <w:lang w:val="uk-UA"/>
        </w:rPr>
        <w:tab/>
        <w:t xml:space="preserve"> забезпечує розроблення й подання на затвердження в установленому порядку структури та штатного розпису апарату суду, його штатної чисельності;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11)</w:t>
      </w:r>
      <w:r w:rsidRPr="0029729A">
        <w:rPr>
          <w:rFonts w:ascii="Times New Roman" w:hAnsi="Times New Roman" w:cs="Times New Roman"/>
          <w:sz w:val="28"/>
          <w:szCs w:val="28"/>
          <w:lang w:val="uk-UA"/>
        </w:rPr>
        <w:tab/>
        <w:t xml:space="preserve"> затверджує положення про структурні підрозділи і посадові інструкції працівників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12) здійснює контроль за дотриманням працівниками апарату суду посадових інструкцій, положень про структурні підрозділи апарату суду, положення про апарат суду,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w:t>
      </w:r>
      <w:r w:rsidRPr="0029729A">
        <w:rPr>
          <w:rFonts w:ascii="Times New Roman" w:hAnsi="Times New Roman" w:cs="Times New Roman"/>
          <w:sz w:val="28"/>
          <w:szCs w:val="28"/>
          <w:lang w:val="uk-UA"/>
        </w:rPr>
        <w:lastRenderedPageBreak/>
        <w:t>місцевого самоврядування, правил техніки безпеки та вимог інших документів, які регламентують роботу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13)</w:t>
      </w:r>
      <w:r w:rsidRPr="0029729A">
        <w:rPr>
          <w:rFonts w:ascii="Times New Roman" w:hAnsi="Times New Roman" w:cs="Times New Roman"/>
          <w:sz w:val="28"/>
          <w:szCs w:val="28"/>
          <w:lang w:val="uk-UA"/>
        </w:rPr>
        <w:tab/>
        <w:t xml:space="preserve"> забезпечує реалізацію єдиної державної політики у сфері державної служби, є керівником державної служби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14)</w:t>
      </w:r>
      <w:r w:rsidRPr="0029729A">
        <w:rPr>
          <w:rFonts w:ascii="Times New Roman" w:hAnsi="Times New Roman" w:cs="Times New Roman"/>
          <w:sz w:val="28"/>
          <w:szCs w:val="28"/>
          <w:lang w:val="uk-UA"/>
        </w:rPr>
        <w:tab/>
        <w:t>виконує функції роботодавця для працівників апарату суду, які не є державними службовцями;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15)</w:t>
      </w:r>
      <w:r w:rsidRPr="0029729A">
        <w:rPr>
          <w:rFonts w:ascii="Times New Roman" w:hAnsi="Times New Roman" w:cs="Times New Roman"/>
          <w:sz w:val="28"/>
          <w:szCs w:val="28"/>
          <w:lang w:val="uk-UA"/>
        </w:rPr>
        <w:tab/>
        <w:t>забезпечує підвищення кваліфікації державних службовців апарату суду, працівників патронатної служби, працівників, які виконують функції з обслуговування;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16)</w:t>
      </w:r>
      <w:r w:rsidRPr="0029729A">
        <w:rPr>
          <w:rFonts w:ascii="Times New Roman" w:hAnsi="Times New Roman" w:cs="Times New Roman"/>
          <w:sz w:val="28"/>
          <w:szCs w:val="28"/>
          <w:lang w:val="uk-UA"/>
        </w:rPr>
        <w:tab/>
        <w:t>здійснює контроль за дотриманням виконавської та службової дисципліни працівниками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17) заохочує працівників  апарату суду та накладає на них дисциплінарні стягнення;</w:t>
      </w:r>
    </w:p>
    <w:p w:rsidR="0022342A" w:rsidRPr="0029729A" w:rsidRDefault="0022342A" w:rsidP="0022342A">
      <w:pPr>
        <w:spacing w:after="0" w:line="240" w:lineRule="auto"/>
        <w:ind w:firstLine="708"/>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18)</w:t>
      </w:r>
      <w:r w:rsidRPr="0029729A">
        <w:rPr>
          <w:rFonts w:ascii="Times New Roman" w:hAnsi="Times New Roman" w:cs="Times New Roman"/>
          <w:sz w:val="28"/>
          <w:szCs w:val="28"/>
          <w:lang w:val="uk-UA"/>
        </w:rPr>
        <w:tab/>
        <w:t>розглядає скарги на дії або бездіяльність державних службовців та інших працівників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19)</w:t>
      </w:r>
      <w:r w:rsidRPr="0029729A">
        <w:rPr>
          <w:rFonts w:ascii="Times New Roman" w:hAnsi="Times New Roman" w:cs="Times New Roman"/>
          <w:sz w:val="28"/>
          <w:szCs w:val="28"/>
          <w:lang w:val="uk-UA"/>
        </w:rPr>
        <w:tab/>
        <w:t>подає на затвердження в установленому порядку до центрального органу виконавчої влади, що забезпечує формування та реалізує державну політику у сфері державної служби, або її відповідному територіальному органу, перелік посад працівників апарату суду, які виконують функції з обслуговування;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20) забезпечує своєчасне формування та надання Вищій кваліфікаційній комісії суддів України наявної в суді інформації щодо суддів, їх професійної діяльності для формування суддівського досьє;</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21) визначає місце, строк відрядження, режим роботи в період службового відрядження працівників апарату суду й завдання до виконання;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22) подає спільно з виборним органом первинної профспілкової організації (за наявності) для затвердження загальними зборами (конференцією) державних службовців апарату суду Правила внутрішнього службового розпорядку апарату суду, розроблені на основі Типових правил внутрішнього службового розпорядку;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23) затверджує Положення про преміювання працівників апарату суду за погодженням з виборним органом первинної профспілкової організації (за наявності) на підставі Типового положення про преміювання;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24) встановлює надбавки, доплати та премії працівникам апарату суду, у тому чисті помічнику голови суду, помічнику заступника голови суду, помічникам суддів відповідно до Положення про преміювання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25) затверджує Положення про порядок проходження у відповідному суді стажування осіб, які претендують на посаду помічника судді;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26) утворює дисциплінарну комісію з розгляду дисциплінарних справ стосовно державних службовців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27) здійснює інші повноваження керівника державної служби суду відповідно до Закону України "Про державну службу";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28) організовує та контролює своєчасне внесення до Єдиної судової інформаційно-телекомунікаційної системи (до початку її функціонування – автоматизованої системи документообігу суду) відомостей про набрання судовим рішенням законної сили (у тому числі за результатами розгляду судом </w:t>
      </w:r>
      <w:r w:rsidRPr="0029729A">
        <w:rPr>
          <w:rFonts w:ascii="Times New Roman" w:hAnsi="Times New Roman" w:cs="Times New Roman"/>
          <w:sz w:val="28"/>
          <w:szCs w:val="28"/>
          <w:lang w:val="uk-UA"/>
        </w:rPr>
        <w:lastRenderedPageBreak/>
        <w:t>апеляційної чи касаційної інстанції), направлення таких відомостей до Єдиного державного реєстру судових рішень;</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29) здійснює організаційні заходи щодо підтримання приміщення суду в стані, придатному для належного його функціонування, проведення капітального та поточного ремонтів, технічного оснащення приміщень, інформаційно-технічного забезпечення, створення безпечних і комфортних умов для суддів, працівників апарату суду та осіб, які перебувають у суді, а також заходи інженерно-технічного забезпечення з організації конвоювання та тримання в судах обвинувачених (підозрюваних) та з проведення процесуальної дії з учасниками кримінального провадження, щодо яких вжито заходів безпеки;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30) організовує облік, видачу, знищення посвідчень працівників апарату суду (державних службовців, працівників апарату суду, які займають посади патронатної служби, осіб, які виконують функції з обслуговування та робітників);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31) організовує контроль за обліком приєднаних до провадження речових доказів, що зберігаються не при справі, вживає заходів щодо обладнання спеціальних приміщень і сховищ для їх зберігання у відповідних умовах та стані;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32) виконує доручення голови суду та його заступників, рішення зборів суддів щодо організаційного забезпечення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33) виконує інші функції, пов'язані із забезпеченням діяльності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34) здійснює </w:t>
      </w:r>
      <w:proofErr w:type="spellStart"/>
      <w:r w:rsidRPr="0029729A">
        <w:rPr>
          <w:rFonts w:ascii="Times New Roman" w:hAnsi="Times New Roman" w:cs="Times New Roman"/>
          <w:sz w:val="28"/>
          <w:szCs w:val="28"/>
          <w:lang w:val="uk-UA"/>
        </w:rPr>
        <w:t>самопредставництво</w:t>
      </w:r>
      <w:proofErr w:type="spellEnd"/>
      <w:r w:rsidRPr="0029729A">
        <w:rPr>
          <w:rFonts w:ascii="Times New Roman" w:hAnsi="Times New Roman" w:cs="Times New Roman"/>
          <w:sz w:val="28"/>
          <w:szCs w:val="28"/>
          <w:lang w:val="uk-UA"/>
        </w:rPr>
        <w:t xml:space="preserve"> Закарпатського окружного адміністративного суду та уповноважений діяти від його імені в судах.</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15. Керівник апарату суду в межах повноважень, наданих йому законами України "Про судоустрій і статус суддів", "Про державну службу", видає накази й розпорядження.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Керівникові апарату суду головою суду може бути надано  право першого підпису в порядку, встановленому законодавством.</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16. Керівник апарату суду несе персональну відповідальність та звітує/інформує перед зборами суддів за належне організаційне забезпечення суду, суддів і судового процесу, функціонування автоматизованої системи документообігу суду, автоматизованого розподілу справ між суддями (до початку функціонування Єдиної судової інформаційно-телекомунікаційної системи)</w:t>
      </w:r>
      <w:r w:rsidRPr="0029729A">
        <w:rPr>
          <w:rFonts w:ascii="Times New Roman" w:hAnsi="Times New Roman" w:cs="Times New Roman"/>
          <w:b/>
          <w:bCs/>
          <w:sz w:val="28"/>
          <w:szCs w:val="28"/>
          <w:lang w:val="uk-UA"/>
        </w:rPr>
        <w:t>,</w:t>
      </w:r>
      <w:r w:rsidRPr="0029729A">
        <w:rPr>
          <w:rFonts w:ascii="Times New Roman" w:hAnsi="Times New Roman" w:cs="Times New Roman"/>
          <w:sz w:val="28"/>
          <w:szCs w:val="28"/>
          <w:lang w:val="uk-UA"/>
        </w:rPr>
        <w:t xml:space="preserve"> а також згідно із законодавством – за належний рівень службової та трудової дисципліни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17. Керівник апарату суду підзвітний зборам суддів суду, які можуть висловити йому недовіру, що має наслідком звільнення його з посади.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18. На час відсутності керівника апарату суду чи неможливості здійснювати ним свої повноваження з інших причин його обов'язки виконує заступник керівника апарату суду, визначений відповідним наказом керівника апарату суду про розподіл обов’язків, а за відсутності такого наказу один із заступників керівника апарату суду, який має більший стаж роботи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19. </w:t>
      </w:r>
      <w:r w:rsidRPr="0022342A">
        <w:rPr>
          <w:rFonts w:ascii="Times New Roman" w:hAnsi="Times New Roman" w:cs="Times New Roman"/>
          <w:sz w:val="28"/>
          <w:szCs w:val="28"/>
          <w:lang w:val="uk-UA"/>
        </w:rPr>
        <w:t>За відсутності посади заступника керівника апарату суду в затвердженій структурі суду або у</w:t>
      </w:r>
      <w:r w:rsidRPr="0029729A">
        <w:rPr>
          <w:rFonts w:ascii="Times New Roman" w:hAnsi="Times New Roman" w:cs="Times New Roman"/>
          <w:sz w:val="28"/>
          <w:szCs w:val="28"/>
          <w:lang w:val="uk-UA"/>
        </w:rPr>
        <w:t xml:space="preserve"> разі тимчасової відсутності заступника (заступників) керівника апарату суду виконання обов'язків за посадою відсутнього керівника апарату  суду покладається на одного з керівників структурних підрозділів  апарату суду, крім керівника бухгалтерської служби </w:t>
      </w:r>
      <w:r w:rsidRPr="0029729A">
        <w:rPr>
          <w:rFonts w:ascii="Times New Roman" w:hAnsi="Times New Roman" w:cs="Times New Roman"/>
          <w:sz w:val="28"/>
          <w:szCs w:val="28"/>
          <w:lang w:val="uk-UA"/>
        </w:rPr>
        <w:lastRenderedPageBreak/>
        <w:t xml:space="preserve">суду (головного бухгалтера) і </w:t>
      </w:r>
      <w:proofErr w:type="spellStart"/>
      <w:r w:rsidRPr="0029729A">
        <w:rPr>
          <w:rFonts w:ascii="Times New Roman" w:hAnsi="Times New Roman" w:cs="Times New Roman"/>
          <w:sz w:val="28"/>
          <w:szCs w:val="28"/>
          <w:lang w:val="uk-UA"/>
        </w:rPr>
        <w:t>режимно</w:t>
      </w:r>
      <w:proofErr w:type="spellEnd"/>
      <w:r w:rsidRPr="0029729A">
        <w:rPr>
          <w:rFonts w:ascii="Times New Roman" w:hAnsi="Times New Roman" w:cs="Times New Roman"/>
          <w:sz w:val="28"/>
          <w:szCs w:val="28"/>
          <w:lang w:val="uk-UA"/>
        </w:rPr>
        <w:t xml:space="preserve">-секретного підрозділу (за наявності), наказом начальника територіального управління Державної судової адміністрації України в Закарпатській області  за поданням голови суду.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20. Керівник апарату суду та його заступники мають посвідчення, що підтверджують їх особу й повноваження.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Посвідчення керівника апарату суду та його заступника (заступників) підписує начальник територіального управління Державної судової адміністрації України в Закарпатській області.</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21. Щорічні основні та додаткові відпустки, інші відпустки керівнику апарату суду, його заступнику (заступникам) надаються відповідно до вимог законів України "Про державну службу" і "Про відпустки". Накази про відпустки керівника апарату суду та заступника (заступників) керівника апарату суду видає керівник апарату за погодженням із головою суду згідно із затвердженим головою суду графіком відпусток.</w:t>
      </w:r>
    </w:p>
    <w:p w:rsidR="0022342A" w:rsidRPr="0029729A" w:rsidRDefault="0022342A" w:rsidP="0022342A">
      <w:pPr>
        <w:spacing w:after="0" w:line="240" w:lineRule="auto"/>
        <w:ind w:firstLine="709"/>
        <w:jc w:val="center"/>
        <w:rPr>
          <w:rFonts w:ascii="Times New Roman" w:hAnsi="Times New Roman" w:cs="Times New Roman"/>
          <w:b/>
          <w:bCs/>
          <w:sz w:val="28"/>
          <w:szCs w:val="28"/>
          <w:lang w:val="uk-UA"/>
        </w:rPr>
      </w:pPr>
      <w:r w:rsidRPr="0029729A">
        <w:rPr>
          <w:rFonts w:ascii="Times New Roman" w:hAnsi="Times New Roman" w:cs="Times New Roman"/>
          <w:b/>
          <w:bCs/>
          <w:sz w:val="28"/>
          <w:szCs w:val="28"/>
          <w:lang w:val="uk-UA"/>
        </w:rPr>
        <w:t>IV. Структура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23.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можуть утворюватися структурні підрозділи </w:t>
      </w:r>
      <w:r w:rsidRPr="0029729A">
        <w:rPr>
          <w:rFonts w:ascii="Times New Roman" w:hAnsi="Times New Roman" w:cs="Times New Roman"/>
          <w:i/>
          <w:iCs/>
          <w:sz w:val="28"/>
          <w:szCs w:val="28"/>
          <w:lang w:val="uk-UA"/>
        </w:rPr>
        <w:t xml:space="preserve">– </w:t>
      </w:r>
      <w:r w:rsidRPr="0029729A">
        <w:rPr>
          <w:rFonts w:ascii="Times New Roman" w:hAnsi="Times New Roman" w:cs="Times New Roman"/>
          <w:sz w:val="28"/>
          <w:szCs w:val="28"/>
          <w:lang w:val="uk-UA"/>
        </w:rPr>
        <w:t>управління, відділи, сектори</w:t>
      </w:r>
      <w:r w:rsidRPr="0029729A">
        <w:rPr>
          <w:rFonts w:ascii="Times New Roman" w:hAnsi="Times New Roman" w:cs="Times New Roman"/>
          <w:i/>
          <w:iCs/>
          <w:sz w:val="28"/>
          <w:szCs w:val="28"/>
          <w:lang w:val="uk-UA"/>
        </w:rPr>
        <w:t xml:space="preserve"> </w:t>
      </w:r>
      <w:r w:rsidRPr="0029729A">
        <w:rPr>
          <w:rFonts w:ascii="Times New Roman" w:hAnsi="Times New Roman" w:cs="Times New Roman"/>
          <w:sz w:val="28"/>
          <w:szCs w:val="28"/>
          <w:lang w:val="uk-UA"/>
        </w:rPr>
        <w:t xml:space="preserve">з урахуванням положень законів України "Про судоустрій і статус суддів", "Про державну службу". Структурні підрозділи здійснюють свої функції на підставі відповідних положень, затверджених керівником апарату суду. </w:t>
      </w:r>
    </w:p>
    <w:p w:rsidR="0022342A" w:rsidRPr="0029729A" w:rsidRDefault="0022342A" w:rsidP="0022342A">
      <w:pPr>
        <w:spacing w:after="0" w:line="240" w:lineRule="auto"/>
        <w:ind w:firstLine="709"/>
        <w:jc w:val="both"/>
        <w:rPr>
          <w:rStyle w:val="rvts0"/>
          <w:rFonts w:ascii="Times New Roman" w:hAnsi="Times New Roman" w:cs="Times New Roman"/>
          <w:sz w:val="28"/>
          <w:szCs w:val="28"/>
          <w:lang w:val="uk-UA"/>
        </w:rPr>
      </w:pPr>
      <w:r w:rsidRPr="0029729A">
        <w:rPr>
          <w:rStyle w:val="rvts0"/>
          <w:rFonts w:ascii="Times New Roman" w:hAnsi="Times New Roman" w:cs="Times New Roman"/>
          <w:sz w:val="28"/>
          <w:szCs w:val="28"/>
          <w:lang w:val="uk-UA"/>
        </w:rPr>
        <w:t xml:space="preserve">Управління (самостійний відділ) – структурний підрозділ </w:t>
      </w:r>
      <w:proofErr w:type="spellStart"/>
      <w:r w:rsidRPr="0029729A">
        <w:rPr>
          <w:rStyle w:val="rvts0"/>
          <w:rFonts w:ascii="Times New Roman" w:hAnsi="Times New Roman" w:cs="Times New Roman"/>
          <w:sz w:val="28"/>
          <w:szCs w:val="28"/>
          <w:lang w:val="uk-UA"/>
        </w:rPr>
        <w:t>одногалузевого</w:t>
      </w:r>
      <w:proofErr w:type="spellEnd"/>
      <w:r w:rsidRPr="0029729A">
        <w:rPr>
          <w:rStyle w:val="rvts0"/>
          <w:rFonts w:ascii="Times New Roman" w:hAnsi="Times New Roman" w:cs="Times New Roman"/>
          <w:sz w:val="28"/>
          <w:szCs w:val="28"/>
          <w:lang w:val="uk-UA"/>
        </w:rPr>
        <w:t xml:space="preserve"> або </w:t>
      </w:r>
      <w:proofErr w:type="spellStart"/>
      <w:r w:rsidRPr="0029729A">
        <w:rPr>
          <w:rStyle w:val="rvts0"/>
          <w:rFonts w:ascii="Times New Roman" w:hAnsi="Times New Roman" w:cs="Times New Roman"/>
          <w:sz w:val="28"/>
          <w:szCs w:val="28"/>
          <w:lang w:val="uk-UA"/>
        </w:rPr>
        <w:t>однофункціонального</w:t>
      </w:r>
      <w:proofErr w:type="spellEnd"/>
      <w:r w:rsidRPr="0029729A">
        <w:rPr>
          <w:rStyle w:val="rvts0"/>
          <w:rFonts w:ascii="Times New Roman" w:hAnsi="Times New Roman" w:cs="Times New Roman"/>
          <w:sz w:val="28"/>
          <w:szCs w:val="28"/>
          <w:lang w:val="uk-UA"/>
        </w:rPr>
        <w:t xml:space="preserve"> спрямування. До складу управління входять не менш як два відділи з мінімальною чисельністю по 4 одиниці кожний. Самостійний відділ утворюється із штатною чисельністю не менш як 4 працівники. Управління (самостійний відділ) очолює начальник. Начальник управління, чисельність працівників якого не перевищує 13 одиниць, може мати одного заступника-начальника відділу. У разі коли штатна чисельність управління становить понад 13 одиниць, начальник управління може мати не більше двох заступників, у тому числі одного заступника, який не очолює відділ.</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Сектор самостійний – </w:t>
      </w:r>
      <w:r w:rsidRPr="0029729A">
        <w:rPr>
          <w:rStyle w:val="rvts0"/>
          <w:rFonts w:ascii="Times New Roman" w:hAnsi="Times New Roman" w:cs="Times New Roman"/>
          <w:sz w:val="28"/>
          <w:szCs w:val="28"/>
          <w:lang w:val="uk-UA"/>
        </w:rPr>
        <w:t>структурний підрозділ, що утворюється для виконання завдань за окремим напрямом діяльності апарату суду, функції якого неможливо поєднати з функціями інших структурних підрозділів, із штатною чисельністю не менш як 2 працівника. Сектор очолює завідувач.</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Відділ у складі управління – </w:t>
      </w:r>
      <w:r w:rsidRPr="0029729A">
        <w:rPr>
          <w:rStyle w:val="rvts0"/>
          <w:rFonts w:ascii="Times New Roman" w:hAnsi="Times New Roman" w:cs="Times New Roman"/>
          <w:sz w:val="28"/>
          <w:szCs w:val="28"/>
          <w:lang w:val="uk-UA"/>
        </w:rPr>
        <w:t>структурний підрозділ, що утворюється для виконання завдань за одним напрямом (функцією) діяльності апарату суду, із штатною чисельністю не менш як 4 працівники. Відділ очолює начальник.</w:t>
      </w:r>
    </w:p>
    <w:p w:rsidR="0022342A" w:rsidRPr="0029729A" w:rsidRDefault="0022342A" w:rsidP="0022342A">
      <w:pPr>
        <w:spacing w:after="0" w:line="240" w:lineRule="auto"/>
        <w:ind w:firstLine="709"/>
        <w:jc w:val="both"/>
        <w:rPr>
          <w:rStyle w:val="rvts0"/>
          <w:rFonts w:ascii="Times New Roman" w:hAnsi="Times New Roman" w:cs="Times New Roman"/>
          <w:sz w:val="28"/>
          <w:szCs w:val="28"/>
          <w:lang w:val="uk-UA"/>
        </w:rPr>
      </w:pPr>
      <w:r w:rsidRPr="0029729A">
        <w:rPr>
          <w:rStyle w:val="rvts0"/>
          <w:rFonts w:ascii="Times New Roman" w:hAnsi="Times New Roman" w:cs="Times New Roman"/>
          <w:sz w:val="28"/>
          <w:szCs w:val="28"/>
          <w:lang w:val="uk-UA"/>
        </w:rPr>
        <w:t>Начальник відділу (як самостійного, так і у складі управління) може мати заступника. Така посада вводиться в разі, коли чисельність працівників у відділі понад 5 одиниць. Якщо чисельність відділу становить понад 10 одиниць, то заступників може бути не більше двох.</w:t>
      </w:r>
    </w:p>
    <w:p w:rsidR="0022342A" w:rsidRPr="0029729A" w:rsidRDefault="0022342A" w:rsidP="0022342A">
      <w:pPr>
        <w:spacing w:after="0" w:line="240" w:lineRule="auto"/>
        <w:ind w:firstLine="709"/>
        <w:jc w:val="both"/>
        <w:rPr>
          <w:rStyle w:val="rvts0"/>
          <w:rFonts w:ascii="Times New Roman" w:hAnsi="Times New Roman" w:cs="Times New Roman"/>
          <w:sz w:val="28"/>
          <w:szCs w:val="28"/>
          <w:lang w:val="uk-UA"/>
        </w:rPr>
      </w:pPr>
      <w:r w:rsidRPr="0029729A">
        <w:rPr>
          <w:rStyle w:val="rvts0"/>
          <w:rFonts w:ascii="Times New Roman" w:hAnsi="Times New Roman" w:cs="Times New Roman"/>
          <w:sz w:val="28"/>
          <w:szCs w:val="28"/>
          <w:lang w:val="uk-UA"/>
        </w:rPr>
        <w:t>У разі потреби у складі управління (відділу) може утворюватися сектор з чисельністю не менш як 2 працівники. Такі сектори у складі управління утворюються понад нормативну кількість відділів, а у складі відділу − понад мінімальну чисельність працівників відділу.</w:t>
      </w:r>
    </w:p>
    <w:p w:rsidR="0022342A" w:rsidRPr="0029729A" w:rsidRDefault="0022342A" w:rsidP="0022342A">
      <w:pPr>
        <w:spacing w:after="0" w:line="240" w:lineRule="auto"/>
        <w:ind w:firstLine="709"/>
        <w:jc w:val="both"/>
        <w:rPr>
          <w:rStyle w:val="rvts0"/>
          <w:rFonts w:ascii="Times New Roman" w:hAnsi="Times New Roman" w:cs="Times New Roman"/>
          <w:sz w:val="28"/>
          <w:szCs w:val="28"/>
          <w:lang w:val="uk-UA"/>
        </w:rPr>
      </w:pPr>
      <w:r w:rsidRPr="0029729A">
        <w:rPr>
          <w:rStyle w:val="rvts0"/>
          <w:rFonts w:ascii="Times New Roman" w:hAnsi="Times New Roman" w:cs="Times New Roman"/>
          <w:sz w:val="28"/>
          <w:szCs w:val="28"/>
          <w:lang w:val="uk-UA"/>
        </w:rPr>
        <w:t>Кількість посад, а також посади, не зазначені в типовій структурі, можуть вводитися до структури апарату суду у межах граничної чисельності працівників апарату суду.</w:t>
      </w:r>
    </w:p>
    <w:p w:rsidR="0022342A" w:rsidRPr="0029729A" w:rsidRDefault="0022342A" w:rsidP="0022342A">
      <w:pPr>
        <w:spacing w:after="0" w:line="240" w:lineRule="auto"/>
        <w:ind w:firstLine="709"/>
        <w:jc w:val="both"/>
        <w:rPr>
          <w:rStyle w:val="rvts0"/>
          <w:rFonts w:ascii="Times New Roman" w:hAnsi="Times New Roman" w:cs="Times New Roman"/>
          <w:sz w:val="28"/>
          <w:szCs w:val="28"/>
          <w:lang w:val="uk-UA"/>
        </w:rPr>
      </w:pPr>
      <w:r w:rsidRPr="0029729A">
        <w:rPr>
          <w:rStyle w:val="rvts0"/>
          <w:rFonts w:ascii="Times New Roman" w:hAnsi="Times New Roman" w:cs="Times New Roman"/>
          <w:sz w:val="28"/>
          <w:szCs w:val="28"/>
          <w:lang w:val="uk-UA"/>
        </w:rPr>
        <w:lastRenderedPageBreak/>
        <w:t xml:space="preserve">Кількість посад працівників апарату суду, необхідних для обслуговування адміністративної будівлі суду, може бути відкоригована з урахуванням форми користування адміністративною будівлею (будівлями), її площею та територіальним місце розташуванням.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24. У разі недоцільності утворення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структурного підрозділу, для виконання окремих функцій вводяться посади відповідних спеціалістів (консультантів).</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25.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діє прес-служба, а у разі недоцільності утворення окремого структурного підрозділу вводиться посада відповідного спеціаліста (прес-секретаря), яка забезпечує розвиток інформаційних </w:t>
      </w:r>
      <w:proofErr w:type="spellStart"/>
      <w:r w:rsidRPr="0029729A">
        <w:rPr>
          <w:rFonts w:ascii="Times New Roman" w:hAnsi="Times New Roman" w:cs="Times New Roman"/>
          <w:sz w:val="28"/>
          <w:szCs w:val="28"/>
          <w:lang w:val="uk-UA"/>
        </w:rPr>
        <w:t>зв’язків</w:t>
      </w:r>
      <w:proofErr w:type="spellEnd"/>
      <w:r w:rsidRPr="0029729A">
        <w:rPr>
          <w:rFonts w:ascii="Times New Roman" w:hAnsi="Times New Roman" w:cs="Times New Roman"/>
          <w:sz w:val="28"/>
          <w:szCs w:val="28"/>
          <w:lang w:val="uk-UA"/>
        </w:rPr>
        <w:t xml:space="preserve"> між судом та відвідувачами суду, органами державної влади, підприємствами, установами та організаціями, ЗМІ, сприяє формуванню позитивного іміджу діяльності суду.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26.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діє канцелярія, яка щоденно протягом робочого часу суду забезпечує прийняття та реєстрацію документів, що подаються до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27. В структурі апарату суду, який є розпорядником бюджетних коштів, утворюється бухгалтерська служба, що діє відповідно до прийнятого Кабінетом Міністрів України Типового положення про бухгалтерську службу бюджетної установи й актів Державної судової адміністрації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28.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утворюється відповідно до Закону України "Про державну службу" служба управління персоналом.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Положення про службу управління персоналом розробляється на основі Типового положення про службу управління персоналом державного органу, затвердженого центральним органом виконавчої влади, що забезпечує формування та реалізує державну політику у сфері державної служби, і затверджується керівником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29. В </w:t>
      </w:r>
      <w:proofErr w:type="spellStart"/>
      <w:r w:rsidRPr="0029729A">
        <w:rPr>
          <w:rFonts w:ascii="Times New Roman" w:hAnsi="Times New Roman" w:cs="Times New Roman"/>
          <w:sz w:val="28"/>
          <w:szCs w:val="28"/>
          <w:lang w:val="uk-UA"/>
        </w:rPr>
        <w:t>апараті</w:t>
      </w:r>
      <w:proofErr w:type="spellEnd"/>
      <w:r w:rsidRPr="0029729A">
        <w:rPr>
          <w:rFonts w:ascii="Times New Roman" w:hAnsi="Times New Roman" w:cs="Times New Roman"/>
          <w:sz w:val="28"/>
          <w:szCs w:val="28"/>
          <w:lang w:val="uk-UA"/>
        </w:rPr>
        <w:t xml:space="preserve"> суду залежно від чисельності персоналу та в межах фонду оплати праці апарату суду можуть утворюватися інші структурні підрозділи, у тому числі з функціями служб, діяльність яких передбачена законами України "Про судоустрій і статус суддів", "Про державну службу".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30. Для забезпечення додержання особами, які перебувають у суді, встановлених правил, виконання ними розпоряджень головуючого в судовому засіданні, у кожному суді діє Служба судових розпорядників, порядок створення та діяльності якої визначається Положенням про порядок створення та діяльності служби судових розпорядників, затвердженим Головою Державної судової адміністрації України за погодженням із Вищою радою правосуддя.</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31. До складу структурних підрозділів апарату суду можуть входити посади працівників, які виконують функції з обслуговування, робітників.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Визначення переліку посад працівників апарату суду, які виконують функції з обслуговування, здійснюється на підставі критеріїв, затверджених Кабінетом Міністрів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 xml:space="preserve">32. Працівники апарату суду зобов'язані виконувати завдання та обов’язки, визначені в посадових інструкціях, положеннях про структурні підрозділи апарату суду й цьому Положенні, дотримуватися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вимог інших документів, які регламентують роботу суду, а також </w:t>
      </w:r>
      <w:r w:rsidRPr="0029729A">
        <w:rPr>
          <w:rFonts w:ascii="Times New Roman" w:hAnsi="Times New Roman" w:cs="Times New Roman"/>
          <w:sz w:val="28"/>
          <w:szCs w:val="28"/>
          <w:lang w:val="uk-UA"/>
        </w:rPr>
        <w:lastRenderedPageBreak/>
        <w:t xml:space="preserve">постійно підвищувати рівень своєї професійної компетентності та удосконалювати організацію службової діяльності. </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Державні службовці зобов’язані дотримуватися вимог Закону України "Про державну службу", Закону України "Про запобігання корупції".</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33. За невиконання, несвоєчасне або неналежне виконання посадових обов'язків, визначених Законом України "Про державну службу" та іншими актами законодавства, посадовою інструкцією, а також порушення правил внутрішнього службового розпорядку, правил внутрішнього трудового розпорядку, правил поведінки працівника суду, Загальних правил етичної поведінки державних службовців та посадових осіб місцевого самоврядування,  правил техніки безпеки та інше порушення службової дисципліни, працівник апарату суду притягається до відповідальності згідно із законом.</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34. Працівники апарату суду мають посвідчення, що підтверджують їх особу й повноваження. Посвідчення працівників апарату суду підписуються керівником апарату суду.</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Зразки посвідчень працівника апарату суду затверджує Державна судова адміністрація України.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35. Призначення на посади державних службовців, працівників, які виконують функції з обслуговування, працівників патронатної служби, робітників, умови оплати праці, заохочення та соціальні гарантії працівників апарату суду регулюються нормами законодавства про державну службу з урахуванням особливостей, визначених Законом України "Про судоустрій і статус суддів", Кодексом законів про працю України, іншими актами законодавства.</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36. Відпустки працівникам апарату суду надаються в порядку, встановленому Кодексом законів про працю України, законами України "Про державну службу", "Про відпустки".</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r w:rsidRPr="0029729A">
        <w:rPr>
          <w:rFonts w:ascii="Times New Roman" w:hAnsi="Times New Roman" w:cs="Times New Roman"/>
          <w:sz w:val="28"/>
          <w:szCs w:val="28"/>
          <w:lang w:val="uk-UA"/>
        </w:rPr>
        <w:t>Працівникам апарату суду, які займають посади патронатної служби, відповідно до статті 92 Закону України "Про державну службу", виконують функції з обслуговування, робітникам крім щорічної основної відпустки тривалістю 24 календарні дні, може надаватися відповідно статті 8 Закону України "Про відпустки" щорічна додаткова відпустка за особливий характер праці. Конкретна тривалість щорічної додаткової відпустки за особливий характер праці встановлюється колективним чи трудовим договором залежно від часу зайнятості працівника апарату суду в цих умовах.</w:t>
      </w:r>
    </w:p>
    <w:p w:rsidR="0022342A" w:rsidRPr="0029729A" w:rsidRDefault="0022342A" w:rsidP="0022342A">
      <w:pPr>
        <w:spacing w:after="0" w:line="240" w:lineRule="auto"/>
        <w:ind w:firstLine="709"/>
        <w:jc w:val="both"/>
        <w:rPr>
          <w:rFonts w:ascii="Times New Roman" w:hAnsi="Times New Roman" w:cs="Times New Roman"/>
          <w:sz w:val="28"/>
          <w:szCs w:val="28"/>
          <w:lang w:val="uk-UA"/>
        </w:rPr>
      </w:pPr>
    </w:p>
    <w:p w:rsidR="00F1505C" w:rsidRDefault="0022342A" w:rsidP="0022342A">
      <w:r w:rsidRPr="0029729A">
        <w:rPr>
          <w:rFonts w:ascii="Times New Roman" w:hAnsi="Times New Roman" w:cs="Times New Roman"/>
          <w:sz w:val="28"/>
          <w:szCs w:val="28"/>
          <w:lang w:val="uk-UA"/>
        </w:rPr>
        <w:t xml:space="preserve">Керівник апарату суду </w:t>
      </w:r>
      <w:r w:rsidRPr="0029729A">
        <w:rPr>
          <w:rFonts w:ascii="Times New Roman" w:hAnsi="Times New Roman" w:cs="Times New Roman"/>
          <w:sz w:val="28"/>
          <w:szCs w:val="28"/>
          <w:lang w:val="uk-UA"/>
        </w:rPr>
        <w:tab/>
      </w:r>
      <w:r w:rsidRPr="0029729A">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Pr="0029729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9729A">
        <w:rPr>
          <w:rFonts w:ascii="Times New Roman" w:hAnsi="Times New Roman" w:cs="Times New Roman"/>
          <w:sz w:val="28"/>
          <w:szCs w:val="28"/>
          <w:lang w:val="uk-UA"/>
        </w:rPr>
        <w:t xml:space="preserve"> О.О. Скрипчук</w:t>
      </w:r>
    </w:p>
    <w:sectPr w:rsidR="00F150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42A"/>
    <w:rsid w:val="00166DA8"/>
    <w:rsid w:val="0022342A"/>
    <w:rsid w:val="002B0657"/>
    <w:rsid w:val="00F150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9345F-004E-4CDC-BF2D-65A74F35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42A"/>
    <w:pPr>
      <w:spacing w:after="200" w:line="276" w:lineRule="auto"/>
    </w:pPr>
    <w:rPr>
      <w:rFonts w:ascii="Calibri" w:eastAsia="Times New Roman"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uiPriority w:val="99"/>
    <w:rsid w:val="0022342A"/>
  </w:style>
  <w:style w:type="paragraph" w:styleId="a3">
    <w:name w:val="Balloon Text"/>
    <w:basedOn w:val="a"/>
    <w:link w:val="a4"/>
    <w:uiPriority w:val="99"/>
    <w:semiHidden/>
    <w:unhideWhenUsed/>
    <w:rsid w:val="0022342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2342A"/>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4588</Words>
  <Characters>26154</Characters>
  <Application>Microsoft Office Word</Application>
  <DocSecurity>0</DocSecurity>
  <Lines>217</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 О. Скрипчук</dc:creator>
  <cp:keywords/>
  <dc:description/>
  <cp:lastModifiedBy>Івашко Я</cp:lastModifiedBy>
  <cp:revision>2</cp:revision>
  <cp:lastPrinted>2021-05-21T07:48:00Z</cp:lastPrinted>
  <dcterms:created xsi:type="dcterms:W3CDTF">2021-05-26T13:51:00Z</dcterms:created>
  <dcterms:modified xsi:type="dcterms:W3CDTF">2021-05-26T13:51:00Z</dcterms:modified>
</cp:coreProperties>
</file>