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BD3" w:rsidRDefault="00DF6BD3" w:rsidP="00C61A27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DF6BD3">
        <w:rPr>
          <w:sz w:val="28"/>
          <w:szCs w:val="28"/>
        </w:rPr>
        <w:t xml:space="preserve">Київський окружний адміністративний суд на виконання вимог статті 28 Закону України «Про державну службу» та пунктів 59-60 Порядку проведення конкурсу на зайняття посад державної служби, затвердженого постановою Кабінету Міністрів України від 25.03.2016 </w:t>
      </w:r>
      <w:r w:rsidR="00542221">
        <w:rPr>
          <w:sz w:val="28"/>
          <w:szCs w:val="28"/>
        </w:rPr>
        <w:t xml:space="preserve">року №246, повідомляє </w:t>
      </w:r>
      <w:r w:rsidR="00542221" w:rsidRPr="00DF6BD3">
        <w:rPr>
          <w:sz w:val="28"/>
          <w:szCs w:val="28"/>
        </w:rPr>
        <w:t>про </w:t>
      </w:r>
      <w:r w:rsidR="00542221" w:rsidRPr="00DF6BD3">
        <w:rPr>
          <w:rStyle w:val="color1"/>
          <w:sz w:val="28"/>
          <w:szCs w:val="28"/>
        </w:rPr>
        <w:t xml:space="preserve">відсутність  </w:t>
      </w:r>
      <w:r w:rsidR="00542221">
        <w:rPr>
          <w:rStyle w:val="color1"/>
          <w:sz w:val="28"/>
          <w:szCs w:val="28"/>
        </w:rPr>
        <w:t xml:space="preserve">переможців конкурсу </w:t>
      </w:r>
      <w:r w:rsidR="00542221">
        <w:rPr>
          <w:sz w:val="28"/>
          <w:szCs w:val="28"/>
        </w:rPr>
        <w:t>на зайняття вакантної</w:t>
      </w:r>
      <w:r w:rsidR="00542221" w:rsidRPr="00DF6BD3">
        <w:rPr>
          <w:sz w:val="28"/>
          <w:szCs w:val="28"/>
        </w:rPr>
        <w:t xml:space="preserve"> посад</w:t>
      </w:r>
      <w:r w:rsidR="00542221">
        <w:rPr>
          <w:sz w:val="28"/>
          <w:szCs w:val="28"/>
        </w:rPr>
        <w:t>и</w:t>
      </w:r>
      <w:r w:rsidR="00542221" w:rsidRPr="00DF6BD3">
        <w:rPr>
          <w:sz w:val="28"/>
          <w:szCs w:val="28"/>
        </w:rPr>
        <w:t xml:space="preserve"> державної служби категорії  «В» - </w:t>
      </w:r>
      <w:r w:rsidR="00C61A27">
        <w:rPr>
          <w:sz w:val="28"/>
          <w:szCs w:val="28"/>
        </w:rPr>
        <w:t>консультанта суду Відділу правової, аналітично-статистичної роботи та узагальнення судової практики (№320-89)</w:t>
      </w:r>
      <w:r w:rsidR="00542221" w:rsidRPr="00DF6BD3">
        <w:rPr>
          <w:sz w:val="28"/>
          <w:szCs w:val="28"/>
        </w:rPr>
        <w:t xml:space="preserve">, у зв’язку з неявкою кандидата на співбесіду </w:t>
      </w:r>
      <w:r w:rsidR="00542221">
        <w:rPr>
          <w:sz w:val="28"/>
          <w:szCs w:val="28"/>
        </w:rPr>
        <w:t>з керівником апарату суду.</w:t>
      </w:r>
    </w:p>
    <w:p w:rsidR="00C61A27" w:rsidRPr="00DF6BD3" w:rsidRDefault="00C61A27" w:rsidP="00C61A27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посаду консультанта суду Відділу правової, аналітично-статистичної роботи та узагальнення судової практики (№320-90) документи не подавалися.</w:t>
      </w:r>
    </w:p>
    <w:p w:rsidR="00DF6BD3" w:rsidRPr="00DF6BD3" w:rsidRDefault="00C61A27" w:rsidP="00C61A27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Вказані вакансії були оприлюднені</w:t>
      </w:r>
      <w:r w:rsidR="00DF6BD3" w:rsidRPr="00DF6BD3">
        <w:rPr>
          <w:sz w:val="28"/>
          <w:szCs w:val="28"/>
        </w:rPr>
        <w:t xml:space="preserve"> на Єдиному порталі вакансій  державної служби </w:t>
      </w:r>
      <w:r>
        <w:rPr>
          <w:rStyle w:val="color1"/>
          <w:sz w:val="28"/>
          <w:szCs w:val="28"/>
        </w:rPr>
        <w:t>31</w:t>
      </w:r>
      <w:r w:rsidR="00312935">
        <w:rPr>
          <w:rStyle w:val="color1"/>
          <w:sz w:val="28"/>
          <w:szCs w:val="28"/>
        </w:rPr>
        <w:t>.01.2022</w:t>
      </w:r>
      <w:r w:rsidR="00DF6BD3" w:rsidRPr="00DF6BD3">
        <w:rPr>
          <w:rStyle w:val="color1"/>
          <w:sz w:val="28"/>
          <w:szCs w:val="28"/>
        </w:rPr>
        <w:t xml:space="preserve"> року.</w:t>
      </w:r>
    </w:p>
    <w:p w:rsidR="00124BD1" w:rsidRPr="00DF6BD3" w:rsidRDefault="00124BD1"/>
    <w:sectPr w:rsidR="00124BD1" w:rsidRPr="00DF6BD3" w:rsidSect="00124B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F6BD3"/>
    <w:rsid w:val="00124BD1"/>
    <w:rsid w:val="00312935"/>
    <w:rsid w:val="005215B3"/>
    <w:rsid w:val="00542221"/>
    <w:rsid w:val="00C61A27"/>
    <w:rsid w:val="00DF6BD3"/>
    <w:rsid w:val="00F73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B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F6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lor1">
    <w:name w:val="color1"/>
    <w:basedOn w:val="a0"/>
    <w:rsid w:val="00DF6B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3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510</Words>
  <Characters>291</Characters>
  <Application>Microsoft Office Word</Application>
  <DocSecurity>0</DocSecurity>
  <Lines>2</Lines>
  <Paragraphs>1</Paragraphs>
  <ScaleCrop>false</ScaleCrop>
  <Company>Grizli777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tumoshenko</dc:creator>
  <cp:keywords/>
  <dc:description/>
  <cp:lastModifiedBy>tumoshenko</cp:lastModifiedBy>
  <cp:revision>5</cp:revision>
  <dcterms:created xsi:type="dcterms:W3CDTF">2021-11-12T08:47:00Z</dcterms:created>
  <dcterms:modified xsi:type="dcterms:W3CDTF">2022-02-23T11:27:00Z</dcterms:modified>
</cp:coreProperties>
</file>