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5617"/>
      </w:tblGrid>
      <w:tr w:rsidR="00194D76" w:rsidRPr="00837434" w:rsidTr="00FF3EFF">
        <w:tc>
          <w:tcPr>
            <w:tcW w:w="23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94D76" w:rsidRPr="00837434" w:rsidRDefault="00194D76" w:rsidP="00FF3EF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351">
              <w:rPr>
                <w:sz w:val="24"/>
                <w:szCs w:val="24"/>
                <w:lang w:val="uk-UA"/>
              </w:rPr>
              <w:t>Додаток  1</w:t>
            </w:r>
          </w:p>
        </w:tc>
      </w:tr>
      <w:tr w:rsidR="00194D76" w:rsidRPr="00837434" w:rsidTr="00FF3EFF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94D76" w:rsidRPr="00837434" w:rsidRDefault="00194D76" w:rsidP="00FF3EF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786"/>
            <w:bookmarkEnd w:id="0"/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94D76" w:rsidRPr="00837434" w:rsidRDefault="00194D76" w:rsidP="00194D7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ЗАТВЕРДЖЕНО</w:t>
            </w:r>
            <w:r w:rsidRPr="0083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наказом</w:t>
            </w:r>
            <w:r w:rsidRPr="0083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керівника апарату Первомайського міськрайонного суду</w:t>
            </w:r>
            <w:r w:rsidRPr="0083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3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06</w:t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10</w:t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20</w:t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 xml:space="preserve"> року</w:t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р. № </w:t>
            </w:r>
            <w:r w:rsidRPr="00837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364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</w:t>
            </w:r>
          </w:p>
        </w:tc>
      </w:tr>
    </w:tbl>
    <w:p w:rsidR="0062140D" w:rsidRPr="0062140D" w:rsidRDefault="0062140D" w:rsidP="0062140D">
      <w:pPr>
        <w:pStyle w:val="3"/>
        <w:shd w:val="clear" w:color="auto" w:fill="FFFFFF"/>
        <w:spacing w:before="405" w:after="255" w:line="450" w:lineRule="atLeast"/>
        <w:jc w:val="center"/>
        <w:rPr>
          <w:rFonts w:ascii="Arial" w:eastAsia="Times New Roman" w:hAnsi="Arial" w:cs="Arial"/>
          <w:color w:val="111111"/>
          <w:lang w:eastAsia="ru-RU"/>
        </w:rPr>
      </w:pPr>
      <w:r>
        <w:rPr>
          <w:rFonts w:ascii="Arial" w:eastAsia="Times New Roman" w:hAnsi="Arial" w:cs="Arial"/>
          <w:color w:val="0000FF"/>
          <w:lang w:val="uk-UA" w:eastAsia="ru-RU"/>
        </w:rPr>
        <w:t>Первомайський міськрайонний суд</w:t>
      </w:r>
      <w:r w:rsidRPr="0062140D">
        <w:rPr>
          <w:rFonts w:ascii="Arial" w:eastAsia="Times New Roman" w:hAnsi="Arial" w:cs="Arial"/>
          <w:color w:val="0000FF"/>
          <w:lang w:eastAsia="ru-RU"/>
        </w:rPr>
        <w:t xml:space="preserve"> </w:t>
      </w:r>
      <w:r w:rsidR="00B91178">
        <w:rPr>
          <w:rFonts w:ascii="Arial" w:eastAsia="Times New Roman" w:hAnsi="Arial" w:cs="Arial"/>
          <w:color w:val="0000FF"/>
          <w:lang w:val="uk-UA" w:eastAsia="ru-RU"/>
        </w:rPr>
        <w:t xml:space="preserve">Миколаївської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області</w:t>
      </w:r>
      <w:proofErr w:type="spellEnd"/>
      <w:r w:rsidR="00B91178">
        <w:rPr>
          <w:rFonts w:ascii="Arial" w:eastAsia="Times New Roman" w:hAnsi="Arial" w:cs="Arial"/>
          <w:color w:val="0000FF"/>
          <w:lang w:val="uk-UA" w:eastAsia="ru-RU"/>
        </w:rPr>
        <w:t xml:space="preserve">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оголошує</w:t>
      </w:r>
      <w:proofErr w:type="spellEnd"/>
      <w:r w:rsidR="00B91178">
        <w:rPr>
          <w:rFonts w:ascii="Arial" w:eastAsia="Times New Roman" w:hAnsi="Arial" w:cs="Arial"/>
          <w:color w:val="0000FF"/>
          <w:lang w:val="uk-UA" w:eastAsia="ru-RU"/>
        </w:rPr>
        <w:t xml:space="preserve">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добір</w:t>
      </w:r>
      <w:proofErr w:type="spellEnd"/>
      <w:r w:rsidRPr="0062140D">
        <w:rPr>
          <w:rFonts w:ascii="Arial" w:eastAsia="Times New Roman" w:hAnsi="Arial" w:cs="Arial"/>
          <w:color w:val="0000FF"/>
          <w:lang w:eastAsia="ru-RU"/>
        </w:rPr>
        <w:t xml:space="preserve"> на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вакантну</w:t>
      </w:r>
      <w:proofErr w:type="spellEnd"/>
      <w:r w:rsidRPr="0062140D">
        <w:rPr>
          <w:rFonts w:ascii="Arial" w:eastAsia="Times New Roman" w:hAnsi="Arial" w:cs="Arial"/>
          <w:color w:val="0000FF"/>
          <w:lang w:eastAsia="ru-RU"/>
        </w:rPr>
        <w:t xml:space="preserve"> поса</w:t>
      </w:r>
      <w:r>
        <w:rPr>
          <w:rFonts w:ascii="Arial" w:eastAsia="Times New Roman" w:hAnsi="Arial" w:cs="Arial"/>
          <w:color w:val="0000FF"/>
          <w:lang w:eastAsia="ru-RU"/>
        </w:rPr>
        <w:t xml:space="preserve">ду </w:t>
      </w:r>
      <w:proofErr w:type="spellStart"/>
      <w:r>
        <w:rPr>
          <w:rFonts w:ascii="Arial" w:eastAsia="Times New Roman" w:hAnsi="Arial" w:cs="Arial"/>
          <w:color w:val="0000FF"/>
          <w:lang w:eastAsia="ru-RU"/>
        </w:rPr>
        <w:t>державної</w:t>
      </w:r>
      <w:proofErr w:type="spellEnd"/>
      <w:r w:rsidR="00B91178">
        <w:rPr>
          <w:rFonts w:ascii="Arial" w:eastAsia="Times New Roman" w:hAnsi="Arial" w:cs="Arial"/>
          <w:color w:val="0000FF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FF"/>
          <w:lang w:eastAsia="ru-RU"/>
        </w:rPr>
        <w:t>служби</w:t>
      </w:r>
      <w:proofErr w:type="spellEnd"/>
      <w:r w:rsidR="00B91178">
        <w:rPr>
          <w:rFonts w:ascii="Arial" w:eastAsia="Times New Roman" w:hAnsi="Arial" w:cs="Arial"/>
          <w:color w:val="0000FF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FF"/>
          <w:lang w:eastAsia="ru-RU"/>
        </w:rPr>
        <w:t>категорії</w:t>
      </w:r>
      <w:proofErr w:type="spellEnd"/>
      <w:r>
        <w:rPr>
          <w:rFonts w:ascii="Arial" w:eastAsia="Times New Roman" w:hAnsi="Arial" w:cs="Arial"/>
          <w:color w:val="0000FF"/>
          <w:lang w:eastAsia="ru-RU"/>
        </w:rPr>
        <w:t xml:space="preserve"> “</w:t>
      </w:r>
      <w:r>
        <w:rPr>
          <w:rFonts w:ascii="Arial" w:eastAsia="Times New Roman" w:hAnsi="Arial" w:cs="Arial"/>
          <w:color w:val="0000FF"/>
          <w:lang w:val="uk-UA" w:eastAsia="ru-RU"/>
        </w:rPr>
        <w:t>В</w:t>
      </w:r>
      <w:r w:rsidRPr="0062140D">
        <w:rPr>
          <w:rFonts w:ascii="Arial" w:eastAsia="Times New Roman" w:hAnsi="Arial" w:cs="Arial"/>
          <w:color w:val="0000FF"/>
          <w:lang w:eastAsia="ru-RU"/>
        </w:rPr>
        <w:t xml:space="preserve">” на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період</w:t>
      </w:r>
      <w:proofErr w:type="spellEnd"/>
      <w:r w:rsidRPr="0062140D">
        <w:rPr>
          <w:rFonts w:ascii="Arial" w:eastAsia="Times New Roman" w:hAnsi="Arial" w:cs="Arial"/>
          <w:color w:val="0000FF"/>
          <w:lang w:eastAsia="ru-RU"/>
        </w:rPr>
        <w:t xml:space="preserve"> карантину шляхом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укладання</w:t>
      </w:r>
      <w:proofErr w:type="spellEnd"/>
      <w:r w:rsidR="00B91178">
        <w:rPr>
          <w:rFonts w:ascii="Arial" w:eastAsia="Times New Roman" w:hAnsi="Arial" w:cs="Arial"/>
          <w:color w:val="0000FF"/>
          <w:lang w:val="uk-UA" w:eastAsia="ru-RU"/>
        </w:rPr>
        <w:t xml:space="preserve"> </w:t>
      </w:r>
      <w:proofErr w:type="spellStart"/>
      <w:r w:rsidRPr="0062140D">
        <w:rPr>
          <w:rFonts w:ascii="Arial" w:eastAsia="Times New Roman" w:hAnsi="Arial" w:cs="Arial"/>
          <w:color w:val="0000FF"/>
          <w:lang w:eastAsia="ru-RU"/>
        </w:rPr>
        <w:t>котракту</w:t>
      </w:r>
      <w:proofErr w:type="spellEnd"/>
    </w:p>
    <w:p w:rsidR="0062140D" w:rsidRDefault="00A62A78" w:rsidP="0062140D">
      <w:pPr>
        <w:spacing w:after="0" w:line="240" w:lineRule="auto"/>
        <w:rPr>
          <w:rFonts w:ascii="HelveticaNeueCyr-Roman" w:eastAsia="Times New Roman" w:hAnsi="HelveticaNeueCyr-Roman" w:cs="Times New Roman"/>
          <w:sz w:val="24"/>
          <w:szCs w:val="24"/>
          <w:lang w:eastAsia="ru-RU"/>
        </w:rPr>
      </w:pPr>
      <w:r w:rsidRPr="00A62A78">
        <w:rPr>
          <w:rFonts w:ascii="HelveticaNeueCyr-Roman" w:eastAsia="Times New Roman" w:hAnsi="HelveticaNeueCyr-Roman" w:cs="Times New Roman"/>
          <w:sz w:val="24"/>
          <w:szCs w:val="24"/>
          <w:lang w:eastAsia="ru-RU"/>
        </w:rPr>
        <w:t> </w:t>
      </w:r>
    </w:p>
    <w:tbl>
      <w:tblPr>
        <w:tblW w:w="93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0"/>
        <w:gridCol w:w="4968"/>
      </w:tblGrid>
      <w:tr w:rsidR="0062140D" w:rsidRPr="0062140D" w:rsidTr="0062140D">
        <w:tc>
          <w:tcPr>
            <w:tcW w:w="4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62140D" w:rsidRPr="0062140D" w:rsidRDefault="0062140D" w:rsidP="0062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</w:pPr>
            <w:proofErr w:type="spellStart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Назва</w:t>
            </w:r>
            <w:proofErr w:type="spellEnd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 xml:space="preserve"> та </w:t>
            </w:r>
            <w:proofErr w:type="spellStart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категорія</w:t>
            </w:r>
            <w:proofErr w:type="spellEnd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 xml:space="preserve"> посади, </w:t>
            </w:r>
            <w:proofErr w:type="spellStart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стосовноякоїприйняторішення</w:t>
            </w:r>
            <w:proofErr w:type="spellEnd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 xml:space="preserve"> про </w:t>
            </w:r>
            <w:proofErr w:type="spellStart"/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необхідністьпризначення</w:t>
            </w:r>
            <w:proofErr w:type="spellEnd"/>
          </w:p>
        </w:tc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62140D" w:rsidRPr="0062140D" w:rsidRDefault="0062140D" w:rsidP="00621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</w:pPr>
            <w:r>
              <w:rPr>
                <w:rFonts w:ascii="HelveticaNeueCyr-Roman" w:eastAsia="Times New Roman" w:hAnsi="HelveticaNeueCyr-Roman" w:cs="Times New Roman"/>
                <w:sz w:val="24"/>
                <w:szCs w:val="24"/>
                <w:lang w:val="uk-UA" w:eastAsia="ru-RU"/>
              </w:rPr>
              <w:t xml:space="preserve">секретар судового засідання </w:t>
            </w:r>
            <w:proofErr w:type="spellStart"/>
            <w:r w:rsidRPr="00A62A78">
              <w:rPr>
                <w:rFonts w:ascii="HelveticaNeueCyr-Roman" w:eastAsia="Times New Roman" w:hAnsi="HelveticaNeueCyr-Roman" w:cs="Times New Roman"/>
                <w:sz w:val="24"/>
                <w:szCs w:val="24"/>
                <w:lang w:eastAsia="ru-RU"/>
              </w:rPr>
              <w:t>Первомайськогоміськрайонного</w:t>
            </w:r>
            <w:proofErr w:type="spellEnd"/>
            <w:r w:rsidRPr="00A62A78">
              <w:rPr>
                <w:rFonts w:ascii="HelveticaNeueCyr-Roman" w:eastAsia="Times New Roman" w:hAnsi="HelveticaNeueCyr-Roman" w:cs="Times New Roman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A62A78">
              <w:rPr>
                <w:rFonts w:ascii="HelveticaNeueCyr-Roman" w:eastAsia="Times New Roman" w:hAnsi="HelveticaNeueCyr-Roman" w:cs="Times New Roman"/>
                <w:sz w:val="24"/>
                <w:szCs w:val="24"/>
                <w:lang w:eastAsia="ru-RU"/>
              </w:rPr>
              <w:t>Миколаївськоїобласті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категорія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val="uk-UA" w:eastAsia="ru-RU"/>
              </w:rPr>
              <w:t>В</w:t>
            </w:r>
            <w:r w:rsidRPr="0062140D">
              <w:rPr>
                <w:rFonts w:ascii="Times New Roman" w:eastAsia="Times New Roman" w:hAnsi="Times New Roman" w:cs="Times New Roman"/>
                <w:color w:val="222222"/>
                <w:sz w:val="23"/>
                <w:szCs w:val="23"/>
                <w:lang w:eastAsia="ru-RU"/>
              </w:rPr>
              <w:t>»</w:t>
            </w:r>
          </w:p>
        </w:tc>
      </w:tr>
    </w:tbl>
    <w:p w:rsidR="00A62A78" w:rsidRPr="0062140D" w:rsidRDefault="00A62A78" w:rsidP="0062140D">
      <w:pPr>
        <w:spacing w:after="0" w:line="240" w:lineRule="auto"/>
        <w:jc w:val="center"/>
        <w:rPr>
          <w:rFonts w:ascii="HelveticaNeueCyr-Roman" w:eastAsia="Times New Roman" w:hAnsi="HelveticaNeueCyr-Roman" w:cs="Times New Roman"/>
          <w:sz w:val="24"/>
          <w:szCs w:val="24"/>
          <w:lang w:eastAsia="ru-RU"/>
        </w:rPr>
      </w:pP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7"/>
        <w:gridCol w:w="7980"/>
      </w:tblGrid>
      <w:tr w:rsidR="00A62A78" w:rsidRPr="00A62A78" w:rsidTr="004F1EC0">
        <w:tc>
          <w:tcPr>
            <w:tcW w:w="9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A62A78" w:rsidP="00A62A78">
            <w:pPr>
              <w:spacing w:after="150" w:line="240" w:lineRule="auto"/>
              <w:jc w:val="center"/>
              <w:textAlignment w:val="baseline"/>
              <w:divId w:val="5777166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Загальніумови</w:t>
            </w:r>
            <w:proofErr w:type="spellEnd"/>
          </w:p>
        </w:tc>
      </w:tr>
      <w:tr w:rsidR="00A62A78" w:rsidRPr="00A62A78" w:rsidTr="004F1EC0">
        <w:tc>
          <w:tcPr>
            <w:tcW w:w="4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A62A78" w:rsidP="00A62A78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Посадовіобов’язки</w:t>
            </w:r>
            <w:proofErr w:type="spellEnd"/>
          </w:p>
        </w:tc>
        <w:tc>
          <w:tcPr>
            <w:tcW w:w="5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Секретар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засіданняздійснюєсудовівиклики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повідомленняучасників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процесу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справах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матеріалах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якізнаходяться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провадженнісудді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надсилаєрозпорядження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викликприсяжних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(за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необхідності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).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2.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Оформляє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разіприйняття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рішення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призначеннязахисникавідповідніповідомленнядо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центру з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наданнябезоплатноївторинноїдопомоги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АвтономнійРеспубліціКрим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областях,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містахКиєві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Севастополі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3.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разіприйняття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рішення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залученняперекладачавідповідніповідомлення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викликперекладача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4.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разіприйняття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рішення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накладенняарешту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на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майнообвинуваченогокопіюухваликомпетентним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органам для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відома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виконання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5.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разіприйняття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рішення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змінузапобіжного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заходу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надсилаєкопіюухваликомпетентним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органам для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відома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виконання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6.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разіухиленняобвинуваченоговід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суду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оголошенняйогорозшукуабо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разізахворюванняобвинуваченого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на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психічнучиіншутяжкутривалу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хворобу, яка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виключаєйого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участь у судовому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провадженні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постановлення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відповідноїухвали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: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органіввнутрішніх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копіюухвали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зупиненняпровадження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справі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для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організаціїрозшукуобвинуваченого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(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якщопровадження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справізупинено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розшукуобвинуваченого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);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надсилаєучасникам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провадженняповідомлення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зупиненняпровадження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справі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порядку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інформування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7.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разіприйняттярішення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звернення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поданнямдо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судуапеляційноїінстанції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для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вирішенняпитання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направленнякримінальногопровадження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 одного суду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іншого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-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інформуєсторони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іншихучасниківкримінальногопровадження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Якщообвинуваченийтримаєтьсяпідвартою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надсилаєадміністраціїмісцяув'язненняскріпленевідбиткомгербової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печатки суду (за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підписомсудді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)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повідомлення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перерахуванняобвинуваченого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відповідним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апеляційноїінстанції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8.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разіприйняття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рішення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повернення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прокурору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обвинувального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акта,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клопотання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застосуванняпримусовихзаходівмедичногоабовиховного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характеру,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якщо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вони не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відповідаютьвимогам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 КПК -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невідкладновручає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(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направляє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)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копіюухвалиучасникамкримінальногопровадження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9.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Здійснюєоформлення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заявок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органівнаціональноїполіції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адміністраціймісцьпопередньогоув’язнення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доставку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судузатриманих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обвинувачених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засуджених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готуєкопіївідповіднихсудовихрішень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10.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Забезпечуєформування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оприлюдненнясписків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призначених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розгляду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11.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Здійснюєперевіркуосіб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яківикликані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судовезасідання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зазначає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на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судовихповістках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час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перебування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особи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суді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12.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Перевіряєприсутність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і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з’ясовуєвідсутністьосіб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викликанихдо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суду,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доповідає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цеголовуючомусудді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13.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Забезпечуєфіксування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процесу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(судового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засідання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) за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допомогоютехнічнихзасобів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14.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Здійснюєпоточний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контроль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якості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звуку і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відео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контроль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працездатностітехнічнихзасобіввідеозапису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шляхом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спостереження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за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їхроботоюпід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час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відеоконференції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15.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Веде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журнал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засідання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протокол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засідання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16.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разівідсутності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судового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розпорядника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судовому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засіданнівиконуєйогофункції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17. Вносить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достовірнівідомості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Автоматизованоїсистемидокументообігу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відповідно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наданихйому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прав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функціональнихобов’язків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про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розгляд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матеріалів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якізнаходяться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провадженнісудді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18.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Виготовляєкопіїсудовихрішеньу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справах,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якізнаходяться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в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провадженнісудді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направляє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сторонам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іншим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особам,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є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учасниками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справі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19.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Готуєвиконавчілистиу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справах, за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якимипередбаченонегайневиконання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>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20.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Оформлюєматеріализакінченихсудових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щоперебувають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у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провадженнісудді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та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здійснюєїх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передачу до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канцелярії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суду.</w:t>
            </w:r>
          </w:p>
          <w:p w:rsidR="00A62A78" w:rsidRDefault="00A62A78" w:rsidP="00A62A78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3A3A3A"/>
              </w:rPr>
              <w:t xml:space="preserve">21.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Виконуєіншідорученнясудді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, </w:t>
            </w:r>
            <w:proofErr w:type="spellStart"/>
            <w:r>
              <w:rPr>
                <w:rFonts w:ascii="HelveticaNeueCyr-Roman" w:hAnsi="HelveticaNeueCyr-Roman"/>
                <w:color w:val="3A3A3A"/>
              </w:rPr>
              <w:t>щостосуютьсяорганізаціїрозглядусудових</w:t>
            </w:r>
            <w:proofErr w:type="spellEnd"/>
            <w:r>
              <w:rPr>
                <w:rFonts w:ascii="HelveticaNeueCyr-Roman" w:hAnsi="HelveticaNeueCyr-Roman"/>
                <w:color w:val="3A3A3A"/>
              </w:rPr>
              <w:t xml:space="preserve"> справ.</w:t>
            </w:r>
          </w:p>
          <w:p w:rsidR="00A62A78" w:rsidRPr="00A62A78" w:rsidRDefault="00A62A78" w:rsidP="00A6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2A78" w:rsidRPr="00A62A78" w:rsidTr="004F1EC0">
        <w:tc>
          <w:tcPr>
            <w:tcW w:w="4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A62A78" w:rsidP="00A62A78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Умови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оплати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5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A62A78" w:rsidP="004F4B7A">
            <w:pPr>
              <w:spacing w:after="15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посадовий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оклад – </w:t>
            </w:r>
            <w:r w:rsidR="004F4B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4250</w:t>
            </w: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грн., надбавка за ранг державного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службовця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надбавка за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вислугуроків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премія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разівстановлення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2A78" w:rsidRPr="00A62A78" w:rsidTr="004F1EC0">
        <w:tc>
          <w:tcPr>
            <w:tcW w:w="4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A62A78" w:rsidP="00A62A78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строковістьчибезстроковістьпризначенняна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посаду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40DB" w:rsidRPr="00AB40DB" w:rsidRDefault="00AB40DB" w:rsidP="00AB40DB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Строкове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шляхом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контракту про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проходженнядержавноїслужби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періоддії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карантину,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установленогоКабінетомМіністрівУкраїни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метою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запобіганняпоширенню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територіїУкраїнигостроїреспіраторноїхвороби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COVID-19,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спричиненоїкоронавірусом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SARS-CoV-2, та до дня визначеннясуб’єктомпризначенняабокерівникомдержавноїслужбипереможця (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переможців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конкурсу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40DB" w:rsidRPr="00AB40DB" w:rsidRDefault="00AB40DB" w:rsidP="00AB40DB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Граничний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строк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перебування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 на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зазначенійпосаді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 не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більшедвохмісяцівпіслявідміни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карантину,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встановленогоКабінетомМіністрівУкраїни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метою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запобіганняпоширенню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територіїУкраїнигостроїреспіраторноїхвороби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COVID-19, </w:t>
            </w:r>
            <w:proofErr w:type="spellStart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спричиненоїкоронавірусом</w:t>
            </w:r>
            <w:proofErr w:type="spellEnd"/>
            <w:r w:rsidRPr="00AB4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SARS-CoV-2.</w:t>
            </w:r>
          </w:p>
          <w:p w:rsidR="00A62A78" w:rsidRPr="00A62A78" w:rsidRDefault="00A62A78" w:rsidP="00A6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A78" w:rsidRPr="00A62A78" w:rsidTr="004F1EC0">
        <w:tc>
          <w:tcPr>
            <w:tcW w:w="4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Перелікінформації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необхідної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вакантну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посаду, в тому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форма, адресат та строк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їїподання</w:t>
            </w:r>
            <w:proofErr w:type="spellEnd"/>
          </w:p>
        </w:tc>
        <w:tc>
          <w:tcPr>
            <w:tcW w:w="5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Особа, яка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бажаєвзяти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участь 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доборі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вакантну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посаду,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подаєтакуінформацію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вакансійдержавноїслужби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заявуіззазначеннямосновнихмотивівщодозайняття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за формою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додатком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до Порядку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посади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державноїслужби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періоддії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карантину,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установленого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метою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запобіганняпоширенню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територіїУкраїнигостроїреспіраторноїхвороби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COVID-19,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спричиненоїкоронавірусом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SARS-CoV-2,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затвердженогопостановоюКабінетуМіністрівУкраїнивід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квітня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 № 290 (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Порядок);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 резюме за формою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додатком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до Порядку;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заяву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якійповідомляє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застосовуються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заборони,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визначенічастиноютретьоюабо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четвертою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Закону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очищеннявлади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та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надаєзгоду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проходженняперевірки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оприлюдненнявідомостейстосовнонеївідповідно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зазначеного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Закону.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Особа, яка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виявилабажаннявзяти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участь 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доборі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вакантну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посаду,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можеподаватидодатковуінформацію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підтверджуєвідповідністьвстановленим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оголошеннівимогам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зокремастосовнодосвідуроботи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професійних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компетентностей,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репутації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(характеристики,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рекомендації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науковіпублікаціїтощо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Первомайський міськрайонний суд.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доборіподаєтьсядо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="00194D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17.00 год. 12жовт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</w:t>
            </w:r>
            <w:r w:rsidR="00194D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включно </w:t>
            </w:r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портал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вакансійдержавноїслужби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92DD9" w:rsidRPr="00F92DD9" w:rsidRDefault="00F92DD9" w:rsidP="00F92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Проведенняспівбесіди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особами,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яківиявилибажаннявзяти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участь у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доборі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можепроводитисядистанційно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режимівідеоконференції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(час та дата </w:t>
            </w:r>
            <w:proofErr w:type="spellStart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будутьповідомленідодатково</w:t>
            </w:r>
            <w:proofErr w:type="spellEnd"/>
            <w:r w:rsidRPr="00F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62A78" w:rsidRPr="00A62A78" w:rsidRDefault="00A62A78" w:rsidP="00272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A78" w:rsidRPr="00A62A78" w:rsidTr="004F1EC0">
        <w:tc>
          <w:tcPr>
            <w:tcW w:w="4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6B2B" w:rsidRPr="00C66B2B" w:rsidRDefault="00C66B2B" w:rsidP="00C66B2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66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Місце, час та дата початку </w:t>
            </w:r>
          </w:p>
          <w:p w:rsidR="00A62A78" w:rsidRPr="00A62A78" w:rsidRDefault="00C66B2B" w:rsidP="00C66B2B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r w:rsidRPr="00C66B2B">
              <w:rPr>
                <w:rFonts w:eastAsiaTheme="minorEastAsia"/>
                <w:bCs/>
                <w:lang w:val="uk-UA" w:eastAsia="ru-RU"/>
              </w:rPr>
              <w:t xml:space="preserve"> конкурсу: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E87380" w:rsidRDefault="00AE5D9C" w:rsidP="00A6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15жовт</w:t>
            </w:r>
            <w:proofErr w:type="spellStart"/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ня</w:t>
            </w:r>
            <w:proofErr w:type="spellEnd"/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20</w:t>
            </w:r>
            <w:r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20</w:t>
            </w:r>
            <w:r w:rsidR="00081B05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року о </w:t>
            </w:r>
            <w:r w:rsidR="00081B05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0</w:t>
            </w:r>
            <w:r w:rsidR="00272032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9</w:t>
            </w:r>
            <w:r w:rsidR="00081B05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:00</w:t>
            </w:r>
            <w:r w:rsidR="00272032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год.</w:t>
            </w:r>
            <w:r w:rsidR="00081B05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="00081B05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адресою</w:t>
            </w:r>
            <w:proofErr w:type="spellEnd"/>
            <w:r w:rsidR="00081B05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 </w:t>
            </w:r>
            <w:proofErr w:type="spellStart"/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DFBF5"/>
                <w:lang w:eastAsia="ru-RU"/>
              </w:rPr>
              <w:t>м.Первомайськвул</w:t>
            </w:r>
            <w:proofErr w:type="spellEnd"/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DFBF5"/>
                <w:lang w:eastAsia="ru-RU"/>
              </w:rPr>
              <w:t xml:space="preserve">. </w:t>
            </w:r>
            <w:proofErr w:type="spellStart"/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DFBF5"/>
                <w:lang w:eastAsia="ru-RU"/>
              </w:rPr>
              <w:t>ІванаВиговського</w:t>
            </w:r>
            <w:proofErr w:type="spellEnd"/>
            <w:r w:rsidR="00A62A78" w:rsidRPr="00E873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DFBF5"/>
                <w:lang w:eastAsia="ru-RU"/>
              </w:rPr>
              <w:t>, 18</w:t>
            </w:r>
          </w:p>
          <w:p w:rsidR="00A62A78" w:rsidRPr="00A62A78" w:rsidRDefault="00A62A78" w:rsidP="00A6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</w:p>
        </w:tc>
      </w:tr>
      <w:tr w:rsidR="00A62A78" w:rsidRPr="00A62A78" w:rsidTr="004F1EC0">
        <w:tc>
          <w:tcPr>
            <w:tcW w:w="4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A62A78" w:rsidP="00A62A78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по</w:t>
            </w:r>
            <w:r w:rsidR="002720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номер телефону та адреса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електронноїпошти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особи, яка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надаєдодатковуінформацію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питаньпроведення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</w:t>
            </w:r>
          </w:p>
        </w:tc>
        <w:tc>
          <w:tcPr>
            <w:tcW w:w="5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A78" w:rsidRPr="00A62A78" w:rsidRDefault="0073448C" w:rsidP="00A6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Заступник керівника апарату  </w:t>
            </w:r>
            <w:r w:rsidR="00A62A78"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A62A78" w:rsidRPr="00A62A78" w:rsidRDefault="00A62A78" w:rsidP="00A6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Первомайськогоміськрайонного</w:t>
            </w:r>
            <w:proofErr w:type="spellEnd"/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суду                </w:t>
            </w:r>
          </w:p>
          <w:p w:rsidR="00A62A78" w:rsidRPr="00A62A78" w:rsidRDefault="00A62A78" w:rsidP="00A6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7344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Паламарчук Тамара Володимирівна</w:t>
            </w:r>
          </w:p>
          <w:p w:rsidR="00A62A78" w:rsidRPr="00A62A78" w:rsidRDefault="00A62A78" w:rsidP="00A6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(05161)4-26-20,</w:t>
            </w:r>
          </w:p>
          <w:p w:rsidR="00A62A78" w:rsidRPr="00A62A78" w:rsidRDefault="00A62A78" w:rsidP="00A6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inbox@pmm.mk.court.gov.ua</w:t>
            </w:r>
          </w:p>
        </w:tc>
      </w:tr>
    </w:tbl>
    <w:p w:rsidR="004F1EC0" w:rsidRDefault="004F1EC0" w:rsidP="00A62A78">
      <w:pPr>
        <w:shd w:val="clear" w:color="auto" w:fill="FFFFFF"/>
        <w:spacing w:after="0" w:line="240" w:lineRule="auto"/>
        <w:jc w:val="both"/>
        <w:textAlignment w:val="baseline"/>
        <w:rPr>
          <w:rFonts w:ascii="HelveticaNeueCyr-Roman" w:eastAsia="Times New Roman" w:hAnsi="HelveticaNeueCyr-Roman" w:cs="Times New Roman"/>
          <w:sz w:val="24"/>
          <w:szCs w:val="24"/>
          <w:lang w:eastAsia="ru-RU"/>
        </w:rPr>
      </w:pPr>
    </w:p>
    <w:p w:rsidR="004F1EC0" w:rsidRDefault="004F1EC0" w:rsidP="004F1EC0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F1EC0" w:rsidRPr="008129E1" w:rsidRDefault="004F1EC0" w:rsidP="004F1EC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8129E1">
        <w:rPr>
          <w:b/>
          <w:bCs/>
          <w:sz w:val="28"/>
          <w:szCs w:val="28"/>
          <w:lang w:val="uk-UA"/>
        </w:rPr>
        <w:t>Кваліфікаційні вимоги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292"/>
      </w:tblGrid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>1. Освіта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D40D09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 w:rsidRPr="00694479">
              <w:rPr>
                <w:bCs/>
                <w:lang w:val="uk-UA"/>
              </w:rPr>
              <w:t>Вища</w:t>
            </w:r>
            <w:r w:rsidR="00D40D09">
              <w:rPr>
                <w:bCs/>
                <w:lang w:val="uk-UA"/>
              </w:rPr>
              <w:t xml:space="preserve"> освіта ступеня не нижче молодшого бакалавраабо</w:t>
            </w:r>
            <w:r>
              <w:rPr>
                <w:bCs/>
                <w:lang w:val="uk-UA"/>
              </w:rPr>
              <w:t>бакалавра,</w:t>
            </w:r>
            <w:r w:rsidRPr="00454910">
              <w:rPr>
                <w:b/>
                <w:bCs/>
                <w:lang w:val="uk-UA"/>
              </w:rPr>
              <w:t>спеціальність «правознавство»</w:t>
            </w:r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>2. Досвід роботи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Без вимог до досвіду роботи</w:t>
            </w:r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>3. Володіння державною мовою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>Вільне</w:t>
            </w:r>
            <w:r>
              <w:rPr>
                <w:bCs/>
                <w:lang w:val="uk-UA"/>
              </w:rPr>
              <w:t xml:space="preserve"> володіння державною мовою</w:t>
            </w:r>
          </w:p>
        </w:tc>
      </w:tr>
    </w:tbl>
    <w:p w:rsidR="004F1EC0" w:rsidRDefault="004F1EC0" w:rsidP="004F1EC0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:rsidR="004F1EC0" w:rsidRPr="008129E1" w:rsidRDefault="004F1EC0" w:rsidP="004F1EC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8129E1">
        <w:rPr>
          <w:b/>
          <w:bCs/>
          <w:sz w:val="28"/>
          <w:szCs w:val="28"/>
          <w:lang w:val="uk-UA"/>
        </w:rPr>
        <w:t>Вимоги до компетентності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400"/>
      </w:tblGrid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A4254B" w:rsidRDefault="004F1EC0" w:rsidP="0034632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A4254B">
              <w:rPr>
                <w:b/>
                <w:bCs/>
                <w:lang w:val="uk-UA"/>
              </w:rPr>
              <w:t>Вимога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A4254B" w:rsidRDefault="004F1EC0" w:rsidP="0034632E">
            <w:pPr>
              <w:pStyle w:val="a3"/>
              <w:spacing w:before="0" w:beforeAutospacing="0" w:after="0" w:afterAutospacing="0"/>
              <w:jc w:val="center"/>
              <w:rPr>
                <w:b/>
                <w:color w:val="303030"/>
                <w:shd w:val="clear" w:color="auto" w:fill="FFFFFF"/>
                <w:lang w:val="uk-UA"/>
              </w:rPr>
            </w:pPr>
            <w:r w:rsidRPr="00A4254B">
              <w:rPr>
                <w:b/>
                <w:color w:val="303030"/>
                <w:shd w:val="clear" w:color="auto" w:fill="FFFFFF"/>
                <w:lang w:val="uk-UA"/>
              </w:rPr>
              <w:t>Компоненти вимоги</w:t>
            </w:r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 xml:space="preserve">1. </w:t>
            </w:r>
            <w:r>
              <w:rPr>
                <w:bCs/>
                <w:lang w:val="uk-UA"/>
              </w:rPr>
              <w:t>Уміння працювати з комп’ютером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7111E3" w:rsidRDefault="004F1EC0" w:rsidP="0034632E">
            <w:pPr>
              <w:pStyle w:val="a3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color w:val="303030"/>
                <w:shd w:val="clear" w:color="auto" w:fill="FFFFFF"/>
                <w:lang w:val="uk-UA"/>
              </w:rPr>
              <w:t>Вміння використовувати комп’ютерне обладнання, програмне забезпечення та офісну техніку;</w:t>
            </w:r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 Необхідні ділові якості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A4254B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2A2928"/>
                <w:shd w:val="clear" w:color="auto" w:fill="FFFFFF"/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 xml:space="preserve">- </w:t>
            </w:r>
            <w:proofErr w:type="spellStart"/>
            <w:r w:rsidRPr="007C0B20">
              <w:rPr>
                <w:color w:val="2A2928"/>
                <w:shd w:val="clear" w:color="auto" w:fill="FFFFFF"/>
              </w:rPr>
              <w:t>вміння</w:t>
            </w:r>
            <w:r>
              <w:rPr>
                <w:color w:val="2A2928"/>
                <w:shd w:val="clear" w:color="auto" w:fill="FFFFFF"/>
              </w:rPr>
              <w:t>розподіляти</w:t>
            </w:r>
            <w:proofErr w:type="spellEnd"/>
            <w:r>
              <w:rPr>
                <w:color w:val="2A2928"/>
                <w:shd w:val="clear" w:color="auto" w:fill="FFFFFF"/>
              </w:rPr>
              <w:t xml:space="preserve"> роботу</w:t>
            </w:r>
            <w:r>
              <w:rPr>
                <w:color w:val="2A2928"/>
                <w:shd w:val="clear" w:color="auto" w:fill="FFFFFF"/>
                <w:lang w:val="uk-UA"/>
              </w:rPr>
              <w:t>;</w:t>
            </w:r>
          </w:p>
          <w:p w:rsidR="004F1EC0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2A2928"/>
                <w:shd w:val="clear" w:color="auto" w:fill="FFFFFF"/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 xml:space="preserve">- </w:t>
            </w:r>
            <w:proofErr w:type="spellStart"/>
            <w:r w:rsidRPr="007C0B20">
              <w:rPr>
                <w:color w:val="2A2928"/>
                <w:shd w:val="clear" w:color="auto" w:fill="FFFFFF"/>
              </w:rPr>
              <w:t>уміннядотримуватисьсубординації</w:t>
            </w:r>
            <w:proofErr w:type="spellEnd"/>
            <w:r>
              <w:rPr>
                <w:color w:val="2A2928"/>
                <w:shd w:val="clear" w:color="auto" w:fill="FFFFFF"/>
                <w:lang w:val="uk-UA"/>
              </w:rPr>
              <w:t>;</w:t>
            </w:r>
          </w:p>
          <w:p w:rsidR="004F1EC0" w:rsidRPr="001C5C97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303030"/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>- оперативність.</w:t>
            </w:r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 Необхідні особисті якості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2A2928"/>
                <w:shd w:val="clear" w:color="auto" w:fill="FFFFFF"/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>- порядність;</w:t>
            </w:r>
          </w:p>
          <w:p w:rsidR="004F1EC0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2A2928"/>
                <w:shd w:val="clear" w:color="auto" w:fill="FFFFFF"/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>- дисциплінованість;</w:t>
            </w:r>
          </w:p>
          <w:p w:rsidR="004F1EC0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2A2928"/>
                <w:shd w:val="clear" w:color="auto" w:fill="FFFFFF"/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>- відповідальність.</w:t>
            </w:r>
          </w:p>
          <w:p w:rsidR="004F1EC0" w:rsidRPr="007C0B20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303030"/>
                <w:lang w:val="uk-UA"/>
              </w:rPr>
            </w:pPr>
          </w:p>
        </w:tc>
      </w:tr>
      <w:tr w:rsidR="004F1EC0" w:rsidRPr="00694479" w:rsidTr="00D86921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4F1EC0" w:rsidRPr="00694479" w:rsidRDefault="004F1EC0" w:rsidP="0034632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bookmarkStart w:id="1" w:name="_GoBack"/>
            <w:r w:rsidRPr="00694479">
              <w:rPr>
                <w:b/>
                <w:bCs/>
                <w:sz w:val="28"/>
                <w:szCs w:val="28"/>
                <w:lang w:val="uk-UA"/>
              </w:rPr>
              <w:t>Професійні знання</w:t>
            </w:r>
            <w:bookmarkEnd w:id="1"/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>1. Знання законодавства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694479">
              <w:rPr>
                <w:bCs/>
                <w:lang w:val="uk-UA"/>
              </w:rPr>
              <w:t>Конституція України</w:t>
            </w:r>
          </w:p>
          <w:p w:rsidR="004F1EC0" w:rsidRPr="00694479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694479">
              <w:rPr>
                <w:bCs/>
                <w:lang w:val="uk-UA"/>
              </w:rPr>
              <w:t>Закон України «Про державну службу»</w:t>
            </w:r>
          </w:p>
          <w:p w:rsidR="004F1EC0" w:rsidRPr="00694479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rPr>
                <w:bCs/>
                <w:lang w:val="uk-UA"/>
              </w:rPr>
              <w:t xml:space="preserve">- </w:t>
            </w:r>
            <w:r w:rsidRPr="00694479">
              <w:rPr>
                <w:bCs/>
                <w:lang w:val="uk-UA"/>
              </w:rPr>
              <w:t>Закон України «Про запобігання корупції»</w:t>
            </w:r>
            <w:r>
              <w:t xml:space="preserve">       </w:t>
            </w:r>
          </w:p>
        </w:tc>
      </w:tr>
      <w:tr w:rsidR="004F1EC0" w:rsidRPr="00694479" w:rsidTr="00D8692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Pr="00694479" w:rsidRDefault="004F1EC0" w:rsidP="0034632E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694479">
              <w:rPr>
                <w:bCs/>
                <w:lang w:val="uk-UA"/>
              </w:rPr>
              <w:t>2. Знання спеціального законодавства, що пов’язане із завданнями та змістом роботи державного службовця до посадової інструкції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C0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303030"/>
                <w:lang w:val="uk-UA"/>
              </w:rPr>
            </w:pPr>
            <w:r>
              <w:rPr>
                <w:color w:val="303030"/>
                <w:lang w:val="uk-UA"/>
              </w:rPr>
              <w:t>- Закон України «Про судоустрій і статус суддів»</w:t>
            </w:r>
          </w:p>
          <w:p w:rsidR="004F1EC0" w:rsidRPr="00694479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303030"/>
                <w:lang w:val="uk-UA"/>
              </w:rPr>
            </w:pPr>
            <w:r>
              <w:rPr>
                <w:color w:val="303030"/>
                <w:lang w:val="uk-UA"/>
              </w:rPr>
              <w:t xml:space="preserve">- </w:t>
            </w:r>
            <w:r w:rsidR="001B37CA">
              <w:rPr>
                <w:color w:val="303030"/>
              </w:rPr>
              <w:t xml:space="preserve">КПК </w:t>
            </w:r>
            <w:r w:rsidR="001B37CA">
              <w:rPr>
                <w:color w:val="303030"/>
                <w:lang w:val="uk-UA"/>
              </w:rPr>
              <w:t>України; ЦПК України; Кримінальний кодекс України; Цивільний кодекс України; КАСУ</w:t>
            </w:r>
          </w:p>
          <w:p w:rsidR="004F1EC0" w:rsidRPr="00694479" w:rsidRDefault="004F1EC0" w:rsidP="0034632E">
            <w:pPr>
              <w:pStyle w:val="listparagraphcxspmiddle"/>
              <w:shd w:val="clear" w:color="auto" w:fill="FFFFFF"/>
              <w:spacing w:before="0" w:beforeAutospacing="0" w:after="0" w:afterAutospacing="0"/>
              <w:rPr>
                <w:color w:val="303030"/>
                <w:lang w:val="uk-UA"/>
              </w:rPr>
            </w:pPr>
            <w:r>
              <w:rPr>
                <w:color w:val="303030"/>
                <w:lang w:val="uk-UA"/>
              </w:rPr>
              <w:t xml:space="preserve">- </w:t>
            </w:r>
            <w:r w:rsidRPr="00694479">
              <w:rPr>
                <w:color w:val="303030"/>
                <w:lang w:val="uk-UA"/>
              </w:rPr>
              <w:t>Інструкція з діловодства в господарських судах</w:t>
            </w:r>
            <w:r>
              <w:rPr>
                <w:color w:val="303030"/>
                <w:lang w:val="uk-UA"/>
              </w:rPr>
              <w:t xml:space="preserve"> України</w:t>
            </w:r>
          </w:p>
        </w:tc>
      </w:tr>
    </w:tbl>
    <w:p w:rsidR="004F1EC0" w:rsidRDefault="004F1EC0" w:rsidP="004F1EC0"/>
    <w:p w:rsidR="00A62A78" w:rsidRPr="00A62A78" w:rsidRDefault="00A62A78" w:rsidP="00A62A78">
      <w:pPr>
        <w:shd w:val="clear" w:color="auto" w:fill="FFFFFF"/>
        <w:spacing w:after="0" w:line="240" w:lineRule="auto"/>
        <w:jc w:val="both"/>
        <w:textAlignment w:val="baseline"/>
        <w:rPr>
          <w:rFonts w:ascii="HelveticaNeueCyr-Roman" w:eastAsia="Times New Roman" w:hAnsi="HelveticaNeueCyr-Roman" w:cs="Times New Roman"/>
          <w:sz w:val="24"/>
          <w:szCs w:val="24"/>
          <w:lang w:eastAsia="ru-RU"/>
        </w:rPr>
      </w:pPr>
      <w:r w:rsidRPr="00A62A78">
        <w:rPr>
          <w:rFonts w:ascii="HelveticaNeueCyr-Roman" w:eastAsia="Times New Roman" w:hAnsi="HelveticaNeueCyr-Roman" w:cs="Times New Roman"/>
          <w:sz w:val="24"/>
          <w:szCs w:val="24"/>
          <w:lang w:eastAsia="ru-RU"/>
        </w:rPr>
        <w:t> </w:t>
      </w:r>
    </w:p>
    <w:p w:rsidR="009D2509" w:rsidRDefault="009D2509"/>
    <w:sectPr w:rsidR="009D2509" w:rsidSect="0090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42"/>
    <w:rsid w:val="00081B05"/>
    <w:rsid w:val="00194D76"/>
    <w:rsid w:val="001B37CA"/>
    <w:rsid w:val="00272032"/>
    <w:rsid w:val="00492D25"/>
    <w:rsid w:val="004F1EC0"/>
    <w:rsid w:val="004F4B7A"/>
    <w:rsid w:val="005533FD"/>
    <w:rsid w:val="0055433E"/>
    <w:rsid w:val="00562C31"/>
    <w:rsid w:val="005748F3"/>
    <w:rsid w:val="0062140D"/>
    <w:rsid w:val="0062358B"/>
    <w:rsid w:val="006B6490"/>
    <w:rsid w:val="0073448C"/>
    <w:rsid w:val="007F0AE6"/>
    <w:rsid w:val="00837434"/>
    <w:rsid w:val="008B60A1"/>
    <w:rsid w:val="009029D1"/>
    <w:rsid w:val="009D2509"/>
    <w:rsid w:val="00A24876"/>
    <w:rsid w:val="00A62A78"/>
    <w:rsid w:val="00AB40DB"/>
    <w:rsid w:val="00AE5D9C"/>
    <w:rsid w:val="00B22242"/>
    <w:rsid w:val="00B91178"/>
    <w:rsid w:val="00C66B2B"/>
    <w:rsid w:val="00D40D09"/>
    <w:rsid w:val="00D44B5B"/>
    <w:rsid w:val="00D86921"/>
    <w:rsid w:val="00DF4AF3"/>
    <w:rsid w:val="00E87380"/>
    <w:rsid w:val="00F45A31"/>
    <w:rsid w:val="00F9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450E6-CBF4-4FDA-B30D-09BA6C93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9D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6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6B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cxspmiddle">
    <w:name w:val="listparagraphcxspmiddle"/>
    <w:basedOn w:val="a"/>
    <w:rsid w:val="004F1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4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8F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214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64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4536">
              <w:marLeft w:val="0"/>
              <w:marRight w:val="0"/>
              <w:marTop w:val="0"/>
              <w:marBottom w:val="0"/>
              <w:divBdr>
                <w:top w:val="single" w:sz="18" w:space="0" w:color="EFE7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07392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62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E6E6"/>
                        <w:left w:val="single" w:sz="6" w:space="0" w:color="E6E6E6"/>
                        <w:bottom w:val="single" w:sz="6" w:space="0" w:color="E6E6E6"/>
                        <w:right w:val="single" w:sz="6" w:space="0" w:color="E6E6E6"/>
                      </w:divBdr>
                    </w:div>
                  </w:divsChild>
                </w:div>
              </w:divsChild>
            </w:div>
          </w:divsChild>
        </w:div>
        <w:div w:id="817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3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0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7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664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5364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7726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3561">
                  <w:marLeft w:val="0"/>
                  <w:marRight w:val="136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018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701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1259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0445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0705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60990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56644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0929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9627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442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6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04447">
                  <w:marLeft w:val="-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3465">
                  <w:marLeft w:val="-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4279">
                  <w:marLeft w:val="-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737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228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2761">
                  <w:marLeft w:val="0"/>
                  <w:marRight w:val="0"/>
                  <w:marTop w:val="24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3244">
                  <w:marLeft w:val="0"/>
                  <w:marRight w:val="0"/>
                  <w:marTop w:val="24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24096">
                  <w:marLeft w:val="0"/>
                  <w:marRight w:val="136"/>
                  <w:marTop w:val="24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0548">
                  <w:marLeft w:val="0"/>
                  <w:marRight w:val="0"/>
                  <w:marTop w:val="24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9241">
                  <w:marLeft w:val="0"/>
                  <w:marRight w:val="0"/>
                  <w:marTop w:val="24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81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59936">
                  <w:marLeft w:val="0"/>
                  <w:marRight w:val="0"/>
                  <w:marTop w:val="24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220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0289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752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261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32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23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1110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049">
                  <w:marLeft w:val="51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6042">
                  <w:marLeft w:val="51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07174">
                  <w:marLeft w:val="51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56502">
                  <w:marLeft w:val="51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6343">
                  <w:marLeft w:val="51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0984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8206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6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79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9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1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8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437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507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8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777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880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796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82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875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067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4489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51722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484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5488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1789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374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914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55853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1935">
                  <w:marLeft w:val="4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6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PALAMARCHUK</dc:creator>
  <cp:keywords/>
  <dc:description/>
  <cp:lastModifiedBy>admin1</cp:lastModifiedBy>
  <cp:revision>2</cp:revision>
  <cp:lastPrinted>2020-10-06T10:12:00Z</cp:lastPrinted>
  <dcterms:created xsi:type="dcterms:W3CDTF">2020-10-06T11:52:00Z</dcterms:created>
  <dcterms:modified xsi:type="dcterms:W3CDTF">2020-10-06T11:52:00Z</dcterms:modified>
</cp:coreProperties>
</file>