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1B663A70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9004D1">
        <w:rPr>
          <w:rStyle w:val="rvts15"/>
        </w:rPr>
        <w:t>01.06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11B232E" w14:textId="358C2233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9004D1">
        <w:rPr>
          <w:rStyle w:val="rvts15"/>
        </w:rPr>
        <w:t>39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285F081B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11 червня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668331AF" w:rsidR="009F3718" w:rsidRDefault="009004D1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червня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 w:rsidR="009F3718"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B76347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B76347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C504B" w14:textId="77777777" w:rsidR="00B76347" w:rsidRDefault="00B76347">
      <w:pPr>
        <w:spacing w:after="0" w:line="240" w:lineRule="auto"/>
      </w:pPr>
      <w:r>
        <w:separator/>
      </w:r>
    </w:p>
  </w:endnote>
  <w:endnote w:type="continuationSeparator" w:id="0">
    <w:p w14:paraId="504CC402" w14:textId="77777777" w:rsidR="00B76347" w:rsidRDefault="00B76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DC72D" w14:textId="77777777" w:rsidR="00B76347" w:rsidRDefault="00B76347">
      <w:pPr>
        <w:spacing w:after="0" w:line="240" w:lineRule="auto"/>
      </w:pPr>
      <w:r>
        <w:separator/>
      </w:r>
    </w:p>
  </w:footnote>
  <w:footnote w:type="continuationSeparator" w:id="0">
    <w:p w14:paraId="2A968CCA" w14:textId="77777777" w:rsidR="00B76347" w:rsidRDefault="00B76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979B7"/>
    <w:rsid w:val="000B6C4C"/>
    <w:rsid w:val="000C7D2B"/>
    <w:rsid w:val="000F76C3"/>
    <w:rsid w:val="001259B2"/>
    <w:rsid w:val="001A422F"/>
    <w:rsid w:val="001D4762"/>
    <w:rsid w:val="001F77AA"/>
    <w:rsid w:val="00210B3D"/>
    <w:rsid w:val="00297548"/>
    <w:rsid w:val="00444CBA"/>
    <w:rsid w:val="00463CB4"/>
    <w:rsid w:val="00586FFB"/>
    <w:rsid w:val="005C5D0B"/>
    <w:rsid w:val="006044BB"/>
    <w:rsid w:val="00611195"/>
    <w:rsid w:val="006C2852"/>
    <w:rsid w:val="0072779E"/>
    <w:rsid w:val="00741DC2"/>
    <w:rsid w:val="00894D8B"/>
    <w:rsid w:val="009004D1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76347"/>
    <w:rsid w:val="00BA6BF3"/>
    <w:rsid w:val="00BB3E99"/>
    <w:rsid w:val="00C34BA2"/>
    <w:rsid w:val="00C75512"/>
    <w:rsid w:val="00CC4A68"/>
    <w:rsid w:val="00CE17A3"/>
    <w:rsid w:val="00CF6400"/>
    <w:rsid w:val="00DA5909"/>
    <w:rsid w:val="00DC0678"/>
    <w:rsid w:val="00DD070C"/>
    <w:rsid w:val="00E5018E"/>
    <w:rsid w:val="00E86D88"/>
    <w:rsid w:val="00EE5A3E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2</cp:revision>
  <cp:lastPrinted>2021-06-01T11:42:00Z</cp:lastPrinted>
  <dcterms:created xsi:type="dcterms:W3CDTF">2021-06-01T11:42:00Z</dcterms:created>
  <dcterms:modified xsi:type="dcterms:W3CDTF">2021-06-01T11:42:00Z</dcterms:modified>
</cp:coreProperties>
</file>