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06BD8F59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10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DA59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10B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297548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297548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C2852"/>
    <w:rsid w:val="0072779E"/>
    <w:rsid w:val="00741DC2"/>
    <w:rsid w:val="00894D8B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7</cp:revision>
  <cp:lastPrinted>2021-03-22T13:15:00Z</cp:lastPrinted>
  <dcterms:created xsi:type="dcterms:W3CDTF">2021-03-22T13:14:00Z</dcterms:created>
  <dcterms:modified xsi:type="dcterms:W3CDTF">2021-03-22T16:23:00Z</dcterms:modified>
</cp:coreProperties>
</file>