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5E638A41" w:rsidR="00004C0D" w:rsidRPr="00E5018E" w:rsidRDefault="00014F78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2B736B3E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E7D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BE7D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BE7D56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BE7D56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14F78"/>
    <w:rsid w:val="000B6C4C"/>
    <w:rsid w:val="000C7D2B"/>
    <w:rsid w:val="000F76C3"/>
    <w:rsid w:val="001A422F"/>
    <w:rsid w:val="001D4762"/>
    <w:rsid w:val="001F77AA"/>
    <w:rsid w:val="002F1265"/>
    <w:rsid w:val="00367787"/>
    <w:rsid w:val="00444CBA"/>
    <w:rsid w:val="00463CB4"/>
    <w:rsid w:val="00586FFB"/>
    <w:rsid w:val="005C5D0B"/>
    <w:rsid w:val="006044BB"/>
    <w:rsid w:val="00611195"/>
    <w:rsid w:val="006C2852"/>
    <w:rsid w:val="006F224B"/>
    <w:rsid w:val="0072779E"/>
    <w:rsid w:val="00741DC2"/>
    <w:rsid w:val="007D5CED"/>
    <w:rsid w:val="00894D8B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BE7D56"/>
    <w:rsid w:val="00C34BA2"/>
    <w:rsid w:val="00C75512"/>
    <w:rsid w:val="00CC4A68"/>
    <w:rsid w:val="00CE17A3"/>
    <w:rsid w:val="00CF6400"/>
    <w:rsid w:val="00DC0678"/>
    <w:rsid w:val="00DD070C"/>
    <w:rsid w:val="00DE7705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5</cp:revision>
  <cp:lastPrinted>2021-03-22T13:16:00Z</cp:lastPrinted>
  <dcterms:created xsi:type="dcterms:W3CDTF">2021-03-22T13:50:00Z</dcterms:created>
  <dcterms:modified xsi:type="dcterms:W3CDTF">2021-03-22T16:33:00Z</dcterms:modified>
</cp:coreProperties>
</file>