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22.03.2021</w:t>
      </w:r>
      <w:r w:rsidRPr="00541C46">
        <w:rPr>
          <w:rStyle w:val="rvts15"/>
        </w:rPr>
        <w:t xml:space="preserve"> року</w:t>
      </w:r>
    </w:p>
    <w:p w14:paraId="411B232E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>
        <w:rPr>
          <w:rStyle w:val="rvts15"/>
        </w:rPr>
        <w:t>25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5D33E840" w:rsidR="00004C0D" w:rsidRPr="00E5018E" w:rsidRDefault="00E01E43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734BE913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00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березня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5C8D8DCE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 квітня 2021 року о </w:t>
            </w:r>
            <w:r w:rsidR="00082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-й годині </w:t>
            </w:r>
            <w:r w:rsidR="00082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хв. 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082B44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082B44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6D714" w14:textId="77777777" w:rsidR="000F76C3" w:rsidRDefault="000F76C3">
      <w:pPr>
        <w:spacing w:after="0" w:line="240" w:lineRule="auto"/>
      </w:pPr>
      <w:r>
        <w:separator/>
      </w:r>
    </w:p>
  </w:endnote>
  <w:endnote w:type="continuationSeparator" w:id="0">
    <w:p w14:paraId="002F4471" w14:textId="77777777" w:rsidR="000F76C3" w:rsidRDefault="000F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28D40" w14:textId="77777777" w:rsidR="000F76C3" w:rsidRDefault="000F76C3">
      <w:pPr>
        <w:spacing w:after="0" w:line="240" w:lineRule="auto"/>
      </w:pPr>
      <w:r>
        <w:separator/>
      </w:r>
    </w:p>
  </w:footnote>
  <w:footnote w:type="continuationSeparator" w:id="0">
    <w:p w14:paraId="09087B2B" w14:textId="77777777" w:rsidR="000F76C3" w:rsidRDefault="000F7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82B44"/>
    <w:rsid w:val="000B6C4C"/>
    <w:rsid w:val="000C7D2B"/>
    <w:rsid w:val="000F76C3"/>
    <w:rsid w:val="001A422F"/>
    <w:rsid w:val="001D4762"/>
    <w:rsid w:val="001F77AA"/>
    <w:rsid w:val="002F1265"/>
    <w:rsid w:val="00367787"/>
    <w:rsid w:val="00444CBA"/>
    <w:rsid w:val="00463CB4"/>
    <w:rsid w:val="00586FFB"/>
    <w:rsid w:val="005C5D0B"/>
    <w:rsid w:val="006044BB"/>
    <w:rsid w:val="00611195"/>
    <w:rsid w:val="00617ED7"/>
    <w:rsid w:val="006C2852"/>
    <w:rsid w:val="006F224B"/>
    <w:rsid w:val="0072779E"/>
    <w:rsid w:val="00741DC2"/>
    <w:rsid w:val="007D5CED"/>
    <w:rsid w:val="00894D8B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C0678"/>
    <w:rsid w:val="00DD070C"/>
    <w:rsid w:val="00DE7705"/>
    <w:rsid w:val="00E01E43"/>
    <w:rsid w:val="00E5018E"/>
    <w:rsid w:val="00E86D8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1695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5</cp:revision>
  <cp:lastPrinted>2021-03-22T13:16:00Z</cp:lastPrinted>
  <dcterms:created xsi:type="dcterms:W3CDTF">2021-03-22T13:51:00Z</dcterms:created>
  <dcterms:modified xsi:type="dcterms:W3CDTF">2021-03-22T16:39:00Z</dcterms:modified>
</cp:coreProperties>
</file>