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24718C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2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2B0008">
              <w:rPr>
                <w:rFonts w:ascii="Times New Roman" w:hAnsi="Times New Roman"/>
                <w:lang w:val="uk-UA"/>
              </w:rPr>
              <w:t xml:space="preserve"> </w:t>
            </w: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  <w:r w:rsidRPr="002B0008">
              <w:rPr>
                <w:rFonts w:ascii="Times New Roman" w:hAnsi="Times New Roman"/>
                <w:lang w:val="uk-UA"/>
              </w:rPr>
              <w:t xml:space="preserve"> </w:t>
            </w: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Готує виконавчі листи у справах, за якими передбачено негайне виконання.</w:t>
            </w:r>
          </w:p>
          <w:p w:rsidR="007044CF" w:rsidRPr="002B0008" w:rsidRDefault="007044CF" w:rsidP="0074060F">
            <w:pPr>
              <w:jc w:val="both"/>
              <w:rPr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2D79C6" w:rsidP="0074060F">
            <w:pPr>
              <w:pStyle w:val="rvps14"/>
              <w:spacing w:before="0" w:beforeAutospacing="0" w:after="0" w:afterAutospacing="0"/>
              <w:ind w:right="166"/>
            </w:pPr>
            <w:r>
              <w:t xml:space="preserve">1) </w:t>
            </w:r>
            <w:proofErr w:type="spellStart"/>
            <w:r>
              <w:t>посадовий</w:t>
            </w:r>
            <w:proofErr w:type="spellEnd"/>
            <w:r>
              <w:t xml:space="preserve"> оклад – 4</w:t>
            </w:r>
            <w:r>
              <w:rPr>
                <w:lang w:val="uk-UA"/>
              </w:rPr>
              <w:t>810</w:t>
            </w:r>
            <w:r w:rsidR="007044CF" w:rsidRPr="002B0008">
              <w:t xml:space="preserve"> </w:t>
            </w:r>
            <w:proofErr w:type="spellStart"/>
            <w:r w:rsidR="007044CF" w:rsidRPr="002B0008">
              <w:t>грн</w:t>
            </w:r>
            <w:proofErr w:type="spellEnd"/>
            <w:r w:rsidR="007044CF"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0703FE">
              <w:fldChar w:fldCharType="begin"/>
            </w:r>
            <w:r w:rsidR="000703FE">
              <w:instrText>HYPERLINK "https://zakon.rada.gov.ua/laws/show/246-2016-%D0%BF" \l "n199"</w:instrText>
            </w:r>
            <w:r w:rsidR="000703FE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0703FE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lastRenderedPageBreak/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0703FE">
              <w:fldChar w:fldCharType="begin"/>
            </w:r>
            <w:r w:rsidR="000703FE">
              <w:instrText>HYPERLINK "https://zakon.rada.gov.ua/laws/show/246-2016-%D0%BF" \l "n1039"</w:instrText>
            </w:r>
            <w:r w:rsidR="000703FE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0703FE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Default="00E20DE2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3)</w:t>
            </w:r>
            <w:r>
              <w:rPr>
                <w:color w:val="000000"/>
                <w:lang w:val="uk-UA"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заяву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якій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що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неї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="007044CF" w:rsidRPr="002B0008">
              <w:rPr>
                <w:color w:val="000000"/>
                <w:lang w:eastAsia="en-US"/>
              </w:rPr>
              <w:t>не</w:t>
            </w:r>
            <w:proofErr w:type="gram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="007044CF" w:rsidRPr="002B0008">
              <w:rPr>
                <w:color w:val="000000"/>
                <w:lang w:eastAsia="en-US"/>
              </w:rPr>
              <w:t> </w:t>
            </w:r>
            <w:proofErr w:type="spellStart"/>
            <w:r w:rsidR="000703FE">
              <w:fldChar w:fldCharType="begin"/>
            </w:r>
            <w:r w:rsidR="000703FE">
              <w:instrText>HYPERLINK "https://zakon.rada.gov.ua/laws/show/1682-18" \l "n13" \t "_blank"</w:instrText>
            </w:r>
            <w:r w:rsidR="000703FE">
              <w:fldChar w:fldCharType="separate"/>
            </w:r>
            <w:r w:rsidR="007044CF"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0703FE">
              <w:fldChar w:fldCharType="end"/>
            </w:r>
            <w:r w:rsidR="007044CF" w:rsidRPr="002B0008">
              <w:rPr>
                <w:color w:val="000000"/>
                <w:lang w:eastAsia="en-US"/>
              </w:rPr>
              <w:t> 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або</w:t>
            </w:r>
            <w:proofErr w:type="spellEnd"/>
            <w:r w:rsidR="007044CF"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="007044CF"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="007044CF" w:rsidRPr="002B0008">
              <w:rPr>
                <w:color w:val="000000"/>
                <w:lang w:eastAsia="en-US"/>
              </w:rPr>
              <w:t> 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влади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надає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згоду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неї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="007044CF"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="007044CF" w:rsidRPr="002B0008">
              <w:rPr>
                <w:color w:val="000000"/>
                <w:lang w:eastAsia="en-US"/>
              </w:rPr>
              <w:t xml:space="preserve"> Закону;</w:t>
            </w:r>
          </w:p>
          <w:p w:rsidR="00E20DE2" w:rsidRPr="00E20DE2" w:rsidRDefault="00E20DE2" w:rsidP="00E20DE2">
            <w:pPr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    4) к</w:t>
            </w:r>
            <w:r w:rsidRPr="00C67F14">
              <w:rPr>
                <w:color w:val="000000"/>
                <w:lang w:val="uk-UA" w:eastAsia="uk-UA"/>
              </w:rPr>
              <w:t>опія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color w:val="000000"/>
                <w:lang w:val="uk-UA" w:eastAsia="uk-UA"/>
              </w:rPr>
              <w:t>ю зі стандартів державної мови;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 w:rsidR="00E20DE2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год. </w:t>
            </w:r>
            <w:r w:rsidR="00E20DE2">
              <w:rPr>
                <w:b/>
                <w:lang w:val="uk-UA" w:eastAsia="en-US"/>
              </w:rPr>
              <w:t>15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E20DE2">
              <w:rPr>
                <w:b/>
                <w:lang w:val="uk-UA" w:eastAsia="en-US"/>
              </w:rPr>
              <w:t>2</w:t>
            </w:r>
            <w:r w:rsidR="00A813AD">
              <w:rPr>
                <w:b/>
                <w:lang w:val="uk-UA" w:eastAsia="en-US"/>
              </w:rPr>
              <w:t>6</w:t>
            </w:r>
            <w:r>
              <w:rPr>
                <w:b/>
                <w:lang w:eastAsia="en-US"/>
              </w:rPr>
              <w:t xml:space="preserve"> </w:t>
            </w:r>
            <w:r w:rsidR="00E20DE2">
              <w:rPr>
                <w:b/>
                <w:lang w:val="uk-UA" w:eastAsia="en-US"/>
              </w:rPr>
              <w:t>листопада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 xml:space="preserve">Заява щодо забезпечення розумним пристосуванням за формою згідно з додатком 3 до </w:t>
            </w:r>
            <w:r w:rsidRPr="002B0008">
              <w:rPr>
                <w:lang w:val="uk-UA"/>
              </w:rPr>
              <w:lastRenderedPageBreak/>
              <w:t>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lastRenderedPageBreak/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E20DE2" w:rsidRDefault="007044CF" w:rsidP="0074060F">
            <w:pPr>
              <w:ind w:left="-15" w:right="125" w:firstLine="15"/>
              <w:jc w:val="both"/>
              <w:rPr>
                <w:b/>
                <w:lang w:val="uk-UA"/>
              </w:rPr>
            </w:pPr>
            <w:r w:rsidRPr="002B0008">
              <w:rPr>
                <w:lang w:val="uk-UA"/>
              </w:rPr>
              <w:t xml:space="preserve">    </w:t>
            </w:r>
            <w:r w:rsidR="00E20DE2" w:rsidRPr="00E20DE2">
              <w:rPr>
                <w:b/>
                <w:lang w:val="uk-UA"/>
              </w:rPr>
              <w:t>01 грудня</w:t>
            </w:r>
            <w:r w:rsidRPr="00E20DE2">
              <w:rPr>
                <w:b/>
                <w:lang w:val="uk-UA"/>
              </w:rPr>
              <w:t xml:space="preserve"> 2021 року о 10.00 годині у приміщенні Київського районного суду </w:t>
            </w:r>
            <w:proofErr w:type="spellStart"/>
            <w:r w:rsidRPr="00E20DE2">
              <w:rPr>
                <w:b/>
                <w:lang w:val="uk-UA"/>
              </w:rPr>
              <w:t>м.Одеси</w:t>
            </w:r>
            <w:proofErr w:type="spellEnd"/>
            <w:r w:rsidRPr="00E20DE2">
              <w:rPr>
                <w:b/>
                <w:lang w:val="uk-UA"/>
              </w:rPr>
              <w:t>.</w:t>
            </w:r>
          </w:p>
          <w:p w:rsidR="007044CF" w:rsidRDefault="007044CF" w:rsidP="00E20DE2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2D79C6">
              <w:rPr>
                <w:b/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2D79C6">
              <w:rPr>
                <w:b/>
                <w:color w:val="000000"/>
                <w:lang w:val="uk-UA"/>
              </w:rPr>
              <w:t>каб</w:t>
            </w:r>
            <w:proofErr w:type="spellEnd"/>
            <w:r w:rsidRPr="002D79C6">
              <w:rPr>
                <w:b/>
                <w:color w:val="000000"/>
                <w:lang w:val="uk-UA"/>
              </w:rPr>
              <w:t>. 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3FE"/>
    <w:rsid w:val="0007074E"/>
    <w:rsid w:val="0009191B"/>
    <w:rsid w:val="000A07DD"/>
    <w:rsid w:val="000B4904"/>
    <w:rsid w:val="001A1293"/>
    <w:rsid w:val="001B64D3"/>
    <w:rsid w:val="0024718C"/>
    <w:rsid w:val="0027208F"/>
    <w:rsid w:val="0028669A"/>
    <w:rsid w:val="002A6F9B"/>
    <w:rsid w:val="002B67ED"/>
    <w:rsid w:val="002D27F7"/>
    <w:rsid w:val="002D79C6"/>
    <w:rsid w:val="003C598D"/>
    <w:rsid w:val="003E3797"/>
    <w:rsid w:val="00472B15"/>
    <w:rsid w:val="00477C8A"/>
    <w:rsid w:val="00497AAE"/>
    <w:rsid w:val="004A32FF"/>
    <w:rsid w:val="004F15C0"/>
    <w:rsid w:val="004F5AF3"/>
    <w:rsid w:val="00551387"/>
    <w:rsid w:val="005761B0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014B1"/>
    <w:rsid w:val="00A6210B"/>
    <w:rsid w:val="00A813AD"/>
    <w:rsid w:val="00A95B47"/>
    <w:rsid w:val="00AA5459"/>
    <w:rsid w:val="00AF466A"/>
    <w:rsid w:val="00B51234"/>
    <w:rsid w:val="00BC1BA0"/>
    <w:rsid w:val="00BE615B"/>
    <w:rsid w:val="00C31A67"/>
    <w:rsid w:val="00C4709D"/>
    <w:rsid w:val="00C66091"/>
    <w:rsid w:val="00D039D0"/>
    <w:rsid w:val="00D72498"/>
    <w:rsid w:val="00DA16AF"/>
    <w:rsid w:val="00DD163A"/>
    <w:rsid w:val="00E13B1B"/>
    <w:rsid w:val="00E20DE2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4566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7155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36</cp:revision>
  <cp:lastPrinted>2018-04-22T08:20:00Z</cp:lastPrinted>
  <dcterms:created xsi:type="dcterms:W3CDTF">2017-03-15T13:47:00Z</dcterms:created>
  <dcterms:modified xsi:type="dcterms:W3CDTF">2021-11-17T08:43:00Z</dcterms:modified>
</cp:coreProperties>
</file>