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6E5959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5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1) </w:t>
            </w:r>
            <w:proofErr w:type="spellStart"/>
            <w:r w:rsidRPr="002B0008">
              <w:t>посадовий</w:t>
            </w:r>
            <w:proofErr w:type="spellEnd"/>
            <w:r w:rsidRPr="002B0008">
              <w:t xml:space="preserve"> оклад – 4440 </w:t>
            </w:r>
            <w:proofErr w:type="spellStart"/>
            <w:r w:rsidRPr="002B0008">
              <w:t>грн</w:t>
            </w:r>
            <w:proofErr w:type="spellEnd"/>
            <w:r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FC1523">
              <w:fldChar w:fldCharType="begin"/>
            </w:r>
            <w:r>
              <w:instrText>HYPERLINK "https://zakon.rada.gov.ua/laws/show/246-2016-%D0%BF" \l "n199"</w:instrText>
            </w:r>
            <w:r w:rsidR="00FC1523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FC1523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</w:t>
            </w:r>
            <w:r w:rsidRPr="002B0008">
              <w:rPr>
                <w:lang w:eastAsia="en-US"/>
              </w:rPr>
              <w:lastRenderedPageBreak/>
              <w:t xml:space="preserve">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FC1523">
              <w:fldChar w:fldCharType="begin"/>
            </w:r>
            <w:r>
              <w:instrText>HYPERLINK "https://zakon.rada.gov.ua/laws/show/246-2016-%D0%BF" \l "n1039"</w:instrText>
            </w:r>
            <w:r w:rsidR="00FC1523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FC1523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FC1523">
              <w:fldChar w:fldCharType="begin"/>
            </w:r>
            <w:r>
              <w:instrText>HYPERLINK "https://zakon.rada.gov.ua/laws/show/1682-18" \l "n13" \t "_blank"</w:instrText>
            </w:r>
            <w:r w:rsidR="00FC1523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FC1523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>
              <w:rPr>
                <w:b/>
                <w:lang w:val="uk-UA" w:eastAsia="en-US"/>
              </w:rPr>
              <w:t>7</w:t>
            </w:r>
            <w:r>
              <w:rPr>
                <w:b/>
                <w:lang w:eastAsia="en-US"/>
              </w:rPr>
              <w:t xml:space="preserve"> год. </w:t>
            </w:r>
            <w:r>
              <w:rPr>
                <w:b/>
                <w:lang w:val="uk-UA" w:eastAsia="en-US"/>
              </w:rPr>
              <w:t>30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5C6F5B">
              <w:rPr>
                <w:b/>
                <w:lang w:val="uk-UA" w:eastAsia="en-US"/>
              </w:rPr>
              <w:t>06</w:t>
            </w:r>
            <w:r>
              <w:rPr>
                <w:b/>
                <w:lang w:eastAsia="en-US"/>
              </w:rPr>
              <w:t xml:space="preserve"> </w:t>
            </w:r>
            <w:r w:rsidR="005C6F5B">
              <w:rPr>
                <w:b/>
                <w:lang w:val="uk-UA" w:eastAsia="en-US"/>
              </w:rPr>
              <w:t>липня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t xml:space="preserve">Дата і час початку проведення тестування кандидатів. Місце або спосіб проведення тестування. Місце або спосіб проведення співбесіди (із зазначенням </w:t>
            </w:r>
            <w:r w:rsidRPr="002B0008">
              <w:rPr>
                <w:lang w:val="uk-UA"/>
              </w:rPr>
              <w:lastRenderedPageBreak/>
              <w:t>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-15" w:right="12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 xml:space="preserve">    </w:t>
            </w:r>
            <w:r w:rsidR="005C6F5B">
              <w:rPr>
                <w:lang w:val="uk-UA"/>
              </w:rPr>
              <w:t>09 липня</w:t>
            </w:r>
            <w:r w:rsidRPr="002B0008">
              <w:rPr>
                <w:lang w:val="uk-UA"/>
              </w:rPr>
              <w:t xml:space="preserve"> 2021 року о 10.00 годині у приміщенні </w:t>
            </w:r>
            <w:r>
              <w:rPr>
                <w:lang w:val="uk-UA"/>
              </w:rPr>
              <w:t xml:space="preserve">Київського районного суду </w:t>
            </w:r>
            <w:proofErr w:type="spellStart"/>
            <w:r>
              <w:rPr>
                <w:lang w:val="uk-UA"/>
              </w:rPr>
              <w:t>м.Одеси</w:t>
            </w:r>
            <w:proofErr w:type="spellEnd"/>
            <w:r w:rsidRPr="002B0008">
              <w:rPr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B81833">
              <w:rPr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B81833">
              <w:rPr>
                <w:color w:val="000000"/>
                <w:lang w:val="uk-UA"/>
              </w:rPr>
              <w:t>каб</w:t>
            </w:r>
            <w:proofErr w:type="spellEnd"/>
            <w:r w:rsidRPr="00B8183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Pr="00B81833">
              <w:rPr>
                <w:color w:val="000000"/>
                <w:lang w:val="uk-UA"/>
              </w:rPr>
              <w:t>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lastRenderedPageBreak/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lastRenderedPageBreak/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lastRenderedPageBreak/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15FA"/>
    <w:rsid w:val="000B4904"/>
    <w:rsid w:val="00113A0B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6E5959"/>
    <w:rsid w:val="007044CF"/>
    <w:rsid w:val="0070655F"/>
    <w:rsid w:val="007355B3"/>
    <w:rsid w:val="00736070"/>
    <w:rsid w:val="00740D3E"/>
    <w:rsid w:val="0074220F"/>
    <w:rsid w:val="00744E12"/>
    <w:rsid w:val="00806375"/>
    <w:rsid w:val="0085061E"/>
    <w:rsid w:val="00917234"/>
    <w:rsid w:val="00923D91"/>
    <w:rsid w:val="00941418"/>
    <w:rsid w:val="009E20CE"/>
    <w:rsid w:val="00A6210B"/>
    <w:rsid w:val="00A95B47"/>
    <w:rsid w:val="00AA5459"/>
    <w:rsid w:val="00AD7215"/>
    <w:rsid w:val="00AF466A"/>
    <w:rsid w:val="00B76334"/>
    <w:rsid w:val="00BC1BA0"/>
    <w:rsid w:val="00BE615B"/>
    <w:rsid w:val="00C31A67"/>
    <w:rsid w:val="00C4709D"/>
    <w:rsid w:val="00C66091"/>
    <w:rsid w:val="00D039D0"/>
    <w:rsid w:val="00D72498"/>
    <w:rsid w:val="00DD163A"/>
    <w:rsid w:val="00DF34D9"/>
    <w:rsid w:val="00E0098D"/>
    <w:rsid w:val="00E13B1B"/>
    <w:rsid w:val="00E63F29"/>
    <w:rsid w:val="00E863AF"/>
    <w:rsid w:val="00EA71C0"/>
    <w:rsid w:val="00EC4FB5"/>
    <w:rsid w:val="00F21914"/>
    <w:rsid w:val="00F850A9"/>
    <w:rsid w:val="00FB57C3"/>
    <w:rsid w:val="00FC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4394</Words>
  <Characters>2505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6886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40</cp:revision>
  <cp:lastPrinted>2018-04-22T08:20:00Z</cp:lastPrinted>
  <dcterms:created xsi:type="dcterms:W3CDTF">2017-03-15T13:47:00Z</dcterms:created>
  <dcterms:modified xsi:type="dcterms:W3CDTF">2021-06-29T13:44:00Z</dcterms:modified>
</cp:coreProperties>
</file>