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67C" w:rsidRDefault="00D80D56" w:rsidP="00AF367C">
      <w:pPr>
        <w:pStyle w:val="rvps7"/>
        <w:spacing w:before="0" w:beforeAutospacing="0" w:after="0" w:afterAutospacing="0"/>
        <w:jc w:val="right"/>
        <w:rPr>
          <w:rStyle w:val="rvts15"/>
          <w:b/>
        </w:rPr>
      </w:pPr>
      <w:r>
        <w:rPr>
          <w:rStyle w:val="rvts15"/>
          <w:b/>
        </w:rPr>
        <w:t>Додаток 2</w:t>
      </w:r>
    </w:p>
    <w:p w:rsidR="00AF367C" w:rsidRDefault="00AF367C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ЗАТВЕРДЖЕНО</w:t>
      </w:r>
    </w:p>
    <w:p w:rsidR="00AF367C" w:rsidRDefault="00AF367C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Наказом керівника апарату</w:t>
      </w:r>
    </w:p>
    <w:p w:rsidR="00AF367C" w:rsidRDefault="00AF367C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Київського районного суду</w:t>
      </w:r>
    </w:p>
    <w:p w:rsidR="00AF367C" w:rsidRDefault="00AF367C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м. Одеси</w:t>
      </w:r>
    </w:p>
    <w:p w:rsidR="00AF367C" w:rsidRDefault="002E015E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№ 77 -а від 14.12</w:t>
      </w:r>
      <w:r w:rsidR="00AF367C">
        <w:rPr>
          <w:rStyle w:val="rvts15"/>
          <w:b/>
        </w:rPr>
        <w:t>.2020 р.</w:t>
      </w:r>
    </w:p>
    <w:p w:rsidR="00AF367C" w:rsidRPr="001806D7" w:rsidRDefault="00AF367C" w:rsidP="00AF367C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  <w:r w:rsidRPr="001806D7">
        <w:rPr>
          <w:rStyle w:val="rvts15"/>
          <w:b/>
        </w:rPr>
        <w:t>ОГОЛОШЕННЯ</w:t>
      </w:r>
    </w:p>
    <w:p w:rsidR="00AF367C" w:rsidRDefault="00AF367C" w:rsidP="00AF367C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  <w:r w:rsidRPr="001806D7">
        <w:rPr>
          <w:rStyle w:val="rvts15"/>
          <w:b/>
        </w:rPr>
        <w:t>про добір на період дії карантину</w:t>
      </w:r>
    </w:p>
    <w:p w:rsidR="00AF367C" w:rsidRPr="001806D7" w:rsidRDefault="00AF367C" w:rsidP="00AF367C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2987"/>
        <w:gridCol w:w="6090"/>
      </w:tblGrid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Секретар Київського районного суду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м.Одеси</w:t>
            </w:r>
            <w:proofErr w:type="spellEnd"/>
            <w:r w:rsidRPr="001806D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, посада державної служби категорії «В»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Посадові обов’язки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1. Здійснює реєстрацію, облік і зберігання кримінальних, цивільних справ та справ про адміністративні правопорушення та інших справ і матеріалів. 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2. Забезпечує зберігання судових справ та інших матеріалів.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3. Веде картотеки, журнали, наряди.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4. Проводить роботу з оформлення звернення судових рішень до виконання, контролює одержання повідомлень про їх виконання та забезпечує своєчасне приєднання до судових справ.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5. Веде контрольні та зведені контрольні виконавчі провадження.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6. Здійснює облік виконавчих документів, які передаються для виконання до державної виконавчої служби.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7. Проводить перевірку відповідності документів у судових справах опису справи.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8. Надає пропозиції щодо складання номенклатури справ суду.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9. Здійснює підготовку та передачу до архіву суду судових справ за минулі роки, провадження у яких закінчено, а також іншу документацію канцелярії суду за минулі роки.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10. Здійснює прийом громадян, видачу копій судових рішень, інших документів, які зберігаються в канцелярії суду, та судових справ для ознайомлення учасникам судового розгляду.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11. Відповідає за відправку поштової кореспонденції.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. Відповідає за своєчасне виконання судових рішень (по цивільним справам).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13. Відповідає за реєстрацію вхідної (вихідної) кореспонденції.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14. Відповідає за прийом кореспонденції.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15. </w:t>
            </w:r>
            <w:proofErr w:type="spellStart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Відповідає</w:t>
            </w:r>
            <w:proofErr w:type="spellEnd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надання</w:t>
            </w:r>
            <w:proofErr w:type="spellEnd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інформації</w:t>
            </w:r>
            <w:proofErr w:type="spellEnd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однотипним</w:t>
            </w:r>
            <w:proofErr w:type="spellEnd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позовам</w:t>
            </w:r>
            <w:proofErr w:type="spellEnd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які</w:t>
            </w:r>
            <w:proofErr w:type="spellEnd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надходять</w:t>
            </w:r>
            <w:proofErr w:type="spellEnd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</w:t>
            </w:r>
            <w:proofErr w:type="gramEnd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суду.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16. У разі необхідності виконує обов'язки секретаря судового засідання, передбачені відповідною посадовою інструкцією.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. Виконує доручення голови суду, керівника апарату суду щодо організації роботи канцелярії суду.</w:t>
            </w:r>
          </w:p>
          <w:p w:rsidR="00AF367C" w:rsidRPr="001806D7" w:rsidRDefault="00AF367C" w:rsidP="00A446CA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Умови оплати праці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 xml:space="preserve">1) посадовий </w:t>
            </w:r>
            <w:r w:rsidR="00816191">
              <w:rPr>
                <w:rFonts w:ascii="Times New Roman" w:hAnsi="Times New Roman"/>
                <w:sz w:val="24"/>
                <w:szCs w:val="24"/>
              </w:rPr>
              <w:t>оклад – 4 394</w:t>
            </w:r>
            <w:r w:rsidRPr="001806D7">
              <w:rPr>
                <w:rFonts w:ascii="Times New Roman" w:hAnsi="Times New Roman"/>
                <w:sz w:val="24"/>
                <w:szCs w:val="24"/>
              </w:rPr>
              <w:t xml:space="preserve"> грн.; </w:t>
            </w: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2) надбавка за вислугу років;</w:t>
            </w: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lastRenderedPageBreak/>
              <w:t>3) надбавка за ранг державного службовця;</w:t>
            </w: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4) інші надбавки та доплати, передбачені статями 50, 52 Закону України «Про державну службу»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Інформація про строковість призначення на посаду</w:t>
            </w: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Строкове призначення</w:t>
            </w:r>
            <w:r w:rsidRPr="001806D7">
              <w:rPr>
                <w:rFonts w:ascii="Times New Roman" w:hAnsi="Times New Roman"/>
                <w:sz w:val="24"/>
                <w:szCs w:val="24"/>
              </w:rPr>
              <w:t xml:space="preserve"> (на період дії карантину та до дня визначення керівником державної служби переможця за результатами конкурсного відбору відповідно до законодавства)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Перелік інформації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r w:rsidRPr="001806D7"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0" w:name="n61"/>
            <w:bookmarkEnd w:id="0"/>
            <w:r w:rsidRPr="001806D7">
              <w:t>1) заяву із зазначенням основних мотивів щодо зайняття посади за формою згідно з </w:t>
            </w:r>
            <w:hyperlink r:id="rId4" w:anchor="n84" w:history="1">
              <w:r w:rsidRPr="001806D7">
                <w:rPr>
                  <w:rStyle w:val="a3"/>
                  <w:color w:val="auto"/>
                  <w:u w:val="none"/>
                </w:rPr>
                <w:t>додатком 1</w:t>
              </w:r>
            </w:hyperlink>
            <w:r w:rsidRPr="001806D7">
              <w:t>;</w:t>
            </w:r>
          </w:p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1" w:name="n62"/>
            <w:bookmarkEnd w:id="1"/>
            <w:r w:rsidRPr="001806D7">
              <w:t>2) резюме за формою згідно з </w:t>
            </w:r>
            <w:hyperlink r:id="rId5" w:anchor="n86" w:history="1">
              <w:r w:rsidRPr="001806D7">
                <w:rPr>
                  <w:rStyle w:val="a3"/>
                  <w:color w:val="auto"/>
                  <w:u w:val="none"/>
                </w:rPr>
                <w:t>додатком 2</w:t>
              </w:r>
            </w:hyperlink>
            <w:r w:rsidRPr="001806D7">
              <w:t>;</w:t>
            </w:r>
          </w:p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2" w:name="n63"/>
            <w:bookmarkEnd w:id="2"/>
            <w:r w:rsidRPr="001806D7">
              <w:t>3) заяву, в якій повідомляє, що до неї не застосовуються заборони, визначені частиною </w:t>
            </w:r>
            <w:hyperlink r:id="rId6" w:anchor="n13" w:tgtFrame="_blank" w:history="1">
              <w:r w:rsidRPr="001806D7">
                <w:rPr>
                  <w:rStyle w:val="a3"/>
                  <w:color w:val="auto"/>
                  <w:u w:val="none"/>
                </w:rPr>
                <w:t>третьою</w:t>
              </w:r>
            </w:hyperlink>
            <w:r w:rsidRPr="001806D7">
              <w:t> або </w:t>
            </w:r>
            <w:hyperlink r:id="rId7" w:anchor="n14" w:tgtFrame="_blank" w:history="1">
              <w:r w:rsidRPr="001806D7">
                <w:rPr>
                  <w:rStyle w:val="a3"/>
                  <w:color w:val="auto"/>
                  <w:u w:val="none"/>
                </w:rPr>
                <w:t>четвертою</w:t>
              </w:r>
            </w:hyperlink>
            <w:r w:rsidRPr="001806D7">
              <w:t xml:space="preserve"> статті 1 Закону України </w:t>
            </w:r>
            <w:proofErr w:type="spellStart"/>
            <w:r w:rsidRPr="001806D7">
              <w:t>“Про</w:t>
            </w:r>
            <w:proofErr w:type="spellEnd"/>
            <w:r w:rsidRPr="001806D7">
              <w:t xml:space="preserve"> очищення </w:t>
            </w:r>
            <w:proofErr w:type="spellStart"/>
            <w:r w:rsidRPr="001806D7">
              <w:t>влади”</w:t>
            </w:r>
            <w:proofErr w:type="spellEnd"/>
            <w:r w:rsidRPr="001806D7"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3" w:name="n64"/>
            <w:bookmarkEnd w:id="3"/>
            <w:r w:rsidRPr="001806D7">
              <w:t>Додатки до заяви не є обов’язковими для подання.</w:t>
            </w:r>
          </w:p>
          <w:p w:rsidR="00AF367C" w:rsidRPr="001806D7" w:rsidRDefault="00AF367C" w:rsidP="00A446CA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1806D7">
              <w:t xml:space="preserve">      </w:t>
            </w:r>
            <w:r w:rsidRPr="001806D7">
              <w:rPr>
                <w:b/>
              </w:rPr>
              <w:t>Кінцевий термін прийняття документів</w:t>
            </w:r>
            <w:r w:rsidR="002E015E">
              <w:t xml:space="preserve"> –  до 17.30</w:t>
            </w:r>
            <w:r w:rsidRPr="001806D7">
              <w:t xml:space="preserve"> </w:t>
            </w:r>
            <w:r w:rsidR="002E015E">
              <w:t>год. 1</w:t>
            </w:r>
            <w:r w:rsidR="00D80D56">
              <w:t>7</w:t>
            </w:r>
            <w:r w:rsidRPr="001806D7">
              <w:t>.</w:t>
            </w:r>
            <w:r>
              <w:t>1</w:t>
            </w:r>
            <w:r w:rsidR="002E015E">
              <w:t>2</w:t>
            </w:r>
            <w:r w:rsidRPr="001806D7">
              <w:t>.2020 р.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0741F8" w:rsidRDefault="00AF367C" w:rsidP="00AF367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0741F8">
              <w:rPr>
                <w:rFonts w:ascii="Times New Roman" w:hAnsi="Times New Roman"/>
                <w:color w:val="000000"/>
              </w:rPr>
              <w:t>Врадій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 xml:space="preserve"> Христина Олександрівна</w:t>
            </w:r>
          </w:p>
          <w:p w:rsidR="00AF367C" w:rsidRPr="000741F8" w:rsidRDefault="00AF367C" w:rsidP="00AF367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0741F8">
              <w:rPr>
                <w:rFonts w:ascii="Times New Roman" w:hAnsi="Times New Roman"/>
                <w:color w:val="000000"/>
              </w:rPr>
              <w:t>Форостяна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 xml:space="preserve"> Катерина В’ячеславівна </w:t>
            </w:r>
          </w:p>
          <w:p w:rsidR="00AF367C" w:rsidRPr="000741F8" w:rsidRDefault="00AF367C" w:rsidP="00AF367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0741F8">
              <w:rPr>
                <w:rFonts w:ascii="Times New Roman" w:hAnsi="Times New Roman"/>
                <w:color w:val="000000"/>
              </w:rPr>
              <w:t>тел. (048) 753-18-16;</w:t>
            </w:r>
          </w:p>
          <w:p w:rsidR="00AF367C" w:rsidRPr="000741F8" w:rsidRDefault="00AF367C" w:rsidP="00AF367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0741F8">
              <w:rPr>
                <w:rFonts w:ascii="Times New Roman" w:hAnsi="Times New Roman"/>
                <w:color w:val="000000"/>
                <w:lang w:val="en-US"/>
              </w:rPr>
              <w:t>inbox</w:t>
            </w:r>
            <w:r w:rsidRPr="000741F8">
              <w:rPr>
                <w:rFonts w:ascii="Times New Roman" w:hAnsi="Times New Roman"/>
                <w:color w:val="000000"/>
              </w:rPr>
              <w:t>@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ki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od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>.</w:t>
            </w:r>
            <w:r w:rsidRPr="000741F8">
              <w:rPr>
                <w:rFonts w:ascii="Times New Roman" w:hAnsi="Times New Roman"/>
                <w:color w:val="000000"/>
                <w:lang w:val="en-US"/>
              </w:rPr>
              <w:t>court</w:t>
            </w:r>
            <w:r w:rsidRPr="000741F8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gov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ua</w:t>
            </w:r>
            <w:proofErr w:type="spellEnd"/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67C" w:rsidRPr="001806D7" w:rsidTr="00A446CA">
        <w:trPr>
          <w:trHeight w:val="413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  <w:jc w:val="center"/>
            </w:pPr>
            <w:r w:rsidRPr="001806D7">
              <w:rPr>
                <w:b/>
              </w:rPr>
              <w:t>Кваліфікаційні вимоги</w:t>
            </w:r>
            <w:r w:rsidRPr="001806D7">
              <w:t xml:space="preserve"> </w:t>
            </w:r>
          </w:p>
        </w:tc>
      </w:tr>
      <w:tr w:rsidR="00AF367C" w:rsidRPr="001806D7" w:rsidTr="00A446CA">
        <w:trPr>
          <w:trHeight w:val="61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Освіта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ind w:right="1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Вища освіта за спеціальністю "Правознавство" або "Правоохоронна діяльність"  не нижче ступеня молодшого бакалавра або бакалавра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Досвід роботи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Style w:val="rvts0"/>
                <w:rFonts w:ascii="Times New Roman" w:hAnsi="Times New Roman"/>
                <w:sz w:val="24"/>
                <w:szCs w:val="24"/>
              </w:rPr>
              <w:t>Не потребує.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AF367C" w:rsidRPr="001806D7" w:rsidTr="00A446CA">
        <w:trPr>
          <w:trHeight w:val="481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r w:rsidRPr="001806D7">
              <w:rPr>
                <w:b/>
              </w:rPr>
              <w:t>Професійна компетентність</w:t>
            </w:r>
          </w:p>
        </w:tc>
      </w:tr>
      <w:tr w:rsidR="00AF367C" w:rsidRPr="001806D7" w:rsidTr="00A446CA">
        <w:trPr>
          <w:trHeight w:val="349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4"/>
              <w:jc w:val="center"/>
            </w:pPr>
            <w:r w:rsidRPr="001806D7">
              <w:rPr>
                <w:rFonts w:eastAsia="Times New Roman"/>
                <w:b/>
                <w:bCs/>
              </w:rPr>
              <w:t>Компоненти вимоги</w:t>
            </w:r>
          </w:p>
        </w:tc>
      </w:tr>
      <w:tr w:rsidR="00AF367C" w:rsidRPr="001806D7" w:rsidTr="00A446CA">
        <w:trPr>
          <w:trHeight w:val="5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color w:val="000000"/>
                <w:szCs w:val="24"/>
              </w:rPr>
              <w:t>Якісне виконання поставлених завдань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eastAsia="TimesNewRomanPSMT" w:hAnsi="Times New Roman"/>
                <w:color w:val="000000"/>
                <w:szCs w:val="24"/>
              </w:rPr>
              <w:t>- вміння працювати з інформацією, орієнтація на досягнення кінцевих результатів;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Командна робота та взаємодія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вміння працювати в команді;</w:t>
            </w:r>
          </w:p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вміння ефективної координації з іншими;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bCs/>
                <w:szCs w:val="24"/>
              </w:rPr>
              <w:t>Управлінські знання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основи організації праці та діловодства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color w:val="000000"/>
                <w:szCs w:val="24"/>
              </w:rPr>
              <w:t>Сприйняття змін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color w:val="000000"/>
                <w:szCs w:val="24"/>
              </w:rPr>
              <w:t>- здатність приймати зміни та змінюватись;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1806D7">
              <w:rPr>
                <w:rFonts w:ascii="Times New Roman" w:hAnsi="Times New Roman"/>
                <w:bCs/>
                <w:color w:val="000000"/>
                <w:szCs w:val="24"/>
              </w:rPr>
              <w:t>Технічні вміння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both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 xml:space="preserve">- впевнений користувач ПК </w:t>
            </w:r>
            <w:r w:rsidRPr="001806D7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Microsoft Office (Word, Excel)</w:t>
            </w:r>
            <w:r w:rsidRPr="001806D7">
              <w:rPr>
                <w:rFonts w:ascii="Times New Roman" w:hAnsi="Times New Roman"/>
                <w:szCs w:val="24"/>
              </w:rPr>
              <w:t>, уміння користуватися законодавчими базами;</w:t>
            </w:r>
          </w:p>
          <w:p w:rsidR="00AF367C" w:rsidRPr="001806D7" w:rsidRDefault="00AF367C" w:rsidP="00A446CA">
            <w:pPr>
              <w:pStyle w:val="a5"/>
              <w:jc w:val="both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навички роботи з інформаційно-пошуковими системами в мережі Інтернет;</w:t>
            </w:r>
          </w:p>
          <w:p w:rsidR="00AF367C" w:rsidRPr="001806D7" w:rsidRDefault="00AF367C" w:rsidP="00A446CA">
            <w:pPr>
              <w:pStyle w:val="a5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 xml:space="preserve">- вміння використовувати програмне забезпечення, необхідне для якісного виконання покладених завдань, </w:t>
            </w:r>
            <w:r w:rsidRPr="001806D7">
              <w:rPr>
                <w:rFonts w:ascii="Times New Roman" w:hAnsi="Times New Roman"/>
                <w:szCs w:val="24"/>
              </w:rPr>
              <w:lastRenderedPageBreak/>
              <w:t>засоби зв’язку тощо.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lastRenderedPageBreak/>
              <w:t>6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Особисті компетенції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відповідальність;</w:t>
            </w:r>
          </w:p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уважність до деталей;</w:t>
            </w:r>
          </w:p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наполегливість;</w:t>
            </w:r>
          </w:p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доброзичливість.</w:t>
            </w:r>
          </w:p>
        </w:tc>
      </w:tr>
      <w:tr w:rsidR="00AF367C" w:rsidRPr="001806D7" w:rsidTr="00A446CA">
        <w:trPr>
          <w:trHeight w:val="473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AF367C" w:rsidRPr="001806D7" w:rsidTr="00A446CA">
        <w:trPr>
          <w:trHeight w:val="473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4"/>
              <w:jc w:val="center"/>
            </w:pPr>
            <w:r w:rsidRPr="001806D7">
              <w:rPr>
                <w:rFonts w:eastAsia="Times New Roman"/>
                <w:b/>
                <w:bCs/>
              </w:rPr>
              <w:t>Компоненти вимоги</w:t>
            </w:r>
          </w:p>
        </w:tc>
      </w:tr>
      <w:tr w:rsidR="00AF367C" w:rsidRPr="001806D7" w:rsidTr="00A446CA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Знання законодавства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1) Конституція України.</w:t>
            </w:r>
          </w:p>
          <w:p w:rsidR="00AF367C" w:rsidRPr="001806D7" w:rsidRDefault="00AF367C" w:rsidP="00A446C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2) Закон України "Про судоустрій і статус суддів".</w:t>
            </w:r>
          </w:p>
          <w:p w:rsidR="00AF367C" w:rsidRPr="001806D7" w:rsidRDefault="00AF367C" w:rsidP="00A446C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3) Закон України «Про державну службу».</w:t>
            </w:r>
          </w:p>
          <w:p w:rsidR="00AF367C" w:rsidRPr="001806D7" w:rsidRDefault="00AF367C" w:rsidP="00A446C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4) Закон України «Про запобігання корупції».</w:t>
            </w:r>
          </w:p>
        </w:tc>
      </w:tr>
      <w:tr w:rsidR="00AF367C" w:rsidRPr="001806D7" w:rsidTr="00A446CA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Знання спеціального законодавства, що пов'язане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1)Цивільний кодекс України, Кримінальний кодекс України, </w:t>
            </w:r>
            <w:proofErr w:type="spellStart"/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КпАП</w:t>
            </w:r>
            <w:proofErr w:type="spellEnd"/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 України, Кодекс адміністративного судочинства України та інші кодекси України.</w:t>
            </w:r>
          </w:p>
          <w:p w:rsidR="00AF367C" w:rsidRPr="001806D7" w:rsidRDefault="00AF367C" w:rsidP="00A446CA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2)Інструкція з діловодства у місцевих загальних судах, апеляційних судах областей, апеляційних судах міст Києва та Севастополя, апеляційному суді </w:t>
            </w:r>
            <w:r w:rsidRPr="001806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Автономної Республіки Крим</w:t>
            </w: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 та вищому спеціалізованому суді України з розгляду цивільних і кримінальних справ.</w:t>
            </w:r>
          </w:p>
          <w:p w:rsidR="00AF367C" w:rsidRPr="001806D7" w:rsidRDefault="00AF367C" w:rsidP="00A446CA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3) Положення про апарат суду.</w:t>
            </w:r>
          </w:p>
          <w:p w:rsidR="00AF367C" w:rsidRPr="001806D7" w:rsidRDefault="00AF367C" w:rsidP="00A4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4)Положення про автоматизовану систему документообігу суду.</w:t>
            </w:r>
          </w:p>
        </w:tc>
      </w:tr>
    </w:tbl>
    <w:p w:rsidR="00AF367C" w:rsidRPr="001806D7" w:rsidRDefault="00AF367C" w:rsidP="00AF367C">
      <w:pPr>
        <w:rPr>
          <w:rFonts w:ascii="Times New Roman" w:hAnsi="Times New Roman" w:cs="Times New Roman"/>
          <w:sz w:val="24"/>
          <w:szCs w:val="24"/>
        </w:rPr>
      </w:pPr>
    </w:p>
    <w:p w:rsidR="003B4FE3" w:rsidRDefault="003B4FE3"/>
    <w:sectPr w:rsidR="003B4FE3" w:rsidSect="00B328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MS Gothic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F367C"/>
    <w:rsid w:val="001D5520"/>
    <w:rsid w:val="002E015E"/>
    <w:rsid w:val="003B4FE3"/>
    <w:rsid w:val="005C6D8B"/>
    <w:rsid w:val="0072013F"/>
    <w:rsid w:val="00727485"/>
    <w:rsid w:val="00816191"/>
    <w:rsid w:val="009C038F"/>
    <w:rsid w:val="00AF367C"/>
    <w:rsid w:val="00C917B8"/>
    <w:rsid w:val="00CC764F"/>
    <w:rsid w:val="00D80D56"/>
    <w:rsid w:val="00DC3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basedOn w:val="a0"/>
    <w:rsid w:val="00AF367C"/>
    <w:rPr>
      <w:rFonts w:cs="Times New Roman"/>
    </w:rPr>
  </w:style>
  <w:style w:type="character" w:styleId="a3">
    <w:name w:val="Hyperlink"/>
    <w:basedOn w:val="a0"/>
    <w:rsid w:val="00AF367C"/>
    <w:rPr>
      <w:color w:val="0000FF"/>
      <w:u w:val="single"/>
    </w:rPr>
  </w:style>
  <w:style w:type="paragraph" w:customStyle="1" w:styleId="rvps14">
    <w:name w:val="rvps14"/>
    <w:basedOn w:val="a"/>
    <w:rsid w:val="00AF367C"/>
    <w:pPr>
      <w:spacing w:before="100" w:beforeAutospacing="1" w:after="100" w:afterAutospacing="1"/>
    </w:pPr>
    <w:rPr>
      <w:rFonts w:ascii="Calibri" w:eastAsia="Calibri" w:hAnsi="Calibri" w:cs="Times New Roman"/>
    </w:rPr>
  </w:style>
  <w:style w:type="paragraph" w:customStyle="1" w:styleId="rvps7">
    <w:name w:val="rvps7"/>
    <w:basedOn w:val="a"/>
    <w:rsid w:val="00AF367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rvps12">
    <w:name w:val="rvps12"/>
    <w:basedOn w:val="a"/>
    <w:rsid w:val="00AF367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rvps2">
    <w:name w:val="rvps2"/>
    <w:basedOn w:val="a"/>
    <w:rsid w:val="00AF367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vts0">
    <w:name w:val="rvts0"/>
    <w:basedOn w:val="a0"/>
    <w:rsid w:val="00AF367C"/>
    <w:rPr>
      <w:rFonts w:cs="Times New Roman"/>
    </w:rPr>
  </w:style>
  <w:style w:type="paragraph" w:customStyle="1" w:styleId="1">
    <w:name w:val="Без интервала1"/>
    <w:rsid w:val="00AF367C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customStyle="1" w:styleId="a4">
    <w:name w:val="Содержимое таблицы"/>
    <w:basedOn w:val="a"/>
    <w:rsid w:val="00AF367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5">
    <w:name w:val="header"/>
    <w:basedOn w:val="a"/>
    <w:link w:val="a6"/>
    <w:rsid w:val="00AF367C"/>
    <w:pPr>
      <w:tabs>
        <w:tab w:val="center" w:pos="4153"/>
        <w:tab w:val="right" w:pos="8306"/>
      </w:tabs>
      <w:spacing w:after="0" w:line="240" w:lineRule="auto"/>
    </w:pPr>
    <w:rPr>
      <w:rFonts w:ascii="SchoolBook" w:eastAsia="Times New Roman" w:hAnsi="SchoolBook" w:cs="Times New Roman"/>
      <w:sz w:val="24"/>
      <w:szCs w:val="20"/>
    </w:rPr>
  </w:style>
  <w:style w:type="character" w:customStyle="1" w:styleId="a6">
    <w:name w:val="Верхний колонтитул Знак"/>
    <w:basedOn w:val="a0"/>
    <w:link w:val="a5"/>
    <w:rsid w:val="00AF367C"/>
    <w:rPr>
      <w:rFonts w:ascii="SchoolBook" w:eastAsia="Times New Roman" w:hAnsi="SchoolBook" w:cs="Times New Roman"/>
      <w:sz w:val="24"/>
      <w:szCs w:val="20"/>
    </w:rPr>
  </w:style>
  <w:style w:type="paragraph" w:styleId="a7">
    <w:name w:val="No Spacing"/>
    <w:uiPriority w:val="1"/>
    <w:qFormat/>
    <w:rsid w:val="00AF367C"/>
    <w:pPr>
      <w:spacing w:after="0" w:line="240" w:lineRule="auto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90-2020-%D0%BF/print" TargetMode="External"/><Relationship Id="rId4" Type="http://schemas.openxmlformats.org/officeDocument/2006/relationships/hyperlink" Target="https://zakon.rada.gov.ua/laws/show/290-2020-%D0%BF/prin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3663</Words>
  <Characters>2088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h.vradiy</dc:creator>
  <cp:keywords/>
  <dc:description/>
  <cp:lastModifiedBy>h.vradiy</cp:lastModifiedBy>
  <cp:revision>9</cp:revision>
  <dcterms:created xsi:type="dcterms:W3CDTF">2020-10-19T13:36:00Z</dcterms:created>
  <dcterms:modified xsi:type="dcterms:W3CDTF">2020-12-14T13:26:00Z</dcterms:modified>
</cp:coreProperties>
</file>