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6D7" w:rsidRDefault="00072865" w:rsidP="001806D7">
      <w:pPr>
        <w:pStyle w:val="rvps7"/>
        <w:spacing w:before="0" w:beforeAutospacing="0" w:after="0" w:afterAutospacing="0"/>
        <w:jc w:val="right"/>
        <w:rPr>
          <w:rStyle w:val="rvts15"/>
          <w:b/>
        </w:rPr>
      </w:pPr>
      <w:r>
        <w:rPr>
          <w:rStyle w:val="rvts15"/>
          <w:b/>
        </w:rPr>
        <w:t>Додаток 4</w:t>
      </w:r>
    </w:p>
    <w:p w:rsidR="0070433C" w:rsidRDefault="0070433C" w:rsidP="0070433C">
      <w:pPr>
        <w:pStyle w:val="rvps7"/>
        <w:spacing w:before="0" w:beforeAutospacing="0" w:after="0" w:afterAutospacing="0"/>
        <w:ind w:firstLine="6521"/>
        <w:rPr>
          <w:rStyle w:val="rvts15"/>
          <w:b/>
        </w:rPr>
      </w:pPr>
      <w:r>
        <w:rPr>
          <w:rStyle w:val="rvts15"/>
          <w:b/>
        </w:rPr>
        <w:t>ЗАТВЕРДЖЕНО</w:t>
      </w:r>
    </w:p>
    <w:p w:rsidR="0070433C" w:rsidRDefault="0070433C" w:rsidP="0070433C">
      <w:pPr>
        <w:pStyle w:val="rvps7"/>
        <w:spacing w:before="0" w:beforeAutospacing="0" w:after="0" w:afterAutospacing="0"/>
        <w:ind w:firstLine="6521"/>
        <w:rPr>
          <w:rStyle w:val="rvts15"/>
          <w:b/>
        </w:rPr>
      </w:pPr>
      <w:r>
        <w:rPr>
          <w:rStyle w:val="rvts15"/>
          <w:b/>
        </w:rPr>
        <w:t>Наказом керівника апарату</w:t>
      </w:r>
    </w:p>
    <w:p w:rsidR="0070433C" w:rsidRDefault="0070433C" w:rsidP="0070433C">
      <w:pPr>
        <w:pStyle w:val="rvps7"/>
        <w:spacing w:before="0" w:beforeAutospacing="0" w:after="0" w:afterAutospacing="0"/>
        <w:ind w:firstLine="6521"/>
        <w:rPr>
          <w:rStyle w:val="rvts15"/>
          <w:b/>
        </w:rPr>
      </w:pPr>
      <w:r>
        <w:rPr>
          <w:rStyle w:val="rvts15"/>
          <w:b/>
        </w:rPr>
        <w:t>Київського районного суду</w:t>
      </w:r>
    </w:p>
    <w:p w:rsidR="0070433C" w:rsidRDefault="0070433C" w:rsidP="0070433C">
      <w:pPr>
        <w:pStyle w:val="rvps7"/>
        <w:spacing w:before="0" w:beforeAutospacing="0" w:after="0" w:afterAutospacing="0"/>
        <w:ind w:firstLine="6521"/>
        <w:rPr>
          <w:rStyle w:val="rvts15"/>
          <w:b/>
        </w:rPr>
      </w:pPr>
      <w:r>
        <w:rPr>
          <w:rStyle w:val="rvts15"/>
          <w:b/>
        </w:rPr>
        <w:t>м. Одеси</w:t>
      </w:r>
    </w:p>
    <w:p w:rsidR="001806D7" w:rsidRDefault="00B54933" w:rsidP="005C6E91">
      <w:pPr>
        <w:pStyle w:val="rvps7"/>
        <w:spacing w:before="0" w:beforeAutospacing="0" w:after="0" w:afterAutospacing="0"/>
        <w:ind w:firstLine="6521"/>
        <w:rPr>
          <w:rStyle w:val="rvts15"/>
          <w:b/>
        </w:rPr>
      </w:pPr>
      <w:r>
        <w:rPr>
          <w:rStyle w:val="rvts15"/>
          <w:b/>
        </w:rPr>
        <w:t>№ 77 -а від 14.12</w:t>
      </w:r>
      <w:r w:rsidR="0070433C">
        <w:rPr>
          <w:rStyle w:val="rvts15"/>
          <w:b/>
        </w:rPr>
        <w:t>.2020 р.</w:t>
      </w:r>
    </w:p>
    <w:p w:rsidR="001806D7" w:rsidRPr="001806D7" w:rsidRDefault="001806D7" w:rsidP="001806D7">
      <w:pPr>
        <w:pStyle w:val="rvps7"/>
        <w:spacing w:before="0" w:beforeAutospacing="0" w:after="0" w:afterAutospacing="0"/>
        <w:jc w:val="center"/>
        <w:rPr>
          <w:rStyle w:val="rvts15"/>
          <w:b/>
        </w:rPr>
      </w:pPr>
      <w:r w:rsidRPr="001806D7">
        <w:rPr>
          <w:rStyle w:val="rvts15"/>
          <w:b/>
        </w:rPr>
        <w:t>ОГОЛОШЕННЯ</w:t>
      </w:r>
    </w:p>
    <w:p w:rsidR="001806D7" w:rsidRDefault="001806D7" w:rsidP="001806D7">
      <w:pPr>
        <w:pStyle w:val="rvps7"/>
        <w:spacing w:before="0" w:beforeAutospacing="0" w:after="0" w:afterAutospacing="0"/>
        <w:jc w:val="center"/>
        <w:rPr>
          <w:rStyle w:val="rvts15"/>
          <w:b/>
        </w:rPr>
      </w:pPr>
      <w:r w:rsidRPr="001806D7">
        <w:rPr>
          <w:rStyle w:val="rvts15"/>
          <w:b/>
        </w:rPr>
        <w:t>про добір на період дії карантину</w:t>
      </w:r>
    </w:p>
    <w:p w:rsidR="001806D7" w:rsidRPr="001806D7" w:rsidRDefault="001806D7" w:rsidP="001806D7">
      <w:pPr>
        <w:pStyle w:val="rvps7"/>
        <w:spacing w:before="0" w:beforeAutospacing="0" w:after="0" w:afterAutospacing="0"/>
        <w:jc w:val="center"/>
        <w:rPr>
          <w:rStyle w:val="rvts15"/>
          <w:b/>
        </w:rPr>
      </w:pPr>
    </w:p>
    <w:tbl>
      <w:tblPr>
        <w:tblW w:w="49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2"/>
        <w:gridCol w:w="2987"/>
        <w:gridCol w:w="6090"/>
      </w:tblGrid>
      <w:tr w:rsidR="001806D7" w:rsidRPr="001806D7" w:rsidTr="00934F74">
        <w:tc>
          <w:tcPr>
            <w:tcW w:w="3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806D7" w:rsidRPr="001806D7" w:rsidRDefault="001806D7" w:rsidP="00934F74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06D7">
              <w:rPr>
                <w:rFonts w:ascii="Times New Roman" w:hAnsi="Times New Roman"/>
                <w:b/>
                <w:sz w:val="24"/>
                <w:szCs w:val="24"/>
              </w:rPr>
              <w:t>Назва та категорія посади, стосовно якої прийнято рішення про необхідність призначення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806D7" w:rsidRPr="001806D7" w:rsidRDefault="003B573C" w:rsidP="00126FC2">
            <w:pPr>
              <w:pStyle w:val="1"/>
              <w:ind w:right="166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Консультант</w:t>
            </w:r>
            <w:r w:rsidR="0070433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Київського районного суду </w:t>
            </w:r>
            <w:proofErr w:type="spellStart"/>
            <w:r w:rsidR="0070433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м.Одеси</w:t>
            </w:r>
            <w:proofErr w:type="spellEnd"/>
            <w:r w:rsidR="001806D7" w:rsidRPr="001806D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, посада державної служби категорії «В»</w:t>
            </w:r>
          </w:p>
        </w:tc>
      </w:tr>
      <w:tr w:rsidR="001806D7" w:rsidRPr="001806D7" w:rsidTr="00934F74">
        <w:tc>
          <w:tcPr>
            <w:tcW w:w="3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806D7" w:rsidRPr="001806D7" w:rsidRDefault="001806D7" w:rsidP="00934F74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06D7">
              <w:rPr>
                <w:rFonts w:ascii="Times New Roman" w:hAnsi="Times New Roman"/>
                <w:b/>
                <w:sz w:val="24"/>
                <w:szCs w:val="24"/>
              </w:rPr>
              <w:t>Посадові обов’язки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135CC" w:rsidRPr="006135CC" w:rsidRDefault="007C64A8" w:rsidP="007C64A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1.</w:t>
            </w:r>
            <w:r w:rsidR="006135CC" w:rsidRPr="006135CC">
              <w:rPr>
                <w:rFonts w:ascii="Times New Roman" w:hAnsi="Times New Roman" w:cs="Times New Roman"/>
                <w:color w:val="000000"/>
              </w:rPr>
              <w:t xml:space="preserve"> Здійснює систематизацію законодавства та судової практики, рішень Конституційного Суду України, облік та зберігання актів законодавства та судової практики.</w:t>
            </w:r>
          </w:p>
          <w:p w:rsidR="006135CC" w:rsidRPr="006135CC" w:rsidRDefault="007C64A8" w:rsidP="007C64A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2.</w:t>
            </w:r>
            <w:r w:rsidR="006135CC" w:rsidRPr="006135CC">
              <w:rPr>
                <w:rFonts w:ascii="Times New Roman" w:hAnsi="Times New Roman" w:cs="Times New Roman"/>
                <w:color w:val="000000"/>
              </w:rPr>
              <w:t>Здійснює ведення контрольних кодексів.</w:t>
            </w:r>
          </w:p>
          <w:p w:rsidR="007C64A8" w:rsidRDefault="007C64A8" w:rsidP="007C64A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3.</w:t>
            </w:r>
            <w:r w:rsidR="006135CC" w:rsidRPr="006135CC">
              <w:rPr>
                <w:rFonts w:ascii="Times New Roman" w:hAnsi="Times New Roman" w:cs="Times New Roman"/>
                <w:color w:val="000000"/>
              </w:rPr>
              <w:t>Інформує працівників суду про зміни в чинному законодавстві України та судовій практиці судових органів вищого рівня.</w:t>
            </w:r>
          </w:p>
          <w:p w:rsidR="006135CC" w:rsidRPr="007C64A8" w:rsidRDefault="007C64A8" w:rsidP="007C64A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4.</w:t>
            </w:r>
            <w:r w:rsidR="006135CC" w:rsidRPr="006135CC">
              <w:rPr>
                <w:rFonts w:ascii="Times New Roman" w:hAnsi="Times New Roman" w:cs="Times New Roman"/>
                <w:color w:val="000000"/>
              </w:rPr>
              <w:t>Проводить узагальнення роботи суду із звернення судових рішень до виконання.</w:t>
            </w:r>
          </w:p>
          <w:p w:rsidR="006135CC" w:rsidRPr="006135CC" w:rsidRDefault="007C64A8" w:rsidP="007C64A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5. </w:t>
            </w:r>
            <w:r w:rsidR="006135CC" w:rsidRPr="006135CC">
              <w:rPr>
                <w:rFonts w:ascii="Times New Roman" w:hAnsi="Times New Roman" w:cs="Times New Roman"/>
                <w:color w:val="000000"/>
              </w:rPr>
              <w:t xml:space="preserve"> Забезпечує приймання та відправлення електронної пошти.</w:t>
            </w:r>
          </w:p>
          <w:p w:rsidR="006135CC" w:rsidRPr="006135CC" w:rsidRDefault="007C64A8" w:rsidP="007C64A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6.</w:t>
            </w:r>
            <w:r w:rsidR="006135CC" w:rsidRPr="006135CC">
              <w:rPr>
                <w:rFonts w:ascii="Times New Roman" w:hAnsi="Times New Roman" w:cs="Times New Roman"/>
                <w:color w:val="000000"/>
              </w:rPr>
              <w:t>Організовує роботу бібліотеки суду, підбір літератури для працівників суду.</w:t>
            </w:r>
          </w:p>
          <w:p w:rsidR="006135CC" w:rsidRPr="006135CC" w:rsidRDefault="007C64A8" w:rsidP="007C64A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7.</w:t>
            </w:r>
            <w:r w:rsidR="006135CC" w:rsidRPr="006135CC">
              <w:rPr>
                <w:rFonts w:ascii="Times New Roman" w:hAnsi="Times New Roman" w:cs="Times New Roman"/>
                <w:color w:val="000000"/>
              </w:rPr>
              <w:t>Контролює ведення діловодства у суді.</w:t>
            </w:r>
          </w:p>
          <w:p w:rsidR="006135CC" w:rsidRPr="006135CC" w:rsidRDefault="007C64A8" w:rsidP="007C64A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8.</w:t>
            </w:r>
            <w:r w:rsidR="006135CC" w:rsidRPr="006135CC">
              <w:rPr>
                <w:rFonts w:ascii="Times New Roman" w:hAnsi="Times New Roman" w:cs="Times New Roman"/>
                <w:color w:val="000000"/>
              </w:rPr>
              <w:t>Здійснює контроль за веденням обліку та зберіганням судових справ.</w:t>
            </w:r>
          </w:p>
          <w:p w:rsidR="006135CC" w:rsidRPr="006135CC" w:rsidRDefault="006135CC" w:rsidP="007C64A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135CC">
              <w:rPr>
                <w:rFonts w:ascii="Times New Roman" w:hAnsi="Times New Roman" w:cs="Times New Roman"/>
                <w:color w:val="000000"/>
              </w:rPr>
              <w:t>9.Контролює ведення судової статистики, своєчасне та якісне складання статистичних звітів.</w:t>
            </w:r>
          </w:p>
          <w:p w:rsidR="006135CC" w:rsidRPr="006135CC" w:rsidRDefault="006135CC" w:rsidP="007C64A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135CC">
              <w:rPr>
                <w:rFonts w:ascii="Times New Roman" w:hAnsi="Times New Roman" w:cs="Times New Roman"/>
                <w:color w:val="000000"/>
              </w:rPr>
              <w:t>10. Контролює належний облік та зберігання речових доказів.</w:t>
            </w:r>
          </w:p>
          <w:p w:rsidR="006135CC" w:rsidRPr="006135CC" w:rsidRDefault="006135CC" w:rsidP="007C64A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135CC">
              <w:rPr>
                <w:rFonts w:ascii="Times New Roman" w:hAnsi="Times New Roman" w:cs="Times New Roman"/>
                <w:color w:val="000000"/>
              </w:rPr>
              <w:t>11. Веде аналітичну роботу з різних напрямів діяльності суду відповідно до внутрішнього розподілу обов’язків між консультантами суду.</w:t>
            </w:r>
          </w:p>
          <w:p w:rsidR="006135CC" w:rsidRPr="006135CC" w:rsidRDefault="006135CC" w:rsidP="007C64A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135CC">
              <w:rPr>
                <w:rFonts w:ascii="Times New Roman" w:hAnsi="Times New Roman" w:cs="Times New Roman"/>
                <w:color w:val="000000"/>
              </w:rPr>
              <w:t>12. Здійснює облік звернень громадян та юридичних осіб, проводить аналіз роботи суду з розгляду звернень.</w:t>
            </w:r>
          </w:p>
          <w:p w:rsidR="006135CC" w:rsidRPr="006135CC" w:rsidRDefault="006135CC" w:rsidP="007C64A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135CC">
              <w:rPr>
                <w:rFonts w:ascii="Times New Roman" w:hAnsi="Times New Roman" w:cs="Times New Roman"/>
                <w:color w:val="000000"/>
              </w:rPr>
              <w:t>13. За дорученням голови суду чи керівника апарату суду розглядає звернення та готує проекти відповідей на них.</w:t>
            </w:r>
          </w:p>
          <w:p w:rsidR="006135CC" w:rsidRPr="006135CC" w:rsidRDefault="006135CC" w:rsidP="007C64A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135CC">
              <w:rPr>
                <w:rFonts w:ascii="Times New Roman" w:hAnsi="Times New Roman" w:cs="Times New Roman"/>
                <w:color w:val="000000"/>
              </w:rPr>
              <w:t>14. Здійснює контроль за виконанням окремих ухвал, готує інформацію керівникові апарату про стан цієї роботи, відповідні узагальнення та пропозиції щодо покращення роботи.</w:t>
            </w:r>
          </w:p>
          <w:p w:rsidR="006135CC" w:rsidRPr="006135CC" w:rsidRDefault="007C64A8" w:rsidP="007C64A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15.</w:t>
            </w:r>
            <w:r w:rsidR="006135CC" w:rsidRPr="006135CC">
              <w:rPr>
                <w:rFonts w:ascii="Times New Roman" w:hAnsi="Times New Roman" w:cs="Times New Roman"/>
                <w:color w:val="000000"/>
              </w:rPr>
              <w:t>Бере участь у плануванні роботи суду, за дорученням керівника апарату здійснює контроль за виконанням окремих розділів плану роботи суду.</w:t>
            </w:r>
          </w:p>
          <w:p w:rsidR="006135CC" w:rsidRPr="006135CC" w:rsidRDefault="007C64A8" w:rsidP="007C64A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16.</w:t>
            </w:r>
            <w:r w:rsidR="006135CC" w:rsidRPr="006135CC">
              <w:rPr>
                <w:rFonts w:ascii="Times New Roman" w:hAnsi="Times New Roman" w:cs="Times New Roman"/>
                <w:color w:val="000000"/>
              </w:rPr>
              <w:t>Вивчає питання організаційного забезпечення діяльності суду та готує пропозиції щодо поліпшення відповідно до внутрішнього розподілу обов’язків між консультантами.</w:t>
            </w:r>
          </w:p>
          <w:p w:rsidR="006135CC" w:rsidRPr="006135CC" w:rsidRDefault="006135CC" w:rsidP="007C64A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135CC">
              <w:rPr>
                <w:rFonts w:ascii="Times New Roman" w:hAnsi="Times New Roman" w:cs="Times New Roman"/>
                <w:color w:val="000000"/>
              </w:rPr>
              <w:t>17. Виконує інші доручення керівника апарату суду.</w:t>
            </w:r>
          </w:p>
          <w:p w:rsidR="001806D7" w:rsidRPr="003B573C" w:rsidRDefault="001806D7" w:rsidP="003B57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6D7" w:rsidRPr="001806D7" w:rsidTr="00934F74">
        <w:tc>
          <w:tcPr>
            <w:tcW w:w="3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806D7" w:rsidRPr="001806D7" w:rsidRDefault="001806D7" w:rsidP="00934F74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06D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Умови оплати праці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806D7" w:rsidRPr="001806D7" w:rsidRDefault="00072865" w:rsidP="00934F74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посадовий оклад – 4 440</w:t>
            </w:r>
            <w:r w:rsidR="001806D7" w:rsidRPr="001806D7">
              <w:rPr>
                <w:rFonts w:ascii="Times New Roman" w:hAnsi="Times New Roman"/>
                <w:sz w:val="24"/>
                <w:szCs w:val="24"/>
              </w:rPr>
              <w:t xml:space="preserve"> грн.; </w:t>
            </w:r>
          </w:p>
          <w:p w:rsidR="001806D7" w:rsidRPr="001806D7" w:rsidRDefault="001806D7" w:rsidP="00934F74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1806D7">
              <w:rPr>
                <w:rFonts w:ascii="Times New Roman" w:hAnsi="Times New Roman"/>
                <w:sz w:val="24"/>
                <w:szCs w:val="24"/>
              </w:rPr>
              <w:t>2) надбавка за вислугу років;</w:t>
            </w:r>
          </w:p>
          <w:p w:rsidR="001806D7" w:rsidRPr="001806D7" w:rsidRDefault="001806D7" w:rsidP="00934F74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1806D7">
              <w:rPr>
                <w:rFonts w:ascii="Times New Roman" w:hAnsi="Times New Roman"/>
                <w:sz w:val="24"/>
                <w:szCs w:val="24"/>
              </w:rPr>
              <w:t>3) надбавка за ранг державного службовця;</w:t>
            </w:r>
          </w:p>
          <w:p w:rsidR="001806D7" w:rsidRPr="001806D7" w:rsidRDefault="001806D7" w:rsidP="00934F74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1806D7">
              <w:rPr>
                <w:rFonts w:ascii="Times New Roman" w:hAnsi="Times New Roman"/>
                <w:sz w:val="24"/>
                <w:szCs w:val="24"/>
              </w:rPr>
              <w:t>4) інші надбавки та доплати, передбачені статями 50, 52 Закону України «Про державну службу»</w:t>
            </w:r>
          </w:p>
        </w:tc>
      </w:tr>
      <w:tr w:rsidR="001806D7" w:rsidRPr="001806D7" w:rsidTr="00934F74">
        <w:tc>
          <w:tcPr>
            <w:tcW w:w="3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806D7" w:rsidRPr="001806D7" w:rsidRDefault="001806D7" w:rsidP="00934F74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06D7">
              <w:rPr>
                <w:rFonts w:ascii="Times New Roman" w:hAnsi="Times New Roman"/>
                <w:b/>
                <w:sz w:val="24"/>
                <w:szCs w:val="24"/>
              </w:rPr>
              <w:t>Інформація про строковість призначення на посаду</w:t>
            </w:r>
          </w:p>
          <w:p w:rsidR="001806D7" w:rsidRPr="001806D7" w:rsidRDefault="001806D7" w:rsidP="00934F74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806D7" w:rsidRPr="001806D7" w:rsidRDefault="001806D7" w:rsidP="00934F74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806D7" w:rsidRPr="001806D7" w:rsidRDefault="001806D7" w:rsidP="00A04247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1806D7">
              <w:rPr>
                <w:rFonts w:ascii="Times New Roman" w:hAnsi="Times New Roman"/>
                <w:b/>
                <w:sz w:val="24"/>
                <w:szCs w:val="24"/>
              </w:rPr>
              <w:t>Строкове призначення</w:t>
            </w:r>
            <w:r w:rsidRPr="001806D7">
              <w:rPr>
                <w:rFonts w:ascii="Times New Roman" w:hAnsi="Times New Roman"/>
                <w:sz w:val="24"/>
                <w:szCs w:val="24"/>
              </w:rPr>
              <w:t xml:space="preserve"> (на період дії карантину та до дня визначення керівником державної служби переможця за результатами конкурсного відбору відповідно до законодавства)</w:t>
            </w:r>
            <w:r w:rsidR="0070433C" w:rsidRPr="003614B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806D7" w:rsidRPr="001806D7" w:rsidTr="00934F74">
        <w:tc>
          <w:tcPr>
            <w:tcW w:w="3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806D7" w:rsidRPr="001806D7" w:rsidRDefault="001806D7" w:rsidP="00934F74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06D7">
              <w:rPr>
                <w:rFonts w:ascii="Times New Roman" w:hAnsi="Times New Roman"/>
                <w:b/>
                <w:sz w:val="24"/>
                <w:szCs w:val="24"/>
              </w:rPr>
              <w:t>Перелік інформації необхідної для призначення на вакантну посаду, в тому числі форма, адресат та строк її подання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806D7" w:rsidRPr="001806D7" w:rsidRDefault="001806D7" w:rsidP="00934F74">
            <w:pPr>
              <w:pStyle w:val="rvps2"/>
              <w:shd w:val="clear" w:color="auto" w:fill="FFFFFF"/>
              <w:spacing w:before="0" w:beforeAutospacing="0" w:after="0" w:afterAutospacing="0"/>
              <w:ind w:firstLine="408"/>
              <w:jc w:val="both"/>
            </w:pPr>
            <w:r w:rsidRPr="001806D7">
              <w:t>Особа, яка бажає взяти участь у доборі з призначення на вакантну посаду, подає таку інформацію через Єдиний портал вакансій державної служби:</w:t>
            </w:r>
          </w:p>
          <w:p w:rsidR="001806D7" w:rsidRPr="001806D7" w:rsidRDefault="001806D7" w:rsidP="00934F74">
            <w:pPr>
              <w:pStyle w:val="rvps2"/>
              <w:shd w:val="clear" w:color="auto" w:fill="FFFFFF"/>
              <w:spacing w:before="0" w:beforeAutospacing="0" w:after="0" w:afterAutospacing="0"/>
              <w:ind w:firstLine="408"/>
              <w:jc w:val="both"/>
            </w:pPr>
            <w:bookmarkStart w:id="0" w:name="n61"/>
            <w:bookmarkEnd w:id="0"/>
            <w:r w:rsidRPr="001806D7">
              <w:t>1) заяву із зазначенням основних мотивів щодо зайняття посади за формою згідно з </w:t>
            </w:r>
            <w:hyperlink r:id="rId4" w:anchor="n84" w:history="1">
              <w:r w:rsidRPr="001806D7">
                <w:rPr>
                  <w:rStyle w:val="a3"/>
                  <w:color w:val="auto"/>
                  <w:u w:val="none"/>
                </w:rPr>
                <w:t>додатком 1</w:t>
              </w:r>
            </w:hyperlink>
            <w:r w:rsidRPr="001806D7">
              <w:t>;</w:t>
            </w:r>
          </w:p>
          <w:p w:rsidR="001806D7" w:rsidRPr="001806D7" w:rsidRDefault="001806D7" w:rsidP="00934F74">
            <w:pPr>
              <w:pStyle w:val="rvps2"/>
              <w:shd w:val="clear" w:color="auto" w:fill="FFFFFF"/>
              <w:spacing w:before="0" w:beforeAutospacing="0" w:after="0" w:afterAutospacing="0"/>
              <w:ind w:firstLine="408"/>
              <w:jc w:val="both"/>
            </w:pPr>
            <w:bookmarkStart w:id="1" w:name="n62"/>
            <w:bookmarkEnd w:id="1"/>
            <w:r w:rsidRPr="001806D7">
              <w:t>2) резюме за формою згідно з </w:t>
            </w:r>
            <w:hyperlink r:id="rId5" w:anchor="n86" w:history="1">
              <w:r w:rsidRPr="001806D7">
                <w:rPr>
                  <w:rStyle w:val="a3"/>
                  <w:color w:val="auto"/>
                  <w:u w:val="none"/>
                </w:rPr>
                <w:t>додатком 2</w:t>
              </w:r>
            </w:hyperlink>
            <w:r w:rsidRPr="001806D7">
              <w:t>;</w:t>
            </w:r>
          </w:p>
          <w:p w:rsidR="001806D7" w:rsidRPr="001806D7" w:rsidRDefault="001806D7" w:rsidP="00934F74">
            <w:pPr>
              <w:pStyle w:val="rvps2"/>
              <w:shd w:val="clear" w:color="auto" w:fill="FFFFFF"/>
              <w:spacing w:before="0" w:beforeAutospacing="0" w:after="0" w:afterAutospacing="0"/>
              <w:ind w:firstLine="408"/>
              <w:jc w:val="both"/>
            </w:pPr>
            <w:bookmarkStart w:id="2" w:name="n63"/>
            <w:bookmarkEnd w:id="2"/>
            <w:r w:rsidRPr="001806D7">
              <w:t>3) заяву, в якій повідомл</w:t>
            </w:r>
            <w:r w:rsidR="007C64A8">
              <w:t xml:space="preserve">яє, що до неї не застосовуються заборони, </w:t>
            </w:r>
            <w:r w:rsidRPr="001806D7">
              <w:t>визначені частиною </w:t>
            </w:r>
            <w:hyperlink r:id="rId6" w:anchor="n13" w:tgtFrame="_blank" w:history="1">
              <w:r w:rsidRPr="001806D7">
                <w:rPr>
                  <w:rStyle w:val="a3"/>
                  <w:color w:val="auto"/>
                  <w:u w:val="none"/>
                </w:rPr>
                <w:t>третьою</w:t>
              </w:r>
            </w:hyperlink>
            <w:r w:rsidRPr="001806D7">
              <w:t> або </w:t>
            </w:r>
            <w:hyperlink r:id="rId7" w:anchor="n14" w:tgtFrame="_blank" w:history="1">
              <w:r w:rsidRPr="001806D7">
                <w:rPr>
                  <w:rStyle w:val="a3"/>
                  <w:color w:val="auto"/>
                  <w:u w:val="none"/>
                </w:rPr>
                <w:t>четвертою</w:t>
              </w:r>
            </w:hyperlink>
            <w:r w:rsidRPr="001806D7">
              <w:t xml:space="preserve"> статті 1 Закону України </w:t>
            </w:r>
            <w:proofErr w:type="spellStart"/>
            <w:r w:rsidRPr="001806D7">
              <w:t>“Про</w:t>
            </w:r>
            <w:proofErr w:type="spellEnd"/>
            <w:r w:rsidRPr="001806D7">
              <w:t xml:space="preserve"> очищення </w:t>
            </w:r>
            <w:proofErr w:type="spellStart"/>
            <w:r w:rsidRPr="001806D7">
              <w:t>влади”</w:t>
            </w:r>
            <w:proofErr w:type="spellEnd"/>
            <w:r w:rsidRPr="001806D7">
              <w:t>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1806D7" w:rsidRPr="001806D7" w:rsidRDefault="001806D7" w:rsidP="00934F74">
            <w:pPr>
              <w:pStyle w:val="rvps2"/>
              <w:shd w:val="clear" w:color="auto" w:fill="FFFFFF"/>
              <w:spacing w:before="0" w:beforeAutospacing="0" w:after="0" w:afterAutospacing="0"/>
              <w:ind w:firstLine="408"/>
              <w:jc w:val="both"/>
            </w:pPr>
            <w:bookmarkStart w:id="3" w:name="n64"/>
            <w:bookmarkEnd w:id="3"/>
            <w:r w:rsidRPr="001806D7">
              <w:t>Додатки до заяви не є обов’язковими для подання.</w:t>
            </w:r>
          </w:p>
          <w:p w:rsidR="001806D7" w:rsidRPr="001806D7" w:rsidRDefault="001806D7" w:rsidP="00126FC2">
            <w:pPr>
              <w:pStyle w:val="rvps2"/>
              <w:spacing w:before="0" w:beforeAutospacing="0" w:after="0" w:afterAutospacing="0"/>
              <w:ind w:right="166"/>
              <w:jc w:val="both"/>
            </w:pPr>
            <w:r w:rsidRPr="001806D7">
              <w:t xml:space="preserve">      </w:t>
            </w:r>
            <w:r w:rsidRPr="001806D7">
              <w:rPr>
                <w:b/>
              </w:rPr>
              <w:t>Кінцевий термін прийняття документів</w:t>
            </w:r>
            <w:r w:rsidR="00B54933">
              <w:t xml:space="preserve"> –  до 17.30</w:t>
            </w:r>
            <w:r w:rsidRPr="001806D7">
              <w:t xml:space="preserve"> </w:t>
            </w:r>
            <w:r w:rsidR="00B54933">
              <w:t>год. 1</w:t>
            </w:r>
            <w:r w:rsidR="00072865">
              <w:t>7</w:t>
            </w:r>
            <w:r w:rsidRPr="001806D7">
              <w:t>.</w:t>
            </w:r>
            <w:r w:rsidR="00126FC2">
              <w:t>1</w:t>
            </w:r>
            <w:r w:rsidR="00B54933">
              <w:t>2</w:t>
            </w:r>
            <w:r w:rsidRPr="001806D7">
              <w:t>.2020 р.</w:t>
            </w:r>
          </w:p>
        </w:tc>
      </w:tr>
      <w:tr w:rsidR="001806D7" w:rsidRPr="001806D7" w:rsidTr="00934F74">
        <w:tc>
          <w:tcPr>
            <w:tcW w:w="3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806D7" w:rsidRPr="001806D7" w:rsidRDefault="001806D7" w:rsidP="00934F74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06D7">
              <w:rPr>
                <w:rFonts w:ascii="Times New Roman" w:hAnsi="Times New Roman"/>
                <w:b/>
                <w:sz w:val="24"/>
                <w:szCs w:val="24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добору на вакантну посаду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33C" w:rsidRPr="000741F8" w:rsidRDefault="0070433C" w:rsidP="0070433C">
            <w:pPr>
              <w:pStyle w:val="rvps14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</w:rPr>
            </w:pPr>
            <w:proofErr w:type="spellStart"/>
            <w:r w:rsidRPr="000741F8">
              <w:rPr>
                <w:rFonts w:ascii="Times New Roman" w:hAnsi="Times New Roman"/>
                <w:color w:val="000000"/>
              </w:rPr>
              <w:t>Врадій</w:t>
            </w:r>
            <w:proofErr w:type="spellEnd"/>
            <w:r w:rsidRPr="000741F8">
              <w:rPr>
                <w:rFonts w:ascii="Times New Roman" w:hAnsi="Times New Roman"/>
                <w:color w:val="000000"/>
              </w:rPr>
              <w:t xml:space="preserve"> Христина Олександрівна</w:t>
            </w:r>
          </w:p>
          <w:p w:rsidR="0070433C" w:rsidRPr="000741F8" w:rsidRDefault="0070433C" w:rsidP="0070433C">
            <w:pPr>
              <w:pStyle w:val="rvps14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</w:rPr>
            </w:pPr>
            <w:proofErr w:type="spellStart"/>
            <w:r w:rsidRPr="000741F8">
              <w:rPr>
                <w:rFonts w:ascii="Times New Roman" w:hAnsi="Times New Roman"/>
                <w:color w:val="000000"/>
              </w:rPr>
              <w:t>Форостяна</w:t>
            </w:r>
            <w:proofErr w:type="spellEnd"/>
            <w:r w:rsidRPr="000741F8">
              <w:rPr>
                <w:rFonts w:ascii="Times New Roman" w:hAnsi="Times New Roman"/>
                <w:color w:val="000000"/>
              </w:rPr>
              <w:t xml:space="preserve"> Катерина В’ячеславівна </w:t>
            </w:r>
          </w:p>
          <w:p w:rsidR="0070433C" w:rsidRPr="000741F8" w:rsidRDefault="0070433C" w:rsidP="0070433C">
            <w:pPr>
              <w:pStyle w:val="rvps14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</w:rPr>
            </w:pPr>
            <w:r w:rsidRPr="000741F8">
              <w:rPr>
                <w:rFonts w:ascii="Times New Roman" w:hAnsi="Times New Roman"/>
                <w:color w:val="000000"/>
              </w:rPr>
              <w:t>тел. (048) 753-18-16;</w:t>
            </w:r>
          </w:p>
          <w:p w:rsidR="0070433C" w:rsidRPr="000741F8" w:rsidRDefault="0070433C" w:rsidP="0070433C">
            <w:pPr>
              <w:pStyle w:val="rvps14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</w:rPr>
            </w:pPr>
            <w:r w:rsidRPr="000741F8">
              <w:rPr>
                <w:rFonts w:ascii="Times New Roman" w:hAnsi="Times New Roman"/>
                <w:color w:val="000000"/>
                <w:lang w:val="en-US"/>
              </w:rPr>
              <w:t>inbox</w:t>
            </w:r>
            <w:r w:rsidRPr="000741F8">
              <w:rPr>
                <w:rFonts w:ascii="Times New Roman" w:hAnsi="Times New Roman"/>
                <w:color w:val="000000"/>
              </w:rPr>
              <w:t>@</w:t>
            </w:r>
            <w:proofErr w:type="spellStart"/>
            <w:r w:rsidRPr="000741F8">
              <w:rPr>
                <w:rFonts w:ascii="Times New Roman" w:hAnsi="Times New Roman"/>
                <w:color w:val="000000"/>
                <w:lang w:val="en-US"/>
              </w:rPr>
              <w:t>ki</w:t>
            </w:r>
            <w:proofErr w:type="spellEnd"/>
            <w:r w:rsidRPr="000741F8">
              <w:rPr>
                <w:rFonts w:ascii="Times New Roman" w:hAnsi="Times New Roman"/>
                <w:color w:val="000000"/>
              </w:rPr>
              <w:t>.</w:t>
            </w:r>
            <w:proofErr w:type="spellStart"/>
            <w:r w:rsidRPr="000741F8">
              <w:rPr>
                <w:rFonts w:ascii="Times New Roman" w:hAnsi="Times New Roman"/>
                <w:color w:val="000000"/>
                <w:lang w:val="en-US"/>
              </w:rPr>
              <w:t>od</w:t>
            </w:r>
            <w:proofErr w:type="spellEnd"/>
            <w:r w:rsidRPr="000741F8">
              <w:rPr>
                <w:rFonts w:ascii="Times New Roman" w:hAnsi="Times New Roman"/>
                <w:color w:val="000000"/>
              </w:rPr>
              <w:t>.</w:t>
            </w:r>
            <w:r w:rsidRPr="000741F8">
              <w:rPr>
                <w:rFonts w:ascii="Times New Roman" w:hAnsi="Times New Roman"/>
                <w:color w:val="000000"/>
                <w:lang w:val="en-US"/>
              </w:rPr>
              <w:t>court</w:t>
            </w:r>
            <w:r w:rsidRPr="000741F8">
              <w:rPr>
                <w:rFonts w:ascii="Times New Roman" w:hAnsi="Times New Roman"/>
                <w:color w:val="000000"/>
              </w:rPr>
              <w:t>.</w:t>
            </w:r>
            <w:proofErr w:type="spellStart"/>
            <w:r w:rsidRPr="000741F8">
              <w:rPr>
                <w:rFonts w:ascii="Times New Roman" w:hAnsi="Times New Roman"/>
                <w:color w:val="000000"/>
                <w:lang w:val="en-US"/>
              </w:rPr>
              <w:t>gov</w:t>
            </w:r>
            <w:proofErr w:type="spellEnd"/>
            <w:r w:rsidRPr="000741F8">
              <w:rPr>
                <w:rFonts w:ascii="Times New Roman" w:hAnsi="Times New Roman"/>
                <w:color w:val="000000"/>
              </w:rPr>
              <w:t>.</w:t>
            </w:r>
            <w:proofErr w:type="spellStart"/>
            <w:r w:rsidRPr="000741F8">
              <w:rPr>
                <w:rFonts w:ascii="Times New Roman" w:hAnsi="Times New Roman"/>
                <w:color w:val="000000"/>
                <w:lang w:val="en-US"/>
              </w:rPr>
              <w:t>ua</w:t>
            </w:r>
            <w:proofErr w:type="spellEnd"/>
          </w:p>
          <w:p w:rsidR="001806D7" w:rsidRPr="001806D7" w:rsidRDefault="001806D7" w:rsidP="00934F74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6D7" w:rsidRPr="001806D7" w:rsidTr="00934F74">
        <w:trPr>
          <w:trHeight w:val="413"/>
        </w:trPr>
        <w:tc>
          <w:tcPr>
            <w:tcW w:w="965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806D7" w:rsidRPr="001806D7" w:rsidRDefault="001806D7" w:rsidP="00934F74">
            <w:pPr>
              <w:pStyle w:val="rvps12"/>
              <w:spacing w:before="0" w:beforeAutospacing="0" w:after="0" w:afterAutospacing="0"/>
              <w:jc w:val="center"/>
            </w:pPr>
            <w:r w:rsidRPr="001806D7">
              <w:rPr>
                <w:b/>
              </w:rPr>
              <w:t>Кваліфікаційні вимоги</w:t>
            </w:r>
            <w:r w:rsidRPr="001806D7">
              <w:t xml:space="preserve"> </w:t>
            </w:r>
          </w:p>
        </w:tc>
      </w:tr>
      <w:tr w:rsidR="001806D7" w:rsidRPr="001806D7" w:rsidTr="00934F74">
        <w:trPr>
          <w:trHeight w:val="619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806D7" w:rsidRPr="001806D7" w:rsidRDefault="001806D7" w:rsidP="00934F74">
            <w:pPr>
              <w:pStyle w:val="rvps12"/>
              <w:spacing w:before="0" w:beforeAutospacing="0" w:after="0" w:afterAutospacing="0"/>
            </w:pPr>
            <w:r w:rsidRPr="001806D7">
              <w:t>1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806D7" w:rsidRPr="001806D7" w:rsidRDefault="001806D7" w:rsidP="00934F74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06D7">
              <w:rPr>
                <w:rFonts w:ascii="Times New Roman" w:hAnsi="Times New Roman"/>
                <w:sz w:val="24"/>
                <w:szCs w:val="24"/>
              </w:rPr>
              <w:t>Освіта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806D7" w:rsidRPr="001806D7" w:rsidRDefault="001806D7" w:rsidP="003B573C">
            <w:pPr>
              <w:spacing w:after="0" w:line="240" w:lineRule="auto"/>
              <w:ind w:right="16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6D7">
              <w:rPr>
                <w:rFonts w:ascii="Times New Roman" w:hAnsi="Times New Roman" w:cs="Times New Roman"/>
                <w:sz w:val="24"/>
                <w:szCs w:val="24"/>
              </w:rPr>
              <w:t xml:space="preserve">Вища освіта за спеціальністю "Правознавство" або "Правоохоронна діяльність"  не нижче ступеня </w:t>
            </w:r>
            <w:r w:rsidR="003B573C">
              <w:rPr>
                <w:rFonts w:ascii="Times New Roman" w:hAnsi="Times New Roman" w:cs="Times New Roman"/>
                <w:sz w:val="24"/>
                <w:szCs w:val="24"/>
              </w:rPr>
              <w:t>магістра</w:t>
            </w:r>
            <w:r w:rsidRPr="001806D7">
              <w:rPr>
                <w:rFonts w:ascii="Times New Roman" w:hAnsi="Times New Roman" w:cs="Times New Roman"/>
                <w:sz w:val="24"/>
                <w:szCs w:val="24"/>
              </w:rPr>
              <w:t xml:space="preserve"> або бакалавра</w:t>
            </w:r>
          </w:p>
        </w:tc>
      </w:tr>
      <w:tr w:rsidR="001806D7" w:rsidRPr="001806D7" w:rsidTr="00934F74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806D7" w:rsidRPr="001806D7" w:rsidRDefault="001806D7" w:rsidP="00934F74">
            <w:pPr>
              <w:pStyle w:val="rvps12"/>
              <w:spacing w:before="0" w:beforeAutospacing="0" w:after="0" w:afterAutospacing="0"/>
            </w:pPr>
            <w:r w:rsidRPr="001806D7">
              <w:t>2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806D7" w:rsidRPr="001806D7" w:rsidRDefault="001806D7" w:rsidP="00934F74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06D7">
              <w:rPr>
                <w:rFonts w:ascii="Times New Roman" w:hAnsi="Times New Roman"/>
                <w:sz w:val="24"/>
                <w:szCs w:val="24"/>
              </w:rPr>
              <w:t>Досвід роботи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806D7" w:rsidRPr="003B573C" w:rsidRDefault="00A04247" w:rsidP="00934F74">
            <w:pPr>
              <w:pStyle w:val="rvps14"/>
              <w:spacing w:before="0" w:beforeAutospacing="0" w:after="0" w:afterAutospacing="0" w:line="240" w:lineRule="auto"/>
              <w:ind w:right="16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06D7">
              <w:rPr>
                <w:rStyle w:val="rvts0"/>
                <w:rFonts w:ascii="Times New Roman" w:hAnsi="Times New Roman"/>
                <w:sz w:val="24"/>
                <w:szCs w:val="24"/>
              </w:rPr>
              <w:t>Не потребує.</w:t>
            </w:r>
          </w:p>
        </w:tc>
      </w:tr>
      <w:tr w:rsidR="001806D7" w:rsidRPr="001806D7" w:rsidTr="00934F74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806D7" w:rsidRPr="001806D7" w:rsidRDefault="001806D7" w:rsidP="00934F74">
            <w:pPr>
              <w:pStyle w:val="rvps12"/>
              <w:spacing w:before="0" w:beforeAutospacing="0" w:after="0" w:afterAutospacing="0"/>
            </w:pPr>
            <w:r w:rsidRPr="001806D7">
              <w:t>3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806D7" w:rsidRPr="001806D7" w:rsidRDefault="001806D7" w:rsidP="00934F74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06D7">
              <w:rPr>
                <w:rFonts w:ascii="Times New Roman" w:hAnsi="Times New Roman"/>
                <w:sz w:val="24"/>
                <w:szCs w:val="24"/>
              </w:rPr>
              <w:t>Володіння державною мовою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806D7" w:rsidRPr="001806D7" w:rsidRDefault="001806D7" w:rsidP="00934F74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1806D7">
              <w:rPr>
                <w:rStyle w:val="rvts0"/>
                <w:rFonts w:ascii="Times New Roman" w:hAnsi="Times New Roman"/>
                <w:sz w:val="24"/>
                <w:szCs w:val="24"/>
              </w:rPr>
              <w:t>Вільне володіння державною мовою</w:t>
            </w:r>
          </w:p>
        </w:tc>
      </w:tr>
      <w:tr w:rsidR="001806D7" w:rsidRPr="001806D7" w:rsidTr="00934F74">
        <w:trPr>
          <w:trHeight w:val="481"/>
        </w:trPr>
        <w:tc>
          <w:tcPr>
            <w:tcW w:w="9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806D7" w:rsidRPr="001806D7" w:rsidRDefault="001806D7" w:rsidP="00934F74">
            <w:pPr>
              <w:pStyle w:val="rvps12"/>
              <w:spacing w:before="0" w:beforeAutospacing="0" w:after="0" w:afterAutospacing="0"/>
              <w:jc w:val="center"/>
              <w:rPr>
                <w:b/>
              </w:rPr>
            </w:pPr>
            <w:r w:rsidRPr="001806D7">
              <w:rPr>
                <w:b/>
              </w:rPr>
              <w:t>Професійна компетентність</w:t>
            </w:r>
          </w:p>
        </w:tc>
      </w:tr>
      <w:tr w:rsidR="001806D7" w:rsidRPr="001806D7" w:rsidTr="00934F74">
        <w:trPr>
          <w:trHeight w:val="349"/>
        </w:trPr>
        <w:tc>
          <w:tcPr>
            <w:tcW w:w="3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806D7" w:rsidRPr="001806D7" w:rsidRDefault="001806D7" w:rsidP="00934F74">
            <w:pPr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06D7">
              <w:rPr>
                <w:rFonts w:ascii="Times New Roman" w:hAnsi="Times New Roman" w:cs="Times New Roman"/>
                <w:b/>
                <w:sz w:val="24"/>
                <w:szCs w:val="24"/>
              </w:rPr>
              <w:t>Вимога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806D7" w:rsidRPr="001806D7" w:rsidRDefault="001806D7" w:rsidP="00934F74">
            <w:pPr>
              <w:pStyle w:val="a4"/>
              <w:jc w:val="center"/>
            </w:pPr>
            <w:r w:rsidRPr="001806D7">
              <w:rPr>
                <w:rFonts w:eastAsia="Times New Roman"/>
                <w:b/>
                <w:bCs/>
              </w:rPr>
              <w:t>Компоненти вимоги</w:t>
            </w:r>
          </w:p>
        </w:tc>
      </w:tr>
      <w:tr w:rsidR="001806D7" w:rsidRPr="001806D7" w:rsidTr="00934F74">
        <w:trPr>
          <w:trHeight w:val="53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806D7" w:rsidRPr="001806D7" w:rsidRDefault="001806D7" w:rsidP="00934F74">
            <w:pPr>
              <w:pStyle w:val="a5"/>
              <w:jc w:val="center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lastRenderedPageBreak/>
              <w:t>1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806D7" w:rsidRPr="001806D7" w:rsidRDefault="001806D7" w:rsidP="00934F74">
            <w:pPr>
              <w:pStyle w:val="a5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color w:val="000000"/>
                <w:szCs w:val="24"/>
              </w:rPr>
              <w:t>Якісне виконання поставлених завдань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806D7" w:rsidRPr="001806D7" w:rsidRDefault="001806D7" w:rsidP="00934F74">
            <w:pPr>
              <w:pStyle w:val="a5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eastAsia="TimesNewRomanPSMT" w:hAnsi="Times New Roman"/>
                <w:color w:val="000000"/>
                <w:szCs w:val="24"/>
              </w:rPr>
              <w:t>- вміння працювати з інформацією, орієнтація на досягнення кінцевих результатів;</w:t>
            </w:r>
          </w:p>
        </w:tc>
      </w:tr>
      <w:tr w:rsidR="001806D7" w:rsidRPr="001806D7" w:rsidTr="00934F74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806D7" w:rsidRPr="001806D7" w:rsidRDefault="001806D7" w:rsidP="00934F74">
            <w:pPr>
              <w:pStyle w:val="a5"/>
              <w:jc w:val="center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806D7" w:rsidRPr="001806D7" w:rsidRDefault="001806D7" w:rsidP="00934F74">
            <w:pPr>
              <w:pStyle w:val="a5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Командна робота та взаємодія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806D7" w:rsidRPr="001806D7" w:rsidRDefault="001806D7" w:rsidP="00934F74">
            <w:pPr>
              <w:pStyle w:val="a5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- вміння працювати в команді;</w:t>
            </w:r>
          </w:p>
          <w:p w:rsidR="001806D7" w:rsidRPr="001806D7" w:rsidRDefault="001806D7" w:rsidP="00934F74">
            <w:pPr>
              <w:pStyle w:val="a5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- вміння ефективної координації з іншими;</w:t>
            </w:r>
          </w:p>
        </w:tc>
      </w:tr>
      <w:tr w:rsidR="001806D7" w:rsidRPr="001806D7" w:rsidTr="00934F74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806D7" w:rsidRPr="001806D7" w:rsidRDefault="001806D7" w:rsidP="00934F74">
            <w:pPr>
              <w:pStyle w:val="a5"/>
              <w:jc w:val="center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806D7" w:rsidRPr="001806D7" w:rsidRDefault="001806D7" w:rsidP="00934F74">
            <w:pPr>
              <w:pStyle w:val="a5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bCs/>
                <w:szCs w:val="24"/>
              </w:rPr>
              <w:t>Управлінські знання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806D7" w:rsidRPr="001806D7" w:rsidRDefault="001806D7" w:rsidP="00934F74">
            <w:pPr>
              <w:pStyle w:val="a5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- основи організації праці та діловодства</w:t>
            </w:r>
          </w:p>
        </w:tc>
      </w:tr>
      <w:tr w:rsidR="001806D7" w:rsidRPr="001806D7" w:rsidTr="00934F74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806D7" w:rsidRPr="001806D7" w:rsidRDefault="001806D7" w:rsidP="00934F74">
            <w:pPr>
              <w:pStyle w:val="a5"/>
              <w:jc w:val="center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806D7" w:rsidRPr="001806D7" w:rsidRDefault="001806D7" w:rsidP="00934F74">
            <w:pPr>
              <w:pStyle w:val="a5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color w:val="000000"/>
                <w:szCs w:val="24"/>
              </w:rPr>
              <w:t>Сприйняття змін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806D7" w:rsidRPr="001806D7" w:rsidRDefault="001806D7" w:rsidP="00934F74">
            <w:pPr>
              <w:pStyle w:val="a5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color w:val="000000"/>
                <w:szCs w:val="24"/>
              </w:rPr>
              <w:t>- здатність приймати зміни та змінюватись;</w:t>
            </w:r>
          </w:p>
        </w:tc>
      </w:tr>
      <w:tr w:rsidR="001806D7" w:rsidRPr="001806D7" w:rsidTr="00934F74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806D7" w:rsidRPr="001806D7" w:rsidRDefault="001806D7" w:rsidP="00934F74">
            <w:pPr>
              <w:pStyle w:val="a5"/>
              <w:jc w:val="center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806D7" w:rsidRPr="001806D7" w:rsidRDefault="001806D7" w:rsidP="00934F74">
            <w:pPr>
              <w:pStyle w:val="a5"/>
              <w:rPr>
                <w:rFonts w:ascii="Times New Roman" w:hAnsi="Times New Roman"/>
                <w:bCs/>
                <w:color w:val="000000"/>
                <w:szCs w:val="24"/>
              </w:rPr>
            </w:pPr>
            <w:r w:rsidRPr="001806D7">
              <w:rPr>
                <w:rFonts w:ascii="Times New Roman" w:hAnsi="Times New Roman"/>
                <w:bCs/>
                <w:color w:val="000000"/>
                <w:szCs w:val="24"/>
              </w:rPr>
              <w:t>Технічні вміння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806D7" w:rsidRPr="001806D7" w:rsidRDefault="001806D7" w:rsidP="00934F74">
            <w:pPr>
              <w:pStyle w:val="a5"/>
              <w:jc w:val="both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 xml:space="preserve">- впевнений користувач ПК </w:t>
            </w:r>
            <w:r w:rsidRPr="001806D7">
              <w:rPr>
                <w:rFonts w:ascii="Times New Roman" w:hAnsi="Times New Roman"/>
                <w:color w:val="000000"/>
                <w:szCs w:val="24"/>
                <w:shd w:val="clear" w:color="auto" w:fill="FFFFFF"/>
              </w:rPr>
              <w:t>Microsoft Office (Word, Excel)</w:t>
            </w:r>
            <w:r w:rsidRPr="001806D7">
              <w:rPr>
                <w:rFonts w:ascii="Times New Roman" w:hAnsi="Times New Roman"/>
                <w:szCs w:val="24"/>
              </w:rPr>
              <w:t>, уміння користуватися законодавчими базами;</w:t>
            </w:r>
          </w:p>
          <w:p w:rsidR="001806D7" w:rsidRPr="001806D7" w:rsidRDefault="001806D7" w:rsidP="00934F74">
            <w:pPr>
              <w:pStyle w:val="a5"/>
              <w:jc w:val="both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- навички роботи з інформаційно-пошуковими системами в мережі Інтернет;</w:t>
            </w:r>
          </w:p>
          <w:p w:rsidR="001806D7" w:rsidRPr="001806D7" w:rsidRDefault="001806D7" w:rsidP="00934F74">
            <w:pPr>
              <w:pStyle w:val="a5"/>
              <w:jc w:val="both"/>
              <w:rPr>
                <w:rFonts w:ascii="Times New Roman" w:hAnsi="Times New Roman"/>
                <w:color w:val="000000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- вміння використовувати програмне забезпечення, необхідне для якісного виконання покладених завдань, засоби зв’язку тощо.</w:t>
            </w:r>
          </w:p>
        </w:tc>
      </w:tr>
      <w:tr w:rsidR="001806D7" w:rsidRPr="001806D7" w:rsidTr="00934F74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806D7" w:rsidRPr="001806D7" w:rsidRDefault="001806D7" w:rsidP="00934F74">
            <w:pPr>
              <w:pStyle w:val="a5"/>
              <w:jc w:val="center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6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806D7" w:rsidRPr="001806D7" w:rsidRDefault="001806D7" w:rsidP="00934F74">
            <w:pPr>
              <w:pStyle w:val="a5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Особисті компетенції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806D7" w:rsidRPr="001806D7" w:rsidRDefault="001806D7" w:rsidP="00934F74">
            <w:pPr>
              <w:pStyle w:val="a5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- відповідальність;</w:t>
            </w:r>
          </w:p>
          <w:p w:rsidR="001806D7" w:rsidRPr="001806D7" w:rsidRDefault="001806D7" w:rsidP="00934F74">
            <w:pPr>
              <w:pStyle w:val="a5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- уважність до деталей;</w:t>
            </w:r>
          </w:p>
          <w:p w:rsidR="001806D7" w:rsidRPr="001806D7" w:rsidRDefault="001806D7" w:rsidP="00934F74">
            <w:pPr>
              <w:pStyle w:val="a5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- наполегливість;</w:t>
            </w:r>
          </w:p>
          <w:p w:rsidR="001806D7" w:rsidRPr="001806D7" w:rsidRDefault="001806D7" w:rsidP="00934F74">
            <w:pPr>
              <w:pStyle w:val="a5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- доброзичливість.</w:t>
            </w:r>
          </w:p>
        </w:tc>
      </w:tr>
      <w:tr w:rsidR="001806D7" w:rsidRPr="001806D7" w:rsidTr="00934F74">
        <w:trPr>
          <w:trHeight w:val="473"/>
        </w:trPr>
        <w:tc>
          <w:tcPr>
            <w:tcW w:w="9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806D7" w:rsidRPr="001806D7" w:rsidRDefault="001806D7" w:rsidP="00934F74">
            <w:pPr>
              <w:pStyle w:val="rvps14"/>
              <w:spacing w:before="0" w:beforeAutospacing="0" w:after="0" w:afterAutospacing="0" w:line="240" w:lineRule="auto"/>
              <w:ind w:right="1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06D7">
              <w:rPr>
                <w:rFonts w:ascii="Times New Roman" w:hAnsi="Times New Roman"/>
                <w:b/>
                <w:sz w:val="24"/>
                <w:szCs w:val="24"/>
              </w:rPr>
              <w:t>Професійні знання</w:t>
            </w:r>
          </w:p>
        </w:tc>
      </w:tr>
      <w:tr w:rsidR="001806D7" w:rsidRPr="001806D7" w:rsidTr="00934F74">
        <w:trPr>
          <w:trHeight w:val="473"/>
        </w:trPr>
        <w:tc>
          <w:tcPr>
            <w:tcW w:w="3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806D7" w:rsidRPr="001806D7" w:rsidRDefault="001806D7" w:rsidP="00934F74">
            <w:pPr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06D7">
              <w:rPr>
                <w:rFonts w:ascii="Times New Roman" w:hAnsi="Times New Roman" w:cs="Times New Roman"/>
                <w:b/>
                <w:sz w:val="24"/>
                <w:szCs w:val="24"/>
              </w:rPr>
              <w:t>Вимога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806D7" w:rsidRPr="001806D7" w:rsidRDefault="001806D7" w:rsidP="00934F74">
            <w:pPr>
              <w:pStyle w:val="a4"/>
              <w:jc w:val="center"/>
            </w:pPr>
            <w:r w:rsidRPr="001806D7">
              <w:rPr>
                <w:rFonts w:eastAsia="Times New Roman"/>
                <w:b/>
                <w:bCs/>
              </w:rPr>
              <w:t>Компоненти вимоги</w:t>
            </w:r>
          </w:p>
        </w:tc>
      </w:tr>
      <w:tr w:rsidR="001806D7" w:rsidRPr="001806D7" w:rsidTr="00934F74">
        <w:trPr>
          <w:trHeight w:val="47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806D7" w:rsidRPr="001806D7" w:rsidRDefault="001806D7" w:rsidP="00934F74">
            <w:pPr>
              <w:pStyle w:val="rvps12"/>
              <w:spacing w:before="0" w:beforeAutospacing="0" w:after="0" w:afterAutospacing="0"/>
            </w:pPr>
            <w:r w:rsidRPr="001806D7">
              <w:t>1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806D7" w:rsidRPr="001806D7" w:rsidRDefault="001806D7" w:rsidP="00934F74">
            <w:pPr>
              <w:pStyle w:val="a5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Знання законодавства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806D7" w:rsidRPr="001806D7" w:rsidRDefault="001806D7" w:rsidP="00934F74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806D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1) Конституція України.</w:t>
            </w:r>
          </w:p>
          <w:p w:rsidR="001806D7" w:rsidRPr="001806D7" w:rsidRDefault="001806D7" w:rsidP="00934F74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806D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2) Закон України "Про судоустрій і статус суддів".</w:t>
            </w:r>
          </w:p>
          <w:p w:rsidR="001806D7" w:rsidRPr="001806D7" w:rsidRDefault="001806D7" w:rsidP="00934F74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806D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3) Закон України «Про державну службу».</w:t>
            </w:r>
          </w:p>
          <w:p w:rsidR="001806D7" w:rsidRPr="001806D7" w:rsidRDefault="001806D7" w:rsidP="00934F74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806D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4) Закон України «Про запобігання корупції».</w:t>
            </w:r>
          </w:p>
        </w:tc>
      </w:tr>
      <w:tr w:rsidR="001806D7" w:rsidRPr="001806D7" w:rsidTr="00934F74">
        <w:trPr>
          <w:trHeight w:val="47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806D7" w:rsidRPr="001806D7" w:rsidRDefault="001806D7" w:rsidP="00934F74">
            <w:pPr>
              <w:pStyle w:val="rvps12"/>
              <w:spacing w:before="0" w:beforeAutospacing="0" w:after="0" w:afterAutospacing="0"/>
            </w:pPr>
            <w:r w:rsidRPr="001806D7">
              <w:t>2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806D7" w:rsidRPr="001806D7" w:rsidRDefault="001806D7" w:rsidP="00934F74">
            <w:pPr>
              <w:pStyle w:val="a5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Знання спеціального законодавства, що пов'язане із завданнями та змістом роботи 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806D7" w:rsidRPr="001806D7" w:rsidRDefault="001806D7" w:rsidP="00B061E4">
            <w:pPr>
              <w:tabs>
                <w:tab w:val="left" w:pos="103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6D7">
              <w:rPr>
                <w:rFonts w:ascii="Times New Roman" w:hAnsi="Times New Roman" w:cs="Times New Roman"/>
                <w:sz w:val="24"/>
                <w:szCs w:val="24"/>
              </w:rPr>
              <w:t xml:space="preserve">1)Цивільний кодекс України, Кримінальний кодекс України, </w:t>
            </w:r>
            <w:proofErr w:type="spellStart"/>
            <w:r w:rsidRPr="001806D7">
              <w:rPr>
                <w:rFonts w:ascii="Times New Roman" w:hAnsi="Times New Roman" w:cs="Times New Roman"/>
                <w:sz w:val="24"/>
                <w:szCs w:val="24"/>
              </w:rPr>
              <w:t>КпАП</w:t>
            </w:r>
            <w:proofErr w:type="spellEnd"/>
            <w:r w:rsidRPr="001806D7">
              <w:rPr>
                <w:rFonts w:ascii="Times New Roman" w:hAnsi="Times New Roman" w:cs="Times New Roman"/>
                <w:sz w:val="24"/>
                <w:szCs w:val="24"/>
              </w:rPr>
              <w:t xml:space="preserve"> України, Кодекс адміністративного судочинства України та інші кодекси України.</w:t>
            </w:r>
          </w:p>
          <w:p w:rsidR="001806D7" w:rsidRPr="001806D7" w:rsidRDefault="001806D7" w:rsidP="00B061E4">
            <w:pPr>
              <w:tabs>
                <w:tab w:val="left" w:pos="103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6D7">
              <w:rPr>
                <w:rFonts w:ascii="Times New Roman" w:hAnsi="Times New Roman" w:cs="Times New Roman"/>
                <w:sz w:val="24"/>
                <w:szCs w:val="24"/>
              </w:rPr>
              <w:t xml:space="preserve">2)Інструкція з діловодства у місцевих загальних судах, апеляційних судах областей, апеляційних судах міст Києва та Севастополя, апеляційному суді </w:t>
            </w:r>
            <w:r w:rsidRPr="001806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Автономної Республіки Крим</w:t>
            </w:r>
            <w:r w:rsidRPr="001806D7">
              <w:rPr>
                <w:rFonts w:ascii="Times New Roman" w:hAnsi="Times New Roman" w:cs="Times New Roman"/>
                <w:sz w:val="24"/>
                <w:szCs w:val="24"/>
              </w:rPr>
              <w:t xml:space="preserve"> та вищому спеціалізованому суді України з розгляду цивільних і кримінальних справ.</w:t>
            </w:r>
          </w:p>
          <w:p w:rsidR="001806D7" w:rsidRPr="001806D7" w:rsidRDefault="001806D7" w:rsidP="00B061E4">
            <w:pPr>
              <w:tabs>
                <w:tab w:val="left" w:pos="103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6D7">
              <w:rPr>
                <w:rFonts w:ascii="Times New Roman" w:hAnsi="Times New Roman" w:cs="Times New Roman"/>
                <w:sz w:val="24"/>
                <w:szCs w:val="24"/>
              </w:rPr>
              <w:t>3) Положення про апарат суду.</w:t>
            </w:r>
          </w:p>
          <w:p w:rsidR="001806D7" w:rsidRPr="001806D7" w:rsidRDefault="001806D7" w:rsidP="00B061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6D7">
              <w:rPr>
                <w:rFonts w:ascii="Times New Roman" w:hAnsi="Times New Roman" w:cs="Times New Roman"/>
                <w:sz w:val="24"/>
                <w:szCs w:val="24"/>
              </w:rPr>
              <w:t>4)Положення про автоматизовану систему документообігу суду.</w:t>
            </w:r>
          </w:p>
        </w:tc>
      </w:tr>
    </w:tbl>
    <w:p w:rsidR="00C233D0" w:rsidRPr="001806D7" w:rsidRDefault="00C233D0">
      <w:pPr>
        <w:rPr>
          <w:rFonts w:ascii="Times New Roman" w:hAnsi="Times New Roman" w:cs="Times New Roman"/>
          <w:sz w:val="24"/>
          <w:szCs w:val="24"/>
        </w:rPr>
      </w:pPr>
    </w:p>
    <w:sectPr w:rsidR="00C233D0" w:rsidRPr="001806D7" w:rsidSect="00B328A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SchoolBook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NewRomanPSMT">
    <w:altName w:val="MS Gothic"/>
    <w:charset w:val="8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806D7"/>
    <w:rsid w:val="00072865"/>
    <w:rsid w:val="00126FC2"/>
    <w:rsid w:val="001806D7"/>
    <w:rsid w:val="001C69CA"/>
    <w:rsid w:val="003B573C"/>
    <w:rsid w:val="005153BA"/>
    <w:rsid w:val="005C6E91"/>
    <w:rsid w:val="00601B72"/>
    <w:rsid w:val="006135CC"/>
    <w:rsid w:val="0070433C"/>
    <w:rsid w:val="007C64A8"/>
    <w:rsid w:val="00A04247"/>
    <w:rsid w:val="00B061E4"/>
    <w:rsid w:val="00B328A0"/>
    <w:rsid w:val="00B54933"/>
    <w:rsid w:val="00B61865"/>
    <w:rsid w:val="00C233D0"/>
    <w:rsid w:val="00E11E8B"/>
    <w:rsid w:val="00E648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8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15">
    <w:name w:val="rvts15"/>
    <w:basedOn w:val="a0"/>
    <w:rsid w:val="001806D7"/>
    <w:rPr>
      <w:rFonts w:cs="Times New Roman"/>
    </w:rPr>
  </w:style>
  <w:style w:type="character" w:styleId="a3">
    <w:name w:val="Hyperlink"/>
    <w:basedOn w:val="a0"/>
    <w:rsid w:val="001806D7"/>
    <w:rPr>
      <w:color w:val="0000FF"/>
      <w:u w:val="single"/>
    </w:rPr>
  </w:style>
  <w:style w:type="paragraph" w:customStyle="1" w:styleId="rvps14">
    <w:name w:val="rvps14"/>
    <w:basedOn w:val="a"/>
    <w:rsid w:val="001806D7"/>
    <w:pPr>
      <w:spacing w:before="100" w:beforeAutospacing="1" w:after="100" w:afterAutospacing="1"/>
    </w:pPr>
    <w:rPr>
      <w:rFonts w:ascii="Calibri" w:eastAsia="Calibri" w:hAnsi="Calibri" w:cs="Times New Roman"/>
    </w:rPr>
  </w:style>
  <w:style w:type="paragraph" w:customStyle="1" w:styleId="rvps7">
    <w:name w:val="rvps7"/>
    <w:basedOn w:val="a"/>
    <w:rsid w:val="001806D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rvps12">
    <w:name w:val="rvps12"/>
    <w:basedOn w:val="a"/>
    <w:rsid w:val="001806D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rvps2">
    <w:name w:val="rvps2"/>
    <w:basedOn w:val="a"/>
    <w:rsid w:val="001806D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rvts0">
    <w:name w:val="rvts0"/>
    <w:basedOn w:val="a0"/>
    <w:rsid w:val="001806D7"/>
    <w:rPr>
      <w:rFonts w:cs="Times New Roman"/>
    </w:rPr>
  </w:style>
  <w:style w:type="paragraph" w:customStyle="1" w:styleId="1">
    <w:name w:val="Без интервала1"/>
    <w:rsid w:val="001806D7"/>
    <w:pPr>
      <w:spacing w:after="0" w:line="240" w:lineRule="auto"/>
    </w:pPr>
    <w:rPr>
      <w:rFonts w:ascii="Calibri" w:eastAsia="Calibri" w:hAnsi="Calibri" w:cs="Times New Roman"/>
      <w:lang w:val="ru-RU" w:eastAsia="ru-RU"/>
    </w:rPr>
  </w:style>
  <w:style w:type="paragraph" w:customStyle="1" w:styleId="a4">
    <w:name w:val="Содержимое таблицы"/>
    <w:basedOn w:val="a"/>
    <w:rsid w:val="001806D7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a5">
    <w:name w:val="header"/>
    <w:basedOn w:val="a"/>
    <w:link w:val="a6"/>
    <w:rsid w:val="001806D7"/>
    <w:pPr>
      <w:tabs>
        <w:tab w:val="center" w:pos="4153"/>
        <w:tab w:val="right" w:pos="8306"/>
      </w:tabs>
      <w:spacing w:after="0" w:line="240" w:lineRule="auto"/>
    </w:pPr>
    <w:rPr>
      <w:rFonts w:ascii="SchoolBook" w:eastAsia="Times New Roman" w:hAnsi="SchoolBook" w:cs="Times New Roman"/>
      <w:sz w:val="24"/>
      <w:szCs w:val="20"/>
    </w:rPr>
  </w:style>
  <w:style w:type="character" w:customStyle="1" w:styleId="a6">
    <w:name w:val="Верхний колонтитул Знак"/>
    <w:basedOn w:val="a0"/>
    <w:link w:val="a5"/>
    <w:rsid w:val="001806D7"/>
    <w:rPr>
      <w:rFonts w:ascii="SchoolBook" w:eastAsia="Times New Roman" w:hAnsi="SchoolBook" w:cs="Times New Roman"/>
      <w:sz w:val="24"/>
      <w:szCs w:val="20"/>
    </w:rPr>
  </w:style>
  <w:style w:type="paragraph" w:styleId="a7">
    <w:name w:val="No Spacing"/>
    <w:uiPriority w:val="1"/>
    <w:qFormat/>
    <w:rsid w:val="001806D7"/>
    <w:pPr>
      <w:spacing w:after="0" w:line="240" w:lineRule="auto"/>
    </w:pPr>
    <w:rPr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zakon.rada.gov.ua/laws/show/1682-18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zakon.rada.gov.ua/laws/show/1682-18" TargetMode="External"/><Relationship Id="rId5" Type="http://schemas.openxmlformats.org/officeDocument/2006/relationships/hyperlink" Target="https://zakon.rada.gov.ua/laws/show/290-2020-%D0%BF/print" TargetMode="External"/><Relationship Id="rId4" Type="http://schemas.openxmlformats.org/officeDocument/2006/relationships/hyperlink" Target="https://zakon.rada.gov.ua/laws/show/290-2020-%D0%BF/print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3700</Words>
  <Characters>2110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h.vradiy</cp:lastModifiedBy>
  <cp:revision>9</cp:revision>
  <dcterms:created xsi:type="dcterms:W3CDTF">2020-10-19T08:38:00Z</dcterms:created>
  <dcterms:modified xsi:type="dcterms:W3CDTF">2020-12-14T13:29:00Z</dcterms:modified>
</cp:coreProperties>
</file>