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79" w:rsidRDefault="00FF7779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625287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33205C" w:rsidRDefault="00932D71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 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</w:t>
      </w:r>
      <w:proofErr w:type="spellStart"/>
      <w:r w:rsidR="0033205C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3205C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 </w:t>
      </w:r>
    </w:p>
    <w:p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A2F4F">
        <w:rPr>
          <w:rFonts w:ascii="Times New Roman" w:hAnsi="Times New Roman"/>
          <w:sz w:val="24"/>
          <w:szCs w:val="24"/>
          <w:lang w:val="uk-UA"/>
        </w:rPr>
        <w:t>17</w:t>
      </w:r>
      <w:r w:rsidR="00932D71">
        <w:rPr>
          <w:rFonts w:ascii="Times New Roman" w:hAnsi="Times New Roman"/>
          <w:sz w:val="24"/>
          <w:szCs w:val="24"/>
          <w:lang w:val="uk-UA"/>
        </w:rPr>
        <w:t>.06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932D71">
        <w:rPr>
          <w:rFonts w:ascii="Times New Roman" w:hAnsi="Times New Roman"/>
          <w:sz w:val="24"/>
          <w:szCs w:val="24"/>
          <w:lang w:val="uk-UA"/>
        </w:rPr>
        <w:t>23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932D71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 суду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62528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</w:t>
            </w: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та правові відносини з 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:rsidR="00932D71" w:rsidRPr="00932D71" w:rsidRDefault="00932D71" w:rsidP="00932D7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17" w:hanging="283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2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:rsidR="007B6E0F" w:rsidRPr="00FA2F4F" w:rsidRDefault="00932D71" w:rsidP="00FA2F4F">
            <w:pPr>
              <w:pStyle w:val="a5"/>
              <w:numPr>
                <w:ilvl w:val="0"/>
                <w:numId w:val="12"/>
              </w:numPr>
              <w:ind w:left="317" w:hanging="26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2F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3205C" w:rsidRPr="0062528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штатного розпису - 4440грн.,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2D3FC4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136946" w:rsidRDefault="00136946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51551" w:rsidRDefault="00151551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:rsidR="0033205C" w:rsidRPr="00136946" w:rsidRDefault="00FA2F4F" w:rsidP="00FA2F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липня 2021 року до 16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B8" w:rsidRDefault="00FA2F4F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лип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10 год. 00 хв.</w:t>
            </w:r>
          </w:p>
          <w:p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тел. (04853) 3-21-67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CE23BF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proofErr w:type="gramStart"/>
            <w:r w:rsidRPr="00CE23BF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Pr="00CE23BF">
              <w:rPr>
                <w:rFonts w:ascii="Times New Roman" w:hAnsi="Times New Roman"/>
                <w:sz w:val="24"/>
                <w:szCs w:val="24"/>
              </w:rPr>
              <w:t>Право», 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9D5994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  <w:p w:rsidR="006B0007" w:rsidRPr="006B0007" w:rsidRDefault="009D5994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«Про звернення громадян»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 w:rsidR="006B000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625287" w:rsidTr="00D203B0">
        <w:trPr>
          <w:trHeight w:val="253"/>
        </w:trPr>
        <w:tc>
          <w:tcPr>
            <w:tcW w:w="421" w:type="dxa"/>
          </w:tcPr>
          <w:p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41F5F"/>
    <w:rsid w:val="002905AA"/>
    <w:rsid w:val="002D3FC4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11BCC"/>
    <w:rsid w:val="00625287"/>
    <w:rsid w:val="00634255"/>
    <w:rsid w:val="006B0007"/>
    <w:rsid w:val="006B1307"/>
    <w:rsid w:val="00795939"/>
    <w:rsid w:val="007A2F00"/>
    <w:rsid w:val="007B6E0F"/>
    <w:rsid w:val="00843CA8"/>
    <w:rsid w:val="008A4932"/>
    <w:rsid w:val="008E0953"/>
    <w:rsid w:val="00932D71"/>
    <w:rsid w:val="00944FD6"/>
    <w:rsid w:val="009D5994"/>
    <w:rsid w:val="00A25EF1"/>
    <w:rsid w:val="00CE23BF"/>
    <w:rsid w:val="00CF7E68"/>
    <w:rsid w:val="00D0658B"/>
    <w:rsid w:val="00E537C6"/>
    <w:rsid w:val="00F03386"/>
    <w:rsid w:val="00F71394"/>
    <w:rsid w:val="00F8365E"/>
    <w:rsid w:val="00FA2F4F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PowerUser</cp:lastModifiedBy>
  <cp:revision>47</cp:revision>
  <cp:lastPrinted>2021-06-17T07:37:00Z</cp:lastPrinted>
  <dcterms:created xsi:type="dcterms:W3CDTF">2021-04-26T11:41:00Z</dcterms:created>
  <dcterms:modified xsi:type="dcterms:W3CDTF">2021-06-17T07:38:00Z</dcterms:modified>
</cp:coreProperties>
</file>