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62E3B" w14:textId="77777777" w:rsidR="00FF7779" w:rsidRDefault="00FF7779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62528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14:paraId="56D85583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445578C0" w14:textId="77777777" w:rsidR="0033205C" w:rsidRDefault="00932D71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 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1E0648C0" w14:textId="710C3E14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02624">
        <w:rPr>
          <w:rFonts w:ascii="Times New Roman" w:hAnsi="Times New Roman"/>
          <w:sz w:val="24"/>
          <w:szCs w:val="24"/>
          <w:lang w:val="uk-UA"/>
        </w:rPr>
        <w:t>11</w:t>
      </w:r>
      <w:r w:rsidR="00932D71">
        <w:rPr>
          <w:rFonts w:ascii="Times New Roman" w:hAnsi="Times New Roman"/>
          <w:sz w:val="24"/>
          <w:szCs w:val="24"/>
          <w:lang w:val="uk-UA"/>
        </w:rPr>
        <w:t>.</w:t>
      </w:r>
      <w:r w:rsidR="00302624">
        <w:rPr>
          <w:rFonts w:ascii="Times New Roman" w:hAnsi="Times New Roman"/>
          <w:sz w:val="24"/>
          <w:szCs w:val="24"/>
          <w:lang w:val="uk-UA"/>
        </w:rPr>
        <w:t>10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02624">
        <w:rPr>
          <w:rFonts w:ascii="Times New Roman" w:hAnsi="Times New Roman"/>
          <w:sz w:val="24"/>
          <w:szCs w:val="24"/>
          <w:lang w:val="uk-UA"/>
        </w:rPr>
        <w:t>33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7221AFE9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11666666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20730823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932D71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 суду</w:t>
      </w:r>
    </w:p>
    <w:p w14:paraId="780BD937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14:paraId="7998FD27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686493DD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A9D7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302624" w14:paraId="55A4985B" w14:textId="7777777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81BD" w14:textId="77777777"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248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14:paraId="25DDF67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14:paraId="4F45D4E7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14:paraId="4505844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14:paraId="7FB14467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14:paraId="4E9A19BB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14:paraId="08D9ED9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14:paraId="2B7C2E0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14:paraId="55FE34D5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14:paraId="143DA001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14:paraId="1B300AED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14:paraId="1D1FE14B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</w:t>
            </w: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та правові відносини з 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14:paraId="6B12C0C0" w14:textId="77777777"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14:paraId="49798308" w14:textId="77777777" w:rsidR="007B6E0F" w:rsidRPr="00FA2F4F" w:rsidRDefault="00932D71" w:rsidP="00FA2F4F">
            <w:pPr>
              <w:pStyle w:val="a5"/>
              <w:numPr>
                <w:ilvl w:val="0"/>
                <w:numId w:val="12"/>
              </w:numPr>
              <w:ind w:left="317" w:hanging="26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2F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3205C" w:rsidRPr="00302624" w14:paraId="176F078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BBB8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4176" w14:textId="77777777"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штатного розпису - 4440грн.,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14:paraId="7FDB1E6B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F68C" w14:textId="77777777"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170C" w14:textId="77777777" w:rsidR="0033205C" w:rsidRDefault="002D3FC4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3205C" w14:paraId="3494F189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E0C4" w14:textId="77777777"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7646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55AF48AD" w14:textId="0E8C82E5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25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4083E83E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7172BC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14:paraId="5E4B5276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AA7739A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50AA2A7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0EB3FE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31BCA27" w14:textId="55FA9EDA" w:rsidR="00D0658B" w:rsidRPr="00F41C10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ACF0F5" w14:textId="4A77CC89" w:rsidR="00F41C10" w:rsidRPr="00D0658B" w:rsidRDefault="00F41C10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сертифіката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визначений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Національною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комісією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стандартів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2C26FA75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14:paraId="6E632E7F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6DFBAFBA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6B915A7E" w14:textId="77777777" w:rsidR="00136946" w:rsidRDefault="00136946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2499194" w14:textId="77777777" w:rsidR="00151551" w:rsidRDefault="00151551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14:paraId="1B62B3B5" w14:textId="4AEEB521" w:rsidR="0033205C" w:rsidRPr="00136946" w:rsidRDefault="00302624" w:rsidP="00FA2F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жовт</w:t>
            </w:r>
            <w:r w:rsidR="00FA2F4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 2021 року 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14:paraId="4BEA05D0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02D2E2" w14:textId="77777777"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611831" w14:textId="77777777"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14:paraId="4B2D36A6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D9B2" w14:textId="77777777"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967" w14:textId="21EA7FFF" w:rsidR="004933B8" w:rsidRDefault="00FA2F4F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0262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02624"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</w:t>
            </w:r>
            <w:r w:rsidR="0030262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18CF2216" w14:textId="77777777"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5B6C46" w14:textId="77777777"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1755A1CF" w14:textId="77777777"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14:paraId="2475829E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5DD7" w14:textId="77777777"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CB49" w14:textId="77777777"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14:paraId="2268A455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ABBC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17F3" w14:textId="77777777"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14:paraId="3DC89826" w14:textId="42B257E3" w:rsidR="00CF7E68" w:rsidRPr="0060042B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60042B" w:rsidRPr="0060042B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60042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CC00D9D" w14:textId="5382746F" w:rsidR="0060042B" w:rsidRPr="0060042B" w:rsidRDefault="0060042B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042B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5381BF99" w14:textId="77777777"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33A02999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14:paraId="5C2EFD7A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0AE0" w14:textId="77777777"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361BA6" w14:paraId="4B7E8E43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3D0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B04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AB18" w14:textId="77777777" w:rsidR="00361BA6" w:rsidRDefault="00CE23BF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 «Право», 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BA6" w14:paraId="6CF4A935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250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35F5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0279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14:paraId="4BC15780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3A83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6890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643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14:paraId="4494A374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733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673A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4E6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14:paraId="2120B9B5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5FF3" w14:textId="77777777"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14:paraId="3D35902F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12B7" w14:textId="77777777"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FF01" w14:textId="77777777"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B0A" w14:textId="77777777"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7C8318E1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C5E5F4E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5B7B1F02" w14:textId="77777777"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1D616A3E" w14:textId="77777777"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14:paraId="778EA99B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35BD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6541" w14:textId="77777777"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6766" w14:textId="77777777"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37378667" w14:textId="77777777"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682BE8CB" w14:textId="77777777"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14:paraId="54BC58B0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94CC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28C2" w14:textId="77777777"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B5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14:paraId="5367E42A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53A8EFE1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14:paraId="130775AA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2039B5F4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61061825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14:paraId="41D940B9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14:paraId="4694C7A8" w14:textId="77777777"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14:paraId="098B1C05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3DEA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14:paraId="1CBF4CF1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8F68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6D57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14:paraId="567CB0B3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514" w14:textId="77777777"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3934" w14:textId="77777777"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5589" w14:textId="77777777"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14:paraId="4FE233D9" w14:textId="77777777"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14:paraId="33EBE5D2" w14:textId="77777777" w:rsidR="009D5994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  <w:p w14:paraId="7BDC88E5" w14:textId="77777777" w:rsidR="006B0007" w:rsidRPr="006B0007" w:rsidRDefault="009D5994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«Про звернення громадян»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 w:rsidR="006B000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302624" w14:paraId="66EA49BA" w14:textId="77777777" w:rsidTr="00D203B0">
        <w:trPr>
          <w:trHeight w:val="253"/>
        </w:trPr>
        <w:tc>
          <w:tcPr>
            <w:tcW w:w="421" w:type="dxa"/>
          </w:tcPr>
          <w:p w14:paraId="0893B872" w14:textId="77777777"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261792BB" w14:textId="77777777"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7164D4F1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444A068E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451B6419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41F5F"/>
    <w:rsid w:val="002905AA"/>
    <w:rsid w:val="002D3FC4"/>
    <w:rsid w:val="00302624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0042B"/>
    <w:rsid w:val="00611BCC"/>
    <w:rsid w:val="00625287"/>
    <w:rsid w:val="00634255"/>
    <w:rsid w:val="006B0007"/>
    <w:rsid w:val="006B1307"/>
    <w:rsid w:val="00795939"/>
    <w:rsid w:val="007A2F00"/>
    <w:rsid w:val="007B6E0F"/>
    <w:rsid w:val="00843CA8"/>
    <w:rsid w:val="008A4932"/>
    <w:rsid w:val="008E0953"/>
    <w:rsid w:val="00932D71"/>
    <w:rsid w:val="00944FD6"/>
    <w:rsid w:val="009D5994"/>
    <w:rsid w:val="00A25EF1"/>
    <w:rsid w:val="00CE23BF"/>
    <w:rsid w:val="00CF7E68"/>
    <w:rsid w:val="00D0658B"/>
    <w:rsid w:val="00E537C6"/>
    <w:rsid w:val="00F03386"/>
    <w:rsid w:val="00F41C10"/>
    <w:rsid w:val="00F71394"/>
    <w:rsid w:val="00F8365E"/>
    <w:rsid w:val="00FA2F4F"/>
    <w:rsid w:val="00FB25E8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2151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52</cp:revision>
  <cp:lastPrinted>2021-06-17T07:37:00Z</cp:lastPrinted>
  <dcterms:created xsi:type="dcterms:W3CDTF">2021-04-26T11:41:00Z</dcterms:created>
  <dcterms:modified xsi:type="dcterms:W3CDTF">2021-10-11T08:14:00Z</dcterms:modified>
</cp:coreProperties>
</file>