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DE6" w:rsidRDefault="00067DE6" w:rsidP="00067DE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uk-UA"/>
        </w:rPr>
      </w:pPr>
      <w:r w:rsidRPr="00067DE6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uk-UA"/>
        </w:rPr>
        <w:t>Форми для подання інформаційного запиту у письмовому виді:</w:t>
      </w:r>
    </w:p>
    <w:p w:rsidR="00067DE6" w:rsidRDefault="00067DE6" w:rsidP="00067DE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uk-UA"/>
        </w:rPr>
      </w:pPr>
    </w:p>
    <w:p w:rsidR="000576CC" w:rsidRPr="000576CC" w:rsidRDefault="00067DE6" w:rsidP="000576CC">
      <w:pPr>
        <w:pStyle w:val="a7"/>
        <w:numPr>
          <w:ilvl w:val="0"/>
          <w:numId w:val="1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0576CC"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  <w:t>від фізичної особи; (зразок додаток 1)</w:t>
      </w:r>
    </w:p>
    <w:p w:rsidR="000576CC" w:rsidRDefault="000576CC" w:rsidP="00067DE6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:rsidR="000576CC" w:rsidRDefault="000576CC" w:rsidP="00067DE6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:rsidR="00067DE6" w:rsidRPr="00067DE6" w:rsidRDefault="00067DE6" w:rsidP="00067DE6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67DE6">
        <w:rPr>
          <w:rFonts w:ascii="Times New Roman" w:eastAsia="Times New Roman" w:hAnsi="Times New Roman" w:cs="Times New Roman"/>
          <w:sz w:val="27"/>
          <w:szCs w:val="27"/>
          <w:lang w:eastAsia="uk-UA"/>
        </w:rPr>
        <w:t>ДОДАТОК 1</w:t>
      </w:r>
    </w:p>
    <w:p w:rsidR="00067DE6" w:rsidRPr="00067DE6" w:rsidRDefault="00067DE6" w:rsidP="00067DE6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67DE6">
        <w:rPr>
          <w:rFonts w:ascii="Times New Roman" w:eastAsia="Times New Roman" w:hAnsi="Times New Roman" w:cs="Times New Roman"/>
          <w:sz w:val="27"/>
          <w:szCs w:val="27"/>
          <w:lang w:eastAsia="uk-UA"/>
        </w:rPr>
        <w:t>Форма для подання інформаційного запиту від фізичних осіб в письмовому вигляді</w:t>
      </w:r>
    </w:p>
    <w:p w:rsidR="00067DE6" w:rsidRPr="00067DE6" w:rsidRDefault="00067DE6" w:rsidP="00067DE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67DE6">
        <w:rPr>
          <w:rFonts w:ascii="Times New Roman" w:eastAsia="Times New Roman" w:hAnsi="Times New Roman" w:cs="Times New Roman"/>
          <w:sz w:val="27"/>
          <w:szCs w:val="27"/>
          <w:lang w:eastAsia="uk-UA"/>
        </w:rPr>
        <w:t> </w:t>
      </w:r>
    </w:p>
    <w:p w:rsidR="00067DE6" w:rsidRDefault="00067DE6" w:rsidP="00067DE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</w:pPr>
      <w:r w:rsidRPr="00067DE6">
        <w:rPr>
          <w:rFonts w:ascii="Times New Roman" w:eastAsia="Times New Roman" w:hAnsi="Times New Roman" w:cs="Times New Roman"/>
          <w:sz w:val="27"/>
          <w:szCs w:val="27"/>
          <w:lang w:eastAsia="uk-UA"/>
        </w:rPr>
        <w:t> </w:t>
      </w:r>
    </w:p>
    <w:p w:rsidR="00067DE6" w:rsidRPr="00067DE6" w:rsidRDefault="00067DE6" w:rsidP="00067D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67DE6"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  <w:t>ЗАПИТ</w:t>
      </w:r>
    </w:p>
    <w:p w:rsidR="00067DE6" w:rsidRPr="00067DE6" w:rsidRDefault="00067DE6" w:rsidP="000576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67DE6"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  <w:t>для отримання публічної інформації </w:t>
      </w:r>
      <w:r w:rsidRPr="00067DE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1"/>
      </w:tblGrid>
      <w:tr w:rsidR="00067DE6" w:rsidRPr="00067DE6" w:rsidTr="00067DE6">
        <w:tc>
          <w:tcPr>
            <w:tcW w:w="95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uk-UA"/>
              </w:rPr>
              <w:t>Розпорядник інформації:</w:t>
            </w:r>
            <w:r w:rsidRPr="00067DE6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Ківерцівський районний суд Волинської області</w:t>
            </w:r>
          </w:p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 </w:t>
            </w:r>
          </w:p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uk-UA"/>
              </w:rPr>
              <w:t>Кому:</w:t>
            </w:r>
            <w:r w:rsidRPr="00067DE6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Голові Ківерцівського районного суду Волинської області Корецькій В.В.</w:t>
            </w:r>
          </w:p>
        </w:tc>
      </w:tr>
    </w:tbl>
    <w:p w:rsidR="00067DE6" w:rsidRPr="00067DE6" w:rsidRDefault="00067DE6" w:rsidP="00067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67DE6">
        <w:rPr>
          <w:rFonts w:ascii="Times New Roman" w:eastAsia="Times New Roman" w:hAnsi="Times New Roman" w:cs="Times New Roman"/>
          <w:sz w:val="27"/>
          <w:szCs w:val="27"/>
          <w:lang w:eastAsia="uk-UA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067DE6" w:rsidRPr="00067DE6" w:rsidTr="00067DE6">
        <w:tc>
          <w:tcPr>
            <w:tcW w:w="4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067DE6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П.І.П. запитувача</w:t>
            </w:r>
          </w:p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 </w:t>
            </w:r>
          </w:p>
        </w:tc>
        <w:tc>
          <w:tcPr>
            <w:tcW w:w="47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 </w:t>
            </w:r>
          </w:p>
        </w:tc>
      </w:tr>
    </w:tbl>
    <w:p w:rsidR="00067DE6" w:rsidRPr="00067DE6" w:rsidRDefault="00067DE6" w:rsidP="00057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67DE6">
        <w:rPr>
          <w:rFonts w:ascii="Times New Roman" w:eastAsia="Times New Roman" w:hAnsi="Times New Roman" w:cs="Times New Roman"/>
          <w:sz w:val="27"/>
          <w:szCs w:val="27"/>
          <w:lang w:eastAsia="uk-UA"/>
        </w:rPr>
        <w:t> </w:t>
      </w:r>
      <w:r w:rsidRPr="00067DE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067DE6" w:rsidRPr="00067DE6" w:rsidTr="00067DE6">
        <w:tc>
          <w:tcPr>
            <w:tcW w:w="4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uk-UA"/>
              </w:rPr>
              <w:t>Вид, назва, реквізити чи зміст документа, до якого Ви б хотіли отримати доступ</w:t>
            </w:r>
          </w:p>
        </w:tc>
        <w:tc>
          <w:tcPr>
            <w:tcW w:w="47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 </w:t>
            </w:r>
          </w:p>
        </w:tc>
      </w:tr>
      <w:tr w:rsidR="00067DE6" w:rsidRPr="00067DE6" w:rsidTr="00067DE6">
        <w:tc>
          <w:tcPr>
            <w:tcW w:w="957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або</w:t>
            </w:r>
          </w:p>
        </w:tc>
      </w:tr>
      <w:tr w:rsidR="00067DE6" w:rsidRPr="00067DE6" w:rsidTr="00067DE6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uk-UA"/>
              </w:rPr>
              <w:t>Я б хотів отримати доступ до інформації про ….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uk-UA"/>
              </w:rPr>
              <w:t>/ загальний опис інформації</w:t>
            </w:r>
          </w:p>
        </w:tc>
      </w:tr>
    </w:tbl>
    <w:p w:rsidR="00067DE6" w:rsidRPr="00067DE6" w:rsidRDefault="00067DE6" w:rsidP="00067D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067DE6" w:rsidRPr="00067DE6" w:rsidTr="00067DE6">
        <w:tc>
          <w:tcPr>
            <w:tcW w:w="95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uk-UA"/>
              </w:rPr>
              <w:t>Прошу надати мені відповідь у визначений законом термін. Відповідь надати:</w:t>
            </w:r>
          </w:p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 </w:t>
            </w:r>
          </w:p>
        </w:tc>
      </w:tr>
      <w:tr w:rsidR="00067DE6" w:rsidRPr="00067DE6" w:rsidTr="00067DE6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uk-UA"/>
              </w:rPr>
              <w:t>Поштою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uk-UA"/>
              </w:rPr>
              <w:t>/вказати поштову адресу</w:t>
            </w:r>
          </w:p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 </w:t>
            </w:r>
          </w:p>
        </w:tc>
      </w:tr>
      <w:tr w:rsidR="00067DE6" w:rsidRPr="00067DE6" w:rsidTr="00067DE6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uk-UA"/>
              </w:rPr>
              <w:t>Факсимільним зв’язком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uk-UA"/>
              </w:rPr>
              <w:t>/вказати номер факсу</w:t>
            </w:r>
          </w:p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 </w:t>
            </w:r>
          </w:p>
        </w:tc>
      </w:tr>
      <w:tr w:rsidR="00067DE6" w:rsidRPr="00067DE6" w:rsidTr="00067DE6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uk-UA"/>
              </w:rPr>
              <w:t>Електронною поштою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uk-UA"/>
              </w:rPr>
              <w:t>/вказати е-</w:t>
            </w:r>
            <w:proofErr w:type="spellStart"/>
            <w:r w:rsidRPr="00067DE6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uk-UA"/>
              </w:rPr>
              <w:t>mail</w:t>
            </w:r>
            <w:proofErr w:type="spellEnd"/>
          </w:p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 </w:t>
            </w:r>
          </w:p>
        </w:tc>
      </w:tr>
      <w:tr w:rsidR="00067DE6" w:rsidRPr="00067DE6" w:rsidTr="00067DE6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uk-UA"/>
              </w:rPr>
              <w:t>В усній формі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uk-UA"/>
              </w:rPr>
              <w:t>/ вказати номер телефону</w:t>
            </w:r>
          </w:p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 </w:t>
            </w:r>
          </w:p>
        </w:tc>
      </w:tr>
    </w:tbl>
    <w:p w:rsidR="00067DE6" w:rsidRPr="00067DE6" w:rsidRDefault="00067DE6" w:rsidP="000576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67DE6">
        <w:rPr>
          <w:rFonts w:ascii="Times New Roman" w:eastAsia="Times New Roman" w:hAnsi="Times New Roman" w:cs="Times New Roman"/>
          <w:i/>
          <w:iCs/>
          <w:sz w:val="27"/>
          <w:szCs w:val="27"/>
          <w:lang w:eastAsia="uk-UA"/>
        </w:rPr>
        <w:t>Підкресліть обрану категорію</w:t>
      </w:r>
    </w:p>
    <w:p w:rsidR="00067DE6" w:rsidRPr="00067DE6" w:rsidRDefault="00067DE6" w:rsidP="00067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67DE6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                                                          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067DE6" w:rsidRPr="00067DE6" w:rsidTr="00067DE6">
        <w:tc>
          <w:tcPr>
            <w:tcW w:w="4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067DE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uk-UA"/>
              </w:rPr>
              <w:t>Контактний телефон</w:t>
            </w:r>
          </w:p>
        </w:tc>
        <w:tc>
          <w:tcPr>
            <w:tcW w:w="47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 </w:t>
            </w:r>
          </w:p>
        </w:tc>
      </w:tr>
      <w:tr w:rsidR="00067DE6" w:rsidRPr="00067DE6" w:rsidTr="00067DE6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uk-UA"/>
              </w:rPr>
              <w:t>Дата запису, підпис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 </w:t>
            </w:r>
          </w:p>
        </w:tc>
      </w:tr>
    </w:tbl>
    <w:p w:rsidR="00067DE6" w:rsidRPr="00067DE6" w:rsidRDefault="00067DE6" w:rsidP="00067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67DE6">
        <w:rPr>
          <w:rFonts w:ascii="Times New Roman" w:eastAsia="Times New Roman" w:hAnsi="Times New Roman" w:cs="Times New Roman"/>
          <w:sz w:val="27"/>
          <w:szCs w:val="27"/>
          <w:lang w:eastAsia="uk-UA"/>
        </w:rPr>
        <w:t> </w:t>
      </w:r>
    </w:p>
    <w:p w:rsidR="00067DE6" w:rsidRPr="00067DE6" w:rsidRDefault="00067DE6" w:rsidP="00067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67DE6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                                                 </w:t>
      </w:r>
      <w:r w:rsidRPr="00067DE6"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  <w:t>Зареєстровано_________________________________</w:t>
      </w:r>
    </w:p>
    <w:p w:rsidR="00067DE6" w:rsidRPr="00067DE6" w:rsidRDefault="00067DE6" w:rsidP="00067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67DE6"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  <w:t>                                              _______________________________________________</w:t>
      </w:r>
    </w:p>
    <w:p w:rsidR="00067DE6" w:rsidRPr="00067DE6" w:rsidRDefault="00067DE6" w:rsidP="00067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67DE6">
        <w:rPr>
          <w:rFonts w:ascii="Times New Roman" w:eastAsia="Times New Roman" w:hAnsi="Times New Roman" w:cs="Times New Roman"/>
          <w:sz w:val="27"/>
          <w:szCs w:val="27"/>
          <w:lang w:eastAsia="uk-UA"/>
        </w:rPr>
        <w:lastRenderedPageBreak/>
        <w:t> </w:t>
      </w:r>
      <w:r w:rsidRPr="00067DE6"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  <w:t>-         Від юридичної особи;  (зразок додаток 2)</w:t>
      </w:r>
    </w:p>
    <w:p w:rsidR="00067DE6" w:rsidRPr="00067DE6" w:rsidRDefault="00067DE6" w:rsidP="00067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67DE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067DE6" w:rsidRPr="00067DE6" w:rsidRDefault="00067DE6" w:rsidP="00067DE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67DE6">
        <w:rPr>
          <w:rFonts w:ascii="Times New Roman" w:eastAsia="Times New Roman" w:hAnsi="Times New Roman" w:cs="Times New Roman"/>
          <w:sz w:val="27"/>
          <w:szCs w:val="27"/>
          <w:lang w:eastAsia="uk-UA"/>
        </w:rPr>
        <w:t>ДОДАТОК 2</w:t>
      </w:r>
    </w:p>
    <w:p w:rsidR="00067DE6" w:rsidRPr="00067DE6" w:rsidRDefault="00067DE6" w:rsidP="00067DE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67DE6">
        <w:rPr>
          <w:rFonts w:ascii="Times New Roman" w:eastAsia="Times New Roman" w:hAnsi="Times New Roman" w:cs="Times New Roman"/>
          <w:sz w:val="27"/>
          <w:szCs w:val="27"/>
          <w:lang w:eastAsia="uk-UA"/>
        </w:rPr>
        <w:t>Форма для подання інформаційного запиту від юридичних осіб в письмовому вигляді</w:t>
      </w:r>
    </w:p>
    <w:p w:rsidR="00067DE6" w:rsidRPr="00067DE6" w:rsidRDefault="00067DE6" w:rsidP="00067DE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67DE6">
        <w:rPr>
          <w:rFonts w:ascii="Times New Roman" w:eastAsia="Times New Roman" w:hAnsi="Times New Roman" w:cs="Times New Roman"/>
          <w:sz w:val="27"/>
          <w:szCs w:val="27"/>
          <w:lang w:eastAsia="uk-UA"/>
        </w:rPr>
        <w:t> </w:t>
      </w:r>
    </w:p>
    <w:p w:rsidR="00067DE6" w:rsidRPr="00067DE6" w:rsidRDefault="00067DE6" w:rsidP="00067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67DE6">
        <w:rPr>
          <w:rFonts w:ascii="Times New Roman" w:eastAsia="Times New Roman" w:hAnsi="Times New Roman" w:cs="Times New Roman"/>
          <w:sz w:val="27"/>
          <w:szCs w:val="27"/>
          <w:lang w:eastAsia="uk-UA"/>
        </w:rPr>
        <w:t> </w:t>
      </w:r>
    </w:p>
    <w:p w:rsidR="00067DE6" w:rsidRPr="00067DE6" w:rsidRDefault="00067DE6" w:rsidP="00067D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67DE6"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  <w:t>ЗАПИТ</w:t>
      </w:r>
    </w:p>
    <w:p w:rsidR="00067DE6" w:rsidRPr="00067DE6" w:rsidRDefault="00067DE6" w:rsidP="00067D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67DE6"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  <w:t>для отримання публічної інформації </w:t>
      </w:r>
      <w:r w:rsidRPr="00067DE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1"/>
      </w:tblGrid>
      <w:tr w:rsidR="00067DE6" w:rsidRPr="00067DE6" w:rsidTr="00067DE6">
        <w:tc>
          <w:tcPr>
            <w:tcW w:w="95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uk-UA"/>
              </w:rPr>
              <w:t>Розпорядник інформації:</w:t>
            </w:r>
            <w:r w:rsidRPr="00067DE6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Ківерцівський районний суд Волинської області</w:t>
            </w:r>
          </w:p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 </w:t>
            </w:r>
          </w:p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uk-UA"/>
              </w:rPr>
              <w:t>Кому:</w:t>
            </w:r>
            <w:r w:rsidRPr="00067DE6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Голові Ківерцівського районного суду Волинської області Корецькій В.В.</w:t>
            </w:r>
          </w:p>
        </w:tc>
      </w:tr>
    </w:tbl>
    <w:p w:rsidR="00067DE6" w:rsidRPr="00067DE6" w:rsidRDefault="00067DE6" w:rsidP="00057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67DE6">
        <w:rPr>
          <w:rFonts w:ascii="Times New Roman" w:eastAsia="Times New Roman" w:hAnsi="Times New Roman" w:cs="Times New Roman"/>
          <w:sz w:val="27"/>
          <w:szCs w:val="27"/>
          <w:lang w:eastAsia="uk-UA"/>
        </w:rPr>
        <w:t> </w:t>
      </w:r>
      <w:r w:rsidRPr="00067DE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067DE6" w:rsidRPr="00067DE6" w:rsidTr="00067DE6">
        <w:tc>
          <w:tcPr>
            <w:tcW w:w="4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uk-UA"/>
              </w:rPr>
              <w:t>Підприємство/Організація, юридична особа</w:t>
            </w:r>
          </w:p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uk-UA"/>
              </w:rPr>
              <w:t> </w:t>
            </w:r>
          </w:p>
        </w:tc>
        <w:tc>
          <w:tcPr>
            <w:tcW w:w="47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 </w:t>
            </w:r>
          </w:p>
        </w:tc>
      </w:tr>
      <w:tr w:rsidR="00067DE6" w:rsidRPr="00067DE6" w:rsidTr="00067DE6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uk-UA"/>
              </w:rPr>
              <w:t>П.І.П. представника запитувача, посада</w:t>
            </w:r>
          </w:p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uk-UA"/>
              </w:rPr>
              <w:t> </w:t>
            </w:r>
          </w:p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uk-UA"/>
              </w:rPr>
              <w:t> 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 </w:t>
            </w:r>
          </w:p>
        </w:tc>
      </w:tr>
    </w:tbl>
    <w:p w:rsidR="00067DE6" w:rsidRPr="00067DE6" w:rsidRDefault="00067DE6" w:rsidP="00067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67DE6">
        <w:rPr>
          <w:rFonts w:ascii="Times New Roman" w:eastAsia="Times New Roman" w:hAnsi="Times New Roman" w:cs="Times New Roman"/>
          <w:sz w:val="27"/>
          <w:szCs w:val="27"/>
          <w:lang w:eastAsia="uk-UA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067DE6" w:rsidRPr="00067DE6" w:rsidTr="00067DE6">
        <w:tc>
          <w:tcPr>
            <w:tcW w:w="4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067DE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uk-UA"/>
              </w:rPr>
              <w:t>Вид, назва, реквізити чи зміст документа, до якого Ви б хотіли отримати доступ</w:t>
            </w:r>
          </w:p>
        </w:tc>
        <w:tc>
          <w:tcPr>
            <w:tcW w:w="47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 </w:t>
            </w:r>
          </w:p>
        </w:tc>
      </w:tr>
      <w:tr w:rsidR="00067DE6" w:rsidRPr="00067DE6" w:rsidTr="00067DE6">
        <w:tc>
          <w:tcPr>
            <w:tcW w:w="957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або</w:t>
            </w:r>
          </w:p>
        </w:tc>
      </w:tr>
      <w:tr w:rsidR="00067DE6" w:rsidRPr="00067DE6" w:rsidTr="00067DE6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uk-UA"/>
              </w:rPr>
              <w:t>Я б хотів отримати доступ до інформації про ….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uk-UA"/>
              </w:rPr>
              <w:t>/ загальний опис інформації</w:t>
            </w:r>
          </w:p>
        </w:tc>
      </w:tr>
    </w:tbl>
    <w:p w:rsidR="00067DE6" w:rsidRPr="00067DE6" w:rsidRDefault="00067DE6" w:rsidP="00067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67DE6">
        <w:rPr>
          <w:rFonts w:ascii="Times New Roman" w:eastAsia="Times New Roman" w:hAnsi="Times New Roman" w:cs="Times New Roman"/>
          <w:sz w:val="27"/>
          <w:szCs w:val="27"/>
          <w:lang w:eastAsia="uk-UA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067DE6" w:rsidRPr="00067DE6" w:rsidTr="00067DE6">
        <w:tc>
          <w:tcPr>
            <w:tcW w:w="95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067DE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uk-UA"/>
              </w:rPr>
              <w:t>Прошу надати мені відповідь у визначений законом термін. Відповідь надати:</w:t>
            </w:r>
          </w:p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 </w:t>
            </w:r>
          </w:p>
        </w:tc>
      </w:tr>
      <w:tr w:rsidR="00067DE6" w:rsidRPr="00067DE6" w:rsidTr="00067DE6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uk-UA"/>
              </w:rPr>
              <w:t>Поштою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uk-UA"/>
              </w:rPr>
              <w:t>/вказати поштову адресу</w:t>
            </w:r>
          </w:p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 </w:t>
            </w:r>
          </w:p>
        </w:tc>
      </w:tr>
      <w:tr w:rsidR="00067DE6" w:rsidRPr="00067DE6" w:rsidTr="00067DE6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uk-UA"/>
              </w:rPr>
              <w:t>Факсимільним зв’язком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uk-UA"/>
              </w:rPr>
              <w:t>/вказати номер факсу</w:t>
            </w:r>
          </w:p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 </w:t>
            </w:r>
          </w:p>
        </w:tc>
      </w:tr>
      <w:tr w:rsidR="00067DE6" w:rsidRPr="00067DE6" w:rsidTr="00067DE6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uk-UA"/>
              </w:rPr>
              <w:t>Електронною поштою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uk-UA"/>
              </w:rPr>
              <w:t>/вказати е-</w:t>
            </w:r>
            <w:proofErr w:type="spellStart"/>
            <w:r w:rsidRPr="00067DE6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uk-UA"/>
              </w:rPr>
              <w:t>mail</w:t>
            </w:r>
            <w:proofErr w:type="spellEnd"/>
          </w:p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 </w:t>
            </w:r>
          </w:p>
        </w:tc>
      </w:tr>
      <w:tr w:rsidR="00067DE6" w:rsidRPr="00067DE6" w:rsidTr="00067DE6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uk-UA"/>
              </w:rPr>
              <w:t>В усній формі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uk-UA"/>
              </w:rPr>
              <w:t>/ вказати номер телефону</w:t>
            </w:r>
          </w:p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 </w:t>
            </w:r>
          </w:p>
        </w:tc>
      </w:tr>
    </w:tbl>
    <w:p w:rsidR="00067DE6" w:rsidRPr="00067DE6" w:rsidRDefault="00067DE6" w:rsidP="00067D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67DE6">
        <w:rPr>
          <w:rFonts w:ascii="Times New Roman" w:eastAsia="Times New Roman" w:hAnsi="Times New Roman" w:cs="Times New Roman"/>
          <w:i/>
          <w:iCs/>
          <w:sz w:val="27"/>
          <w:szCs w:val="27"/>
          <w:lang w:eastAsia="uk-UA"/>
        </w:rPr>
        <w:t>Підкресліть обрану категорію</w:t>
      </w:r>
    </w:p>
    <w:p w:rsidR="00067DE6" w:rsidRPr="00067DE6" w:rsidRDefault="00067DE6" w:rsidP="00067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67DE6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                                                           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067DE6" w:rsidRPr="00067DE6" w:rsidTr="00067DE6">
        <w:tc>
          <w:tcPr>
            <w:tcW w:w="4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067DE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uk-UA"/>
              </w:rPr>
              <w:t>Контактний телефон</w:t>
            </w:r>
          </w:p>
        </w:tc>
        <w:tc>
          <w:tcPr>
            <w:tcW w:w="47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 </w:t>
            </w:r>
          </w:p>
        </w:tc>
      </w:tr>
      <w:tr w:rsidR="00067DE6" w:rsidRPr="00067DE6" w:rsidTr="00067DE6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uk-UA"/>
              </w:rPr>
              <w:t>Дата запису, підпис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 </w:t>
            </w:r>
          </w:p>
        </w:tc>
      </w:tr>
    </w:tbl>
    <w:p w:rsidR="00067DE6" w:rsidRPr="00067DE6" w:rsidRDefault="00067DE6" w:rsidP="00067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67DE6">
        <w:rPr>
          <w:rFonts w:ascii="Times New Roman" w:eastAsia="Times New Roman" w:hAnsi="Times New Roman" w:cs="Times New Roman"/>
          <w:sz w:val="27"/>
          <w:szCs w:val="27"/>
          <w:lang w:eastAsia="uk-UA"/>
        </w:rPr>
        <w:t> </w:t>
      </w:r>
    </w:p>
    <w:p w:rsidR="00067DE6" w:rsidRPr="00067DE6" w:rsidRDefault="00067DE6" w:rsidP="00067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67DE6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                                                 </w:t>
      </w:r>
      <w:r w:rsidRPr="00067DE6"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  <w:t>Зареєстровано_________________________________</w:t>
      </w:r>
    </w:p>
    <w:p w:rsidR="00067DE6" w:rsidRPr="00067DE6" w:rsidRDefault="00067DE6" w:rsidP="00067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67DE6"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  <w:t>                                              ________________________________________________</w:t>
      </w:r>
    </w:p>
    <w:p w:rsidR="00067DE6" w:rsidRPr="00067DE6" w:rsidRDefault="00067DE6" w:rsidP="00067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67DE6"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  <w:lastRenderedPageBreak/>
        <w:t> </w:t>
      </w:r>
      <w:bookmarkStart w:id="0" w:name="_GoBack"/>
      <w:bookmarkEnd w:id="0"/>
      <w:r w:rsidRPr="00067DE6"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  <w:t>-         Від об’єднань громадян;  (зразок додаток 3)</w:t>
      </w:r>
      <w:r w:rsidRPr="00067DE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067DE6" w:rsidRPr="00067DE6" w:rsidRDefault="00067DE6" w:rsidP="00067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67DE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067DE6" w:rsidRPr="00067DE6" w:rsidRDefault="00067DE6" w:rsidP="000576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67DE6">
        <w:rPr>
          <w:rFonts w:ascii="Times New Roman" w:eastAsia="Times New Roman" w:hAnsi="Times New Roman" w:cs="Times New Roman"/>
          <w:sz w:val="27"/>
          <w:szCs w:val="27"/>
          <w:lang w:eastAsia="uk-UA"/>
        </w:rPr>
        <w:t>ДОДАТОК 3</w:t>
      </w:r>
    </w:p>
    <w:p w:rsidR="00067DE6" w:rsidRPr="00067DE6" w:rsidRDefault="00067DE6" w:rsidP="000576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67DE6">
        <w:rPr>
          <w:rFonts w:ascii="Times New Roman" w:eastAsia="Times New Roman" w:hAnsi="Times New Roman" w:cs="Times New Roman"/>
          <w:sz w:val="27"/>
          <w:szCs w:val="27"/>
          <w:lang w:eastAsia="uk-UA"/>
        </w:rPr>
        <w:t>Форма для подання інформаційного запиту від об’єднань громадян в письмовому вигляді </w:t>
      </w:r>
    </w:p>
    <w:p w:rsidR="00067DE6" w:rsidRPr="00067DE6" w:rsidRDefault="00067DE6" w:rsidP="00067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67DE6">
        <w:rPr>
          <w:rFonts w:ascii="Times New Roman" w:eastAsia="Times New Roman" w:hAnsi="Times New Roman" w:cs="Times New Roman"/>
          <w:sz w:val="27"/>
          <w:szCs w:val="27"/>
          <w:lang w:eastAsia="uk-UA"/>
        </w:rPr>
        <w:t> </w:t>
      </w:r>
    </w:p>
    <w:p w:rsidR="00067DE6" w:rsidRPr="00067DE6" w:rsidRDefault="00067DE6" w:rsidP="00067D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67DE6"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  <w:t>ЗАПИТ</w:t>
      </w:r>
    </w:p>
    <w:p w:rsidR="00067DE6" w:rsidRPr="00067DE6" w:rsidRDefault="00067DE6" w:rsidP="000576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67DE6"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  <w:t>для отримання публічної інформації</w:t>
      </w:r>
      <w:r w:rsidRPr="00067DE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067DE6" w:rsidRPr="00067DE6" w:rsidTr="00067DE6">
        <w:tc>
          <w:tcPr>
            <w:tcW w:w="95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uk-UA"/>
              </w:rPr>
              <w:t>Розпорядник інформації:</w:t>
            </w:r>
            <w:r w:rsidRPr="00067DE6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 </w:t>
            </w:r>
            <w:r w:rsidR="000576CC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Ківерцівський районний суд Волинської області</w:t>
            </w:r>
          </w:p>
          <w:p w:rsidR="000576CC" w:rsidRPr="00067DE6" w:rsidRDefault="000576CC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067DE6" w:rsidRPr="00067DE6" w:rsidRDefault="00067DE6" w:rsidP="00057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uk-UA"/>
              </w:rPr>
              <w:t>Кому:</w:t>
            </w:r>
            <w:r w:rsidRPr="00067DE6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 xml:space="preserve"> </w:t>
            </w:r>
            <w:r w:rsidR="000576CC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Голові Ківерцівського районного суду Волинської області Корецькій В.В.</w:t>
            </w:r>
          </w:p>
        </w:tc>
      </w:tr>
      <w:tr w:rsidR="00067DE6" w:rsidRPr="00067DE6" w:rsidTr="00067DE6">
        <w:tc>
          <w:tcPr>
            <w:tcW w:w="4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uk-UA"/>
              </w:rPr>
              <w:t>Об’єднання громадян без статусу юридичної особи</w:t>
            </w:r>
          </w:p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 </w:t>
            </w:r>
          </w:p>
        </w:tc>
        <w:tc>
          <w:tcPr>
            <w:tcW w:w="47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 </w:t>
            </w:r>
          </w:p>
        </w:tc>
      </w:tr>
    </w:tbl>
    <w:p w:rsidR="00067DE6" w:rsidRPr="00067DE6" w:rsidRDefault="00067DE6" w:rsidP="00057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67DE6">
        <w:rPr>
          <w:rFonts w:ascii="Times New Roman" w:eastAsia="Times New Roman" w:hAnsi="Times New Roman" w:cs="Times New Roman"/>
          <w:sz w:val="27"/>
          <w:szCs w:val="27"/>
          <w:lang w:eastAsia="uk-UA"/>
        </w:rPr>
        <w:t> </w:t>
      </w:r>
      <w:r w:rsidRPr="00067DE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067DE6" w:rsidRPr="00067DE6" w:rsidTr="00067DE6">
        <w:tc>
          <w:tcPr>
            <w:tcW w:w="4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uk-UA"/>
              </w:rPr>
              <w:t>Вид, назва. Реквізити чи зміст документа, до якого Ви б хотіли отримати доступ</w:t>
            </w:r>
          </w:p>
        </w:tc>
        <w:tc>
          <w:tcPr>
            <w:tcW w:w="47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 </w:t>
            </w:r>
          </w:p>
        </w:tc>
      </w:tr>
      <w:tr w:rsidR="00067DE6" w:rsidRPr="00067DE6" w:rsidTr="00067DE6">
        <w:tc>
          <w:tcPr>
            <w:tcW w:w="957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або</w:t>
            </w:r>
          </w:p>
        </w:tc>
      </w:tr>
      <w:tr w:rsidR="00067DE6" w:rsidRPr="00067DE6" w:rsidTr="00067DE6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uk-UA"/>
              </w:rPr>
              <w:t>Я б хотів отримати доступ до інформації про ….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uk-UA"/>
              </w:rPr>
              <w:t>/ загальний опис інформації</w:t>
            </w:r>
          </w:p>
        </w:tc>
      </w:tr>
    </w:tbl>
    <w:p w:rsidR="00067DE6" w:rsidRPr="00067DE6" w:rsidRDefault="00067DE6" w:rsidP="00057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67DE6">
        <w:rPr>
          <w:rFonts w:ascii="Times New Roman" w:eastAsia="Times New Roman" w:hAnsi="Times New Roman" w:cs="Times New Roman"/>
          <w:sz w:val="27"/>
          <w:szCs w:val="27"/>
          <w:lang w:eastAsia="uk-UA"/>
        </w:rPr>
        <w:t> </w:t>
      </w:r>
      <w:r w:rsidRPr="00067DE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067DE6" w:rsidRPr="00067DE6" w:rsidTr="00067DE6">
        <w:tc>
          <w:tcPr>
            <w:tcW w:w="95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uk-UA"/>
              </w:rPr>
              <w:t>Прошу надати мені відповідь у визначений законом термін. Відповідь надати:</w:t>
            </w:r>
          </w:p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 </w:t>
            </w:r>
          </w:p>
        </w:tc>
      </w:tr>
      <w:tr w:rsidR="00067DE6" w:rsidRPr="00067DE6" w:rsidTr="00067DE6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uk-UA"/>
              </w:rPr>
              <w:t>Поштою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uk-UA"/>
              </w:rPr>
              <w:t>/вказати поштову адресу</w:t>
            </w:r>
          </w:p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 </w:t>
            </w:r>
          </w:p>
        </w:tc>
      </w:tr>
      <w:tr w:rsidR="00067DE6" w:rsidRPr="00067DE6" w:rsidTr="00067DE6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uk-UA"/>
              </w:rPr>
              <w:t>Факсимільним зв’язком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uk-UA"/>
              </w:rPr>
              <w:t>/вказати номер факсу</w:t>
            </w:r>
          </w:p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 </w:t>
            </w:r>
          </w:p>
        </w:tc>
      </w:tr>
      <w:tr w:rsidR="00067DE6" w:rsidRPr="00067DE6" w:rsidTr="00067DE6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uk-UA"/>
              </w:rPr>
              <w:t>Електронною поштою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uk-UA"/>
              </w:rPr>
              <w:t>/вказати е-</w:t>
            </w:r>
            <w:proofErr w:type="spellStart"/>
            <w:r w:rsidRPr="00067DE6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uk-UA"/>
              </w:rPr>
              <w:t>mail</w:t>
            </w:r>
            <w:proofErr w:type="spellEnd"/>
          </w:p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 </w:t>
            </w:r>
          </w:p>
        </w:tc>
      </w:tr>
      <w:tr w:rsidR="00067DE6" w:rsidRPr="00067DE6" w:rsidTr="00067DE6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uk-UA"/>
              </w:rPr>
              <w:t>В усній формі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uk-UA"/>
              </w:rPr>
              <w:t>/ вказати номер телефону</w:t>
            </w:r>
          </w:p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 </w:t>
            </w:r>
          </w:p>
        </w:tc>
      </w:tr>
    </w:tbl>
    <w:p w:rsidR="00067DE6" w:rsidRPr="00067DE6" w:rsidRDefault="00067DE6" w:rsidP="000576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67DE6">
        <w:rPr>
          <w:rFonts w:ascii="Times New Roman" w:eastAsia="Times New Roman" w:hAnsi="Times New Roman" w:cs="Times New Roman"/>
          <w:i/>
          <w:iCs/>
          <w:sz w:val="27"/>
          <w:szCs w:val="27"/>
          <w:lang w:eastAsia="uk-UA"/>
        </w:rPr>
        <w:t>Підкресліть обрану категорію</w:t>
      </w:r>
      <w:r w:rsidRPr="00067DE6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   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067DE6" w:rsidRPr="00067DE6" w:rsidTr="00067DE6">
        <w:tc>
          <w:tcPr>
            <w:tcW w:w="4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067DE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uk-UA"/>
              </w:rPr>
              <w:t>Контактний телефон</w:t>
            </w:r>
          </w:p>
        </w:tc>
        <w:tc>
          <w:tcPr>
            <w:tcW w:w="47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 </w:t>
            </w:r>
          </w:p>
        </w:tc>
      </w:tr>
      <w:tr w:rsidR="00067DE6" w:rsidRPr="00067DE6" w:rsidTr="00067DE6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uk-UA"/>
              </w:rPr>
              <w:t>Дата запису, підпис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DE6" w:rsidRPr="00067DE6" w:rsidRDefault="00067DE6" w:rsidP="00067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67DE6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 </w:t>
            </w:r>
          </w:p>
        </w:tc>
      </w:tr>
    </w:tbl>
    <w:p w:rsidR="00067DE6" w:rsidRPr="00067DE6" w:rsidRDefault="00067DE6" w:rsidP="00067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67DE6">
        <w:rPr>
          <w:rFonts w:ascii="Times New Roman" w:eastAsia="Times New Roman" w:hAnsi="Times New Roman" w:cs="Times New Roman"/>
          <w:sz w:val="27"/>
          <w:szCs w:val="27"/>
          <w:lang w:eastAsia="uk-UA"/>
        </w:rPr>
        <w:t> </w:t>
      </w:r>
    </w:p>
    <w:p w:rsidR="00067DE6" w:rsidRPr="00067DE6" w:rsidRDefault="00067DE6" w:rsidP="00067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67DE6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                                                 </w:t>
      </w:r>
      <w:r w:rsidRPr="00067DE6"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  <w:t>Зареєстровано________________________________                                             _________________________________________________</w:t>
      </w:r>
    </w:p>
    <w:p w:rsidR="00067DE6" w:rsidRPr="00067DE6" w:rsidRDefault="00067DE6" w:rsidP="00067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67DE6">
        <w:rPr>
          <w:rFonts w:ascii="Times New Roman" w:eastAsia="Times New Roman" w:hAnsi="Times New Roman" w:cs="Times New Roman"/>
          <w:sz w:val="27"/>
          <w:szCs w:val="27"/>
          <w:lang w:eastAsia="uk-UA"/>
        </w:rPr>
        <w:t>  </w:t>
      </w:r>
    </w:p>
    <w:p w:rsidR="00067DE6" w:rsidRPr="00067DE6" w:rsidRDefault="00067DE6" w:rsidP="00067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67DE6">
        <w:rPr>
          <w:rFonts w:ascii="Times New Roman" w:eastAsia="Times New Roman" w:hAnsi="Times New Roman" w:cs="Times New Roman"/>
          <w:sz w:val="27"/>
          <w:szCs w:val="27"/>
          <w:lang w:eastAsia="uk-UA"/>
        </w:rPr>
        <w:t> </w:t>
      </w:r>
    </w:p>
    <w:p w:rsidR="00067DE6" w:rsidRPr="00067DE6" w:rsidRDefault="00067DE6" w:rsidP="00067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67DE6">
        <w:rPr>
          <w:rFonts w:ascii="Times New Roman" w:eastAsia="Times New Roman" w:hAnsi="Times New Roman" w:cs="Times New Roman"/>
          <w:sz w:val="27"/>
          <w:szCs w:val="27"/>
          <w:lang w:eastAsia="uk-UA"/>
        </w:rPr>
        <w:t> </w:t>
      </w:r>
      <w:r w:rsidRPr="00067DE6">
        <w:rPr>
          <w:rFonts w:ascii="Times New Roman" w:eastAsia="Times New Roman" w:hAnsi="Times New Roman" w:cs="Times New Roman"/>
          <w:i/>
          <w:iCs/>
          <w:sz w:val="27"/>
          <w:szCs w:val="27"/>
          <w:lang w:eastAsia="uk-UA"/>
        </w:rPr>
        <w:t>електронна пошта:</w:t>
      </w:r>
      <w:r w:rsidRPr="00067DE6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hyperlink r:id="rId5" w:history="1">
        <w:r w:rsidR="000576CC" w:rsidRPr="00393D14">
          <w:rPr>
            <w:rStyle w:val="a6"/>
            <w:rFonts w:ascii="Times New Roman" w:eastAsia="Times New Roman" w:hAnsi="Times New Roman" w:cs="Times New Roman"/>
            <w:sz w:val="27"/>
            <w:szCs w:val="27"/>
            <w:lang w:eastAsia="uk-UA"/>
          </w:rPr>
          <w:t>inbox@kiv.vl.court.gov.ua</w:t>
        </w:r>
      </w:hyperlink>
      <w:r w:rsidR="000576CC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</w:p>
    <w:sectPr w:rsidR="00067DE6" w:rsidRPr="00067D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1A33DC"/>
    <w:multiLevelType w:val="hybridMultilevel"/>
    <w:tmpl w:val="AF2CE122"/>
    <w:lvl w:ilvl="0" w:tplc="3DC63918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5C8"/>
    <w:rsid w:val="000576CC"/>
    <w:rsid w:val="00067DE6"/>
    <w:rsid w:val="00483C5F"/>
    <w:rsid w:val="007265C8"/>
    <w:rsid w:val="008521E1"/>
    <w:rsid w:val="00F00F18"/>
    <w:rsid w:val="00F1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3ED954-2DC2-40AD-A151-E5CDDDE42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67DE6"/>
    <w:rPr>
      <w:b/>
      <w:bCs/>
    </w:rPr>
  </w:style>
  <w:style w:type="character" w:styleId="a4">
    <w:name w:val="Emphasis"/>
    <w:basedOn w:val="a0"/>
    <w:uiPriority w:val="20"/>
    <w:qFormat/>
    <w:rsid w:val="00067DE6"/>
    <w:rPr>
      <w:i/>
      <w:iCs/>
    </w:rPr>
  </w:style>
  <w:style w:type="paragraph" w:styleId="a5">
    <w:name w:val="Normal (Web)"/>
    <w:basedOn w:val="a"/>
    <w:uiPriority w:val="99"/>
    <w:semiHidden/>
    <w:unhideWhenUsed/>
    <w:rsid w:val="00067D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Hyperlink"/>
    <w:basedOn w:val="a0"/>
    <w:uiPriority w:val="99"/>
    <w:unhideWhenUsed/>
    <w:rsid w:val="00067DE6"/>
    <w:rPr>
      <w:color w:val="0000FF"/>
      <w:u w:val="single"/>
    </w:rPr>
  </w:style>
  <w:style w:type="paragraph" w:customStyle="1" w:styleId="text-muted">
    <w:name w:val="text-muted"/>
    <w:basedOn w:val="a"/>
    <w:rsid w:val="00067D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67D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8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20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2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5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37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30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65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3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8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87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71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59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20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13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65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50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8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8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38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7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07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97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9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62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06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77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3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23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24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72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4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73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7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20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73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32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65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0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6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8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90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66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16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9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86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83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8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4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75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0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0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95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5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28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7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7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0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4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54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0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73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5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05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2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73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0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21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09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5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0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08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93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30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9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9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49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44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86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4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7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6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61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1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76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9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3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81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1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85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7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1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0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16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31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73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3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39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93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40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7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4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2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8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20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2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35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15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40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27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8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9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80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25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1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8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26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76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1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95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08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81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5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23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47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7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4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3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27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box@kiv.vl.court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2222</Words>
  <Characters>1268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2020-06-17T08:49:00Z</dcterms:created>
  <dcterms:modified xsi:type="dcterms:W3CDTF">2020-06-17T09:28:00Z</dcterms:modified>
</cp:coreProperties>
</file>