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F36" w:rsidRPr="009E50DF" w:rsidRDefault="00D84F36" w:rsidP="00D84F36">
      <w:pPr>
        <w:pStyle w:val="a5"/>
        <w:jc w:val="center"/>
        <w:rPr>
          <w:rFonts w:ascii="Times New Roman" w:hAnsi="Times New Roman"/>
          <w:bCs/>
          <w:sz w:val="26"/>
          <w:szCs w:val="26"/>
          <w:lang w:val="uk-UA"/>
        </w:rPr>
      </w:pPr>
      <w:r w:rsidRPr="009E50DF">
        <w:rPr>
          <w:rFonts w:ascii="Times New Roman" w:hAnsi="Times New Roman"/>
          <w:noProof/>
          <w:sz w:val="26"/>
          <w:szCs w:val="26"/>
          <w:lang w:val="uk-UA" w:eastAsia="uk-UA" w:bidi="ar-SA"/>
        </w:rPr>
        <w:drawing>
          <wp:inline distT="0" distB="0" distL="0" distR="0" wp14:anchorId="3A341DE3" wp14:editId="7C6B582A">
            <wp:extent cx="495300" cy="6921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92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4F36" w:rsidRPr="009E50DF" w:rsidRDefault="00D84F36" w:rsidP="00D84F36">
      <w:pPr>
        <w:pStyle w:val="a5"/>
        <w:jc w:val="center"/>
        <w:rPr>
          <w:rFonts w:ascii="Times New Roman" w:hAnsi="Times New Roman"/>
          <w:bCs/>
          <w:sz w:val="26"/>
          <w:szCs w:val="26"/>
          <w:lang w:val="ru-RU"/>
        </w:rPr>
      </w:pPr>
    </w:p>
    <w:p w:rsidR="00D84F36" w:rsidRPr="009E50DF" w:rsidRDefault="00D84F36" w:rsidP="00D84F36">
      <w:pPr>
        <w:pStyle w:val="a5"/>
        <w:jc w:val="center"/>
        <w:rPr>
          <w:rFonts w:ascii="Times New Roman" w:hAnsi="Times New Roman"/>
          <w:bCs/>
          <w:sz w:val="26"/>
          <w:szCs w:val="26"/>
          <w:lang w:val="ru-RU"/>
        </w:rPr>
      </w:pPr>
      <w:proofErr w:type="gramStart"/>
      <w:r w:rsidRPr="009E50DF">
        <w:rPr>
          <w:rFonts w:ascii="Times New Roman" w:hAnsi="Times New Roman"/>
          <w:bCs/>
          <w:sz w:val="26"/>
          <w:szCs w:val="26"/>
          <w:lang w:val="ru-RU"/>
        </w:rPr>
        <w:t>КІВЕРЦІВСЬКИЙ  РАЙОННИЙ</w:t>
      </w:r>
      <w:proofErr w:type="gramEnd"/>
      <w:r w:rsidRPr="009E50DF">
        <w:rPr>
          <w:rFonts w:ascii="Times New Roman" w:hAnsi="Times New Roman"/>
          <w:bCs/>
          <w:sz w:val="26"/>
          <w:szCs w:val="26"/>
          <w:lang w:val="ru-RU"/>
        </w:rPr>
        <w:t xml:space="preserve">  СУД  ВОЛИНСЬКОЇ  ОБЛАСТІ</w:t>
      </w:r>
    </w:p>
    <w:p w:rsidR="00D84F36" w:rsidRPr="009E50DF" w:rsidRDefault="00D84F36" w:rsidP="00D84F36">
      <w:pPr>
        <w:pStyle w:val="a5"/>
        <w:jc w:val="center"/>
        <w:rPr>
          <w:rFonts w:ascii="Times New Roman" w:hAnsi="Times New Roman"/>
          <w:sz w:val="26"/>
          <w:szCs w:val="26"/>
          <w:lang w:val="ru-RU"/>
        </w:rPr>
      </w:pPr>
    </w:p>
    <w:p w:rsidR="00D84F36" w:rsidRPr="009E50DF" w:rsidRDefault="00D84F36" w:rsidP="00D84F36">
      <w:pPr>
        <w:pStyle w:val="a5"/>
        <w:jc w:val="center"/>
        <w:rPr>
          <w:rFonts w:ascii="Times New Roman" w:hAnsi="Times New Roman"/>
          <w:bCs/>
          <w:sz w:val="26"/>
          <w:szCs w:val="26"/>
          <w:lang w:val="uk-UA"/>
        </w:rPr>
      </w:pPr>
      <w:r w:rsidRPr="009E50DF">
        <w:rPr>
          <w:rFonts w:ascii="Times New Roman" w:hAnsi="Times New Roman"/>
          <w:bCs/>
          <w:sz w:val="26"/>
          <w:szCs w:val="26"/>
          <w:lang w:val="uk-UA"/>
        </w:rPr>
        <w:t>Н А К А З</w:t>
      </w:r>
    </w:p>
    <w:p w:rsidR="00D84F36" w:rsidRPr="00F639FB" w:rsidRDefault="00D84F36" w:rsidP="00D84F36">
      <w:pPr>
        <w:pStyle w:val="a5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F639FB">
        <w:rPr>
          <w:rFonts w:ascii="Times New Roman" w:hAnsi="Times New Roman"/>
          <w:bCs/>
          <w:sz w:val="28"/>
          <w:szCs w:val="28"/>
          <w:lang w:val="uk-UA"/>
        </w:rPr>
        <w:t>21.12.2015 року                                                                                       №  01-07.30</w:t>
      </w:r>
    </w:p>
    <w:p w:rsidR="00D84F36" w:rsidRPr="00F639FB" w:rsidRDefault="00D84F36" w:rsidP="00D84F36">
      <w:pPr>
        <w:pStyle w:val="a5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F639FB">
        <w:rPr>
          <w:rFonts w:ascii="Times New Roman" w:hAnsi="Times New Roman"/>
          <w:bCs/>
          <w:sz w:val="28"/>
          <w:szCs w:val="28"/>
          <w:lang w:val="uk-UA"/>
        </w:rPr>
        <w:t>м. Ківерці</w:t>
      </w:r>
    </w:p>
    <w:p w:rsidR="00D84F36" w:rsidRPr="00936A86" w:rsidRDefault="00D84F36" w:rsidP="00D84F36">
      <w:pPr>
        <w:pStyle w:val="a5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D84F36" w:rsidRPr="00936A86" w:rsidRDefault="00D84F36" w:rsidP="00D84F36">
      <w:pPr>
        <w:pStyle w:val="a5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D84F36" w:rsidRPr="00F639FB" w:rsidRDefault="00D84F36" w:rsidP="00D84F36">
      <w:pPr>
        <w:pStyle w:val="a5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 xml:space="preserve">Про </w:t>
      </w:r>
      <w:proofErr w:type="spellStart"/>
      <w:r w:rsidRPr="00F639FB">
        <w:rPr>
          <w:rFonts w:ascii="Times New Roman" w:hAnsi="Times New Roman"/>
          <w:sz w:val="28"/>
          <w:szCs w:val="28"/>
          <w:lang w:val="ru-RU" w:eastAsia="ru-RU"/>
        </w:rPr>
        <w:t>внесення</w:t>
      </w:r>
      <w:proofErr w:type="spellEnd"/>
      <w:r w:rsidRPr="00F639FB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639FB">
        <w:rPr>
          <w:rFonts w:ascii="Times New Roman" w:hAnsi="Times New Roman"/>
          <w:sz w:val="28"/>
          <w:szCs w:val="28"/>
          <w:lang w:val="ru-RU" w:eastAsia="ru-RU"/>
        </w:rPr>
        <w:t>змін</w:t>
      </w:r>
      <w:proofErr w:type="spellEnd"/>
      <w:r w:rsidRPr="00F639FB">
        <w:rPr>
          <w:rFonts w:ascii="Times New Roman" w:hAnsi="Times New Roman"/>
          <w:sz w:val="28"/>
          <w:szCs w:val="28"/>
          <w:lang w:val="ru-RU" w:eastAsia="ru-RU"/>
        </w:rPr>
        <w:t xml:space="preserve"> до наказу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голови </w:t>
      </w:r>
      <w:proofErr w:type="gramStart"/>
      <w:r>
        <w:rPr>
          <w:rFonts w:ascii="Times New Roman" w:hAnsi="Times New Roman"/>
          <w:sz w:val="28"/>
          <w:szCs w:val="28"/>
          <w:lang w:val="uk-UA" w:eastAsia="ru-RU"/>
        </w:rPr>
        <w:t>суду</w:t>
      </w:r>
      <w:r w:rsidRPr="00F639FB">
        <w:rPr>
          <w:rFonts w:ascii="Times New Roman" w:hAnsi="Times New Roman"/>
          <w:sz w:val="28"/>
          <w:szCs w:val="28"/>
          <w:lang w:val="ru-RU" w:eastAsia="ru-RU"/>
        </w:rPr>
        <w:t xml:space="preserve">  </w:t>
      </w:r>
      <w:proofErr w:type="spellStart"/>
      <w:r w:rsidRPr="00F639FB">
        <w:rPr>
          <w:rFonts w:ascii="Times New Roman" w:hAnsi="Times New Roman"/>
          <w:sz w:val="28"/>
          <w:szCs w:val="28"/>
          <w:lang w:val="ru-RU" w:eastAsia="ru-RU"/>
        </w:rPr>
        <w:t>від</w:t>
      </w:r>
      <w:proofErr w:type="spellEnd"/>
      <w:proofErr w:type="gramEnd"/>
      <w:r w:rsidRPr="00F639FB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</w:p>
    <w:p w:rsidR="00D84F36" w:rsidRPr="00AB0099" w:rsidRDefault="00D84F36" w:rsidP="00D84F36">
      <w:pPr>
        <w:pStyle w:val="a5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639FB">
        <w:rPr>
          <w:rFonts w:ascii="Times New Roman" w:hAnsi="Times New Roman"/>
          <w:bCs/>
          <w:sz w:val="28"/>
          <w:szCs w:val="28"/>
          <w:lang w:val="uk-UA"/>
        </w:rPr>
        <w:t>08.06.2011 року   №  01-06.30</w:t>
      </w:r>
    </w:p>
    <w:p w:rsidR="00D84F36" w:rsidRPr="00AB0099" w:rsidRDefault="00D84F36" w:rsidP="00D84F36">
      <w:pPr>
        <w:pStyle w:val="a5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AB0099">
        <w:rPr>
          <w:rFonts w:ascii="Times New Roman" w:hAnsi="Times New Roman"/>
          <w:bCs/>
          <w:sz w:val="28"/>
          <w:szCs w:val="28"/>
          <w:lang w:val="ru-RU"/>
        </w:rPr>
        <w:t xml:space="preserve">«Про </w:t>
      </w:r>
      <w:r w:rsidRPr="00AB0099">
        <w:rPr>
          <w:rFonts w:ascii="Times New Roman" w:hAnsi="Times New Roman"/>
          <w:sz w:val="28"/>
          <w:szCs w:val="28"/>
          <w:lang w:val="ru-RU" w:eastAsia="ru-RU" w:bidi="ar-SA"/>
        </w:rPr>
        <w:t xml:space="preserve">порядок доступу до </w:t>
      </w:r>
      <w:proofErr w:type="spellStart"/>
      <w:r w:rsidRPr="00AB0099">
        <w:rPr>
          <w:rFonts w:ascii="Times New Roman" w:hAnsi="Times New Roman"/>
          <w:sz w:val="28"/>
          <w:szCs w:val="28"/>
          <w:lang w:val="ru-RU" w:eastAsia="ru-RU" w:bidi="ar-SA"/>
        </w:rPr>
        <w:t>публічної</w:t>
      </w:r>
      <w:proofErr w:type="spellEnd"/>
      <w:r w:rsidRPr="00AB0099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</w:p>
    <w:p w:rsidR="00D84F36" w:rsidRPr="00F639FB" w:rsidRDefault="00D84F36" w:rsidP="00D84F36">
      <w:pPr>
        <w:pStyle w:val="a5"/>
        <w:jc w:val="both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>інформації</w:t>
      </w:r>
      <w:proofErr w:type="spellEnd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 xml:space="preserve"> в </w:t>
      </w:r>
      <w:proofErr w:type="spellStart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>Ківерцівському</w:t>
      </w:r>
      <w:proofErr w:type="spellEnd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 xml:space="preserve"> районному </w:t>
      </w:r>
      <w:proofErr w:type="spellStart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>суді</w:t>
      </w:r>
      <w:proofErr w:type="spellEnd"/>
      <w:r>
        <w:rPr>
          <w:rFonts w:ascii="Times New Roman" w:hAnsi="Times New Roman"/>
          <w:sz w:val="28"/>
          <w:szCs w:val="28"/>
          <w:lang w:val="ru-RU" w:eastAsia="ru-RU" w:bidi="ar-SA"/>
        </w:rPr>
        <w:t>»</w:t>
      </w:r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</w:p>
    <w:p w:rsidR="00D84F36" w:rsidRPr="00F639FB" w:rsidRDefault="00D84F36" w:rsidP="00D84F36">
      <w:pPr>
        <w:pStyle w:val="a5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</w:p>
    <w:p w:rsidR="00D84F36" w:rsidRPr="00F639FB" w:rsidRDefault="00D84F36" w:rsidP="00D84F36">
      <w:pPr>
        <w:pStyle w:val="a5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D84F36" w:rsidRDefault="00D84F36" w:rsidP="00D84F36">
      <w:pPr>
        <w:pStyle w:val="a5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Відповідно до </w:t>
      </w:r>
      <w:r w:rsidRPr="00F639FB">
        <w:rPr>
          <w:rFonts w:ascii="Times New Roman" w:hAnsi="Times New Roman"/>
          <w:sz w:val="28"/>
          <w:szCs w:val="28"/>
          <w:lang w:val="uk-UA" w:eastAsia="ru-RU" w:bidi="ar-SA"/>
        </w:rPr>
        <w:t xml:space="preserve"> Закону України « Про внесення змін до Закону України «Про інформацію» від 13 січня 2011 року,  Закону України</w:t>
      </w:r>
      <w:r w:rsidRPr="00F639FB">
        <w:rPr>
          <w:rFonts w:ascii="Times New Roman" w:hAnsi="Times New Roman"/>
          <w:sz w:val="28"/>
          <w:szCs w:val="28"/>
          <w:lang w:eastAsia="ru-RU" w:bidi="ar-SA"/>
        </w:rPr>
        <w:t>  </w:t>
      </w:r>
      <w:r w:rsidRPr="00F639FB">
        <w:rPr>
          <w:rFonts w:ascii="Times New Roman" w:hAnsi="Times New Roman"/>
          <w:sz w:val="28"/>
          <w:szCs w:val="28"/>
          <w:lang w:val="uk-UA" w:eastAsia="ru-RU" w:bidi="ar-SA"/>
        </w:rPr>
        <w:t xml:space="preserve">«Про доступ до публічної інформації» від 13 січня 2011 року, до Закону України «Про судоустрій і статус суддів»  з метою визначення порядку здійснення та забезпечення доступу до публічної інформації, що знаходиться у володінні Ківерцівського районного суду Волинської області, </w:t>
      </w:r>
      <w:r w:rsidRPr="00F639FB">
        <w:rPr>
          <w:rFonts w:ascii="Times New Roman" w:hAnsi="Times New Roman"/>
          <w:sz w:val="28"/>
          <w:szCs w:val="28"/>
          <w:lang w:val="uk-UA" w:eastAsia="ru-RU"/>
        </w:rPr>
        <w:t>та у  зв'язку з кадровими змінами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</w:p>
    <w:p w:rsidR="00D84F36" w:rsidRPr="00F639FB" w:rsidRDefault="00D84F36" w:rsidP="00D84F36">
      <w:pPr>
        <w:pStyle w:val="a5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r w:rsidRPr="00F639F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D84F36" w:rsidRDefault="00D84F36" w:rsidP="00D84F36">
      <w:pPr>
        <w:pStyle w:val="a5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r w:rsidRPr="00936A86">
        <w:rPr>
          <w:rFonts w:ascii="Times New Roman" w:hAnsi="Times New Roman"/>
          <w:sz w:val="28"/>
          <w:szCs w:val="28"/>
          <w:lang w:val="ru-RU" w:eastAsia="ru-RU" w:bidi="ar-SA"/>
        </w:rPr>
        <w:t>НАКАЗУЮ:</w:t>
      </w:r>
    </w:p>
    <w:p w:rsidR="00D84F36" w:rsidRPr="00F639FB" w:rsidRDefault="00D84F36" w:rsidP="00D84F36">
      <w:pPr>
        <w:pStyle w:val="a5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</w:p>
    <w:p w:rsidR="00D84F36" w:rsidRPr="004427A5" w:rsidRDefault="00D84F36" w:rsidP="00D84F36">
      <w:pPr>
        <w:pStyle w:val="a5"/>
        <w:jc w:val="both"/>
        <w:rPr>
          <w:rFonts w:ascii="Times New Roman" w:hAnsi="Times New Roman"/>
          <w:sz w:val="28"/>
          <w:szCs w:val="28"/>
          <w:lang w:val="ru-RU"/>
        </w:rPr>
      </w:pPr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 xml:space="preserve">1. </w:t>
      </w:r>
      <w:r w:rsidRPr="00F639FB">
        <w:rPr>
          <w:rFonts w:ascii="Times New Roman" w:hAnsi="Times New Roman"/>
          <w:sz w:val="28"/>
          <w:szCs w:val="28"/>
          <w:lang w:val="ru-RU" w:eastAsia="ru-RU"/>
        </w:rPr>
        <w:t xml:space="preserve">Внести </w:t>
      </w:r>
      <w:proofErr w:type="spellStart"/>
      <w:r w:rsidRPr="00F639FB">
        <w:rPr>
          <w:rFonts w:ascii="Times New Roman" w:hAnsi="Times New Roman"/>
          <w:sz w:val="28"/>
          <w:szCs w:val="28"/>
          <w:lang w:val="ru-RU" w:eastAsia="ru-RU"/>
        </w:rPr>
        <w:t>зміни</w:t>
      </w:r>
      <w:proofErr w:type="spellEnd"/>
      <w:r w:rsidRPr="00F639FB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gramStart"/>
      <w:r w:rsidRPr="00F639FB">
        <w:rPr>
          <w:rFonts w:ascii="Times New Roman" w:hAnsi="Times New Roman"/>
          <w:sz w:val="28"/>
          <w:szCs w:val="28"/>
          <w:lang w:val="ru-RU" w:eastAsia="ru-RU"/>
        </w:rPr>
        <w:t xml:space="preserve">до </w:t>
      </w:r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>Положення</w:t>
      </w:r>
      <w:proofErr w:type="spellEnd"/>
      <w:proofErr w:type="gramEnd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 xml:space="preserve"> про порядок </w:t>
      </w:r>
      <w:proofErr w:type="spellStart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>організації</w:t>
      </w:r>
      <w:proofErr w:type="spellEnd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 xml:space="preserve"> доступу до </w:t>
      </w:r>
      <w:proofErr w:type="spellStart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>публічної</w:t>
      </w:r>
      <w:proofErr w:type="spellEnd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>інформації</w:t>
      </w:r>
      <w:proofErr w:type="spellEnd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 xml:space="preserve">, </w:t>
      </w:r>
      <w:proofErr w:type="spellStart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>що</w:t>
      </w:r>
      <w:proofErr w:type="spellEnd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>знаходиться</w:t>
      </w:r>
      <w:proofErr w:type="spellEnd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 xml:space="preserve"> у </w:t>
      </w:r>
      <w:proofErr w:type="spellStart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>володінні</w:t>
      </w:r>
      <w:proofErr w:type="spellEnd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>Ківерцівського</w:t>
      </w:r>
      <w:proofErr w:type="spellEnd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 xml:space="preserve"> районного суду </w:t>
      </w:r>
      <w:proofErr w:type="spellStart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>Волинської</w:t>
      </w:r>
      <w:proofErr w:type="spellEnd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 xml:space="preserve">  </w:t>
      </w:r>
      <w:proofErr w:type="spellStart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>області</w:t>
      </w:r>
      <w:proofErr w:type="spellEnd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 xml:space="preserve">, </w:t>
      </w:r>
      <w:r w:rsidRPr="00F639FB">
        <w:rPr>
          <w:rFonts w:ascii="Times New Roman" w:hAnsi="Times New Roman"/>
          <w:sz w:val="28"/>
          <w:szCs w:val="28"/>
          <w:lang w:val="ru-RU" w:eastAsia="ru-RU"/>
        </w:rPr>
        <w:t xml:space="preserve"> та </w:t>
      </w:r>
      <w:proofErr w:type="spellStart"/>
      <w:r w:rsidRPr="00F639FB">
        <w:rPr>
          <w:rFonts w:ascii="Times New Roman" w:hAnsi="Times New Roman"/>
          <w:sz w:val="28"/>
          <w:szCs w:val="28"/>
          <w:lang w:val="ru-RU" w:eastAsia="ru-RU"/>
        </w:rPr>
        <w:t>викласти</w:t>
      </w:r>
      <w:proofErr w:type="spellEnd"/>
      <w:r w:rsidRPr="00F639FB">
        <w:rPr>
          <w:rFonts w:ascii="Times New Roman" w:hAnsi="Times New Roman"/>
          <w:sz w:val="28"/>
          <w:szCs w:val="28"/>
          <w:lang w:val="ru-RU" w:eastAsia="ru-RU"/>
        </w:rPr>
        <w:t xml:space="preserve"> пункт  </w:t>
      </w:r>
      <w:r w:rsidRPr="00F639FB">
        <w:rPr>
          <w:rFonts w:ascii="Times New Roman" w:hAnsi="Times New Roman"/>
          <w:sz w:val="28"/>
          <w:szCs w:val="28"/>
          <w:lang w:val="uk-UA"/>
        </w:rPr>
        <w:t>4.4. Положення у  новій редакції: «Діловодство щодо запитів на інформацію ведеться окремо від інших виді</w:t>
      </w:r>
      <w:r>
        <w:rPr>
          <w:rFonts w:ascii="Times New Roman" w:hAnsi="Times New Roman"/>
          <w:sz w:val="28"/>
          <w:szCs w:val="28"/>
          <w:lang w:val="uk-UA"/>
        </w:rPr>
        <w:t>в діловодства і покладається в с</w:t>
      </w:r>
      <w:r w:rsidRPr="00F639FB">
        <w:rPr>
          <w:rFonts w:ascii="Times New Roman" w:hAnsi="Times New Roman"/>
          <w:sz w:val="28"/>
          <w:szCs w:val="28"/>
          <w:lang w:val="uk-UA"/>
        </w:rPr>
        <w:t>уді на керівника апарату суду»;</w:t>
      </w:r>
    </w:p>
    <w:p w:rsidR="00D84F36" w:rsidRPr="004427A5" w:rsidRDefault="00D84F36" w:rsidP="00D84F36">
      <w:pPr>
        <w:pStyle w:val="a5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D84F36" w:rsidRDefault="00D84F36" w:rsidP="00D84F36">
      <w:pPr>
        <w:pStyle w:val="a5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 xml:space="preserve">2.  </w:t>
      </w:r>
      <w:proofErr w:type="spellStart"/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>Покласти</w:t>
      </w:r>
      <w:proofErr w:type="spellEnd"/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>обов’язок</w:t>
      </w:r>
      <w:proofErr w:type="spellEnd"/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 xml:space="preserve"> у </w:t>
      </w:r>
      <w:proofErr w:type="spellStart"/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>частині</w:t>
      </w:r>
      <w:proofErr w:type="spellEnd"/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>організації</w:t>
      </w:r>
      <w:proofErr w:type="spellEnd"/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 xml:space="preserve"> в </w:t>
      </w:r>
      <w:proofErr w:type="spellStart"/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>установленому</w:t>
      </w:r>
      <w:proofErr w:type="spellEnd"/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 xml:space="preserve"> порядку доступу до </w:t>
      </w:r>
      <w:proofErr w:type="spellStart"/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>публічної</w:t>
      </w:r>
      <w:proofErr w:type="spellEnd"/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>інформації</w:t>
      </w:r>
      <w:proofErr w:type="spellEnd"/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 xml:space="preserve">, </w:t>
      </w:r>
      <w:proofErr w:type="spellStart"/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>якою</w:t>
      </w:r>
      <w:proofErr w:type="spellEnd"/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>володіє</w:t>
      </w:r>
      <w:proofErr w:type="spellEnd"/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>Ківерцівський</w:t>
      </w:r>
      <w:proofErr w:type="spellEnd"/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>районний</w:t>
      </w:r>
      <w:proofErr w:type="spellEnd"/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 xml:space="preserve"> суд </w:t>
      </w:r>
      <w:proofErr w:type="spellStart"/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>Волинської</w:t>
      </w:r>
      <w:proofErr w:type="spellEnd"/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>області</w:t>
      </w:r>
      <w:proofErr w:type="spellEnd"/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 xml:space="preserve"> на </w:t>
      </w:r>
      <w:proofErr w:type="spellStart"/>
      <w:r w:rsidRPr="003D20C5">
        <w:rPr>
          <w:rFonts w:ascii="Times New Roman" w:hAnsi="Times New Roman"/>
          <w:sz w:val="28"/>
          <w:szCs w:val="28"/>
          <w:lang w:val="ru-RU" w:eastAsia="ru-RU"/>
        </w:rPr>
        <w:t>керівника</w:t>
      </w:r>
      <w:proofErr w:type="spellEnd"/>
      <w:r w:rsidRPr="003D20C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3D20C5">
        <w:rPr>
          <w:rFonts w:ascii="Times New Roman" w:hAnsi="Times New Roman"/>
          <w:sz w:val="28"/>
          <w:szCs w:val="28"/>
          <w:lang w:val="ru-RU" w:eastAsia="ru-RU"/>
        </w:rPr>
        <w:t>апарату</w:t>
      </w:r>
      <w:proofErr w:type="spellEnd"/>
      <w:r w:rsidRPr="003D20C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3D20C5">
        <w:rPr>
          <w:rFonts w:ascii="Times New Roman" w:hAnsi="Times New Roman"/>
          <w:sz w:val="28"/>
          <w:szCs w:val="28"/>
          <w:lang w:val="ru-RU" w:eastAsia="ru-RU"/>
        </w:rPr>
        <w:t>Ківерцівського</w:t>
      </w:r>
      <w:proofErr w:type="spellEnd"/>
      <w:r w:rsidRPr="003D20C5">
        <w:rPr>
          <w:rFonts w:ascii="Times New Roman" w:hAnsi="Times New Roman"/>
          <w:sz w:val="28"/>
          <w:szCs w:val="28"/>
          <w:lang w:val="ru-RU" w:eastAsia="ru-RU"/>
        </w:rPr>
        <w:t xml:space="preserve"> районного суду </w:t>
      </w:r>
      <w:proofErr w:type="spellStart"/>
      <w:r w:rsidRPr="003D20C5">
        <w:rPr>
          <w:rFonts w:ascii="Times New Roman" w:hAnsi="Times New Roman"/>
          <w:sz w:val="28"/>
          <w:szCs w:val="28"/>
          <w:lang w:val="ru-RU" w:eastAsia="ru-RU"/>
        </w:rPr>
        <w:t>Некритюк</w:t>
      </w:r>
      <w:proofErr w:type="spellEnd"/>
      <w:r w:rsidRPr="003D20C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3D20C5">
        <w:rPr>
          <w:rFonts w:ascii="Times New Roman" w:hAnsi="Times New Roman"/>
          <w:sz w:val="28"/>
          <w:szCs w:val="28"/>
          <w:lang w:val="ru-RU" w:eastAsia="ru-RU"/>
        </w:rPr>
        <w:t>Вікторію</w:t>
      </w:r>
      <w:proofErr w:type="spellEnd"/>
      <w:r w:rsidRPr="003D20C5">
        <w:rPr>
          <w:rFonts w:ascii="Times New Roman" w:hAnsi="Times New Roman"/>
          <w:sz w:val="28"/>
          <w:szCs w:val="28"/>
          <w:lang w:val="ru-RU" w:eastAsia="ru-RU"/>
        </w:rPr>
        <w:t xml:space="preserve">  </w:t>
      </w:r>
      <w:proofErr w:type="spellStart"/>
      <w:r w:rsidRPr="003D20C5">
        <w:rPr>
          <w:rFonts w:ascii="Times New Roman" w:hAnsi="Times New Roman"/>
          <w:sz w:val="28"/>
          <w:szCs w:val="28"/>
          <w:lang w:val="ru-RU" w:eastAsia="ru-RU"/>
        </w:rPr>
        <w:t>Олександрівну</w:t>
      </w:r>
      <w:proofErr w:type="spellEnd"/>
      <w:proofErr w:type="gramEnd"/>
      <w:r w:rsidRPr="003D20C5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 xml:space="preserve">у </w:t>
      </w:r>
      <w:proofErr w:type="spellStart"/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>разі</w:t>
      </w:r>
      <w:proofErr w:type="spellEnd"/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>її</w:t>
      </w:r>
      <w:proofErr w:type="spellEnd"/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>відсутності</w:t>
      </w:r>
      <w:proofErr w:type="spellEnd"/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r w:rsidRPr="00F639FB">
        <w:rPr>
          <w:rFonts w:ascii="Times New Roman" w:hAnsi="Times New Roman"/>
          <w:sz w:val="28"/>
          <w:szCs w:val="28"/>
          <w:lang w:val="uk-UA"/>
        </w:rPr>
        <w:t xml:space="preserve">(відпустка, відрядження,  тимчасова непрацездатність тощо) </w:t>
      </w:r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 xml:space="preserve">- на заступника </w:t>
      </w:r>
      <w:proofErr w:type="spellStart"/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>керівника</w:t>
      </w:r>
      <w:proofErr w:type="spellEnd"/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>апарату</w:t>
      </w:r>
      <w:proofErr w:type="spellEnd"/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3D20C5">
        <w:rPr>
          <w:rFonts w:ascii="Times New Roman" w:hAnsi="Times New Roman"/>
          <w:sz w:val="28"/>
          <w:szCs w:val="28"/>
          <w:lang w:val="ru-RU" w:eastAsia="ru-RU"/>
        </w:rPr>
        <w:t>Щурук</w:t>
      </w:r>
      <w:proofErr w:type="spellEnd"/>
      <w:r w:rsidRPr="003D20C5">
        <w:rPr>
          <w:rFonts w:ascii="Times New Roman" w:hAnsi="Times New Roman"/>
          <w:sz w:val="28"/>
          <w:szCs w:val="28"/>
          <w:lang w:val="ru-RU" w:eastAsia="ru-RU"/>
        </w:rPr>
        <w:t xml:space="preserve"> Людмилу </w:t>
      </w:r>
      <w:proofErr w:type="spellStart"/>
      <w:r w:rsidRPr="003D20C5">
        <w:rPr>
          <w:rFonts w:ascii="Times New Roman" w:hAnsi="Times New Roman"/>
          <w:sz w:val="28"/>
          <w:szCs w:val="28"/>
          <w:lang w:val="ru-RU" w:eastAsia="ru-RU"/>
        </w:rPr>
        <w:t>Степанівну</w:t>
      </w:r>
      <w:proofErr w:type="spellEnd"/>
      <w:r w:rsidRPr="003D20C5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D84F36" w:rsidRPr="00F639FB" w:rsidRDefault="00D84F36" w:rsidP="00D84F36">
      <w:pPr>
        <w:pStyle w:val="a5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</w:p>
    <w:p w:rsidR="00D84F36" w:rsidRDefault="00D84F36" w:rsidP="00D84F36">
      <w:pPr>
        <w:pStyle w:val="a5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>3</w:t>
      </w:r>
      <w:r w:rsidRPr="00F639FB">
        <w:rPr>
          <w:rFonts w:ascii="Times New Roman" w:hAnsi="Times New Roman"/>
          <w:sz w:val="28"/>
          <w:szCs w:val="28"/>
          <w:lang w:val="uk-UA" w:eastAsia="ru-RU" w:bidi="ar-SA"/>
        </w:rPr>
        <w:t>. Покласти обов’язок щодо здійснення системного та оперативного оприлюднення інформації про діяльність Ківерцівського районного суду Волинської області  та прийняті ним рішення на офіційній веб-сторінці, що розташована на веб-порталі «Судова влада України» на</w:t>
      </w:r>
      <w:r w:rsidRPr="00F639FB">
        <w:rPr>
          <w:rFonts w:ascii="Times New Roman" w:hAnsi="Times New Roman"/>
          <w:sz w:val="28"/>
          <w:szCs w:val="28"/>
          <w:lang w:val="uk-UA" w:eastAsia="ru-RU"/>
        </w:rPr>
        <w:t xml:space="preserve"> головного спеціаліста з  інформаційних технологій  </w:t>
      </w:r>
      <w:proofErr w:type="spellStart"/>
      <w:r w:rsidRPr="00F639FB">
        <w:rPr>
          <w:rFonts w:ascii="Times New Roman" w:hAnsi="Times New Roman"/>
          <w:sz w:val="28"/>
          <w:szCs w:val="28"/>
          <w:lang w:val="uk-UA" w:eastAsia="ru-RU"/>
        </w:rPr>
        <w:t>Браславську</w:t>
      </w:r>
      <w:proofErr w:type="spellEnd"/>
      <w:r w:rsidRPr="00F639FB">
        <w:rPr>
          <w:rFonts w:ascii="Times New Roman" w:hAnsi="Times New Roman"/>
          <w:sz w:val="28"/>
          <w:szCs w:val="28"/>
          <w:lang w:val="uk-UA" w:eastAsia="ru-RU"/>
        </w:rPr>
        <w:t xml:space="preserve"> Валентину Миколаївну, </w:t>
      </w:r>
      <w:r w:rsidRPr="00F639FB">
        <w:rPr>
          <w:rFonts w:ascii="Times New Roman" w:hAnsi="Times New Roman"/>
          <w:sz w:val="28"/>
          <w:szCs w:val="28"/>
          <w:lang w:val="uk-UA" w:eastAsia="ru-RU" w:bidi="ar-SA"/>
        </w:rPr>
        <w:t xml:space="preserve">у разі її відсутності </w:t>
      </w:r>
      <w:r w:rsidRPr="00F639FB">
        <w:rPr>
          <w:rFonts w:ascii="Times New Roman" w:hAnsi="Times New Roman"/>
          <w:sz w:val="28"/>
          <w:szCs w:val="28"/>
          <w:lang w:val="uk-UA"/>
        </w:rPr>
        <w:t xml:space="preserve">(відпустка, відрядження,  тимчасова непрацездатність тощо) </w:t>
      </w:r>
      <w:r w:rsidRPr="00F639FB">
        <w:rPr>
          <w:rFonts w:ascii="Times New Roman" w:hAnsi="Times New Roman"/>
          <w:sz w:val="28"/>
          <w:szCs w:val="28"/>
          <w:lang w:val="uk-UA" w:eastAsia="ru-RU" w:bidi="ar-SA"/>
        </w:rPr>
        <w:t xml:space="preserve">- на </w:t>
      </w:r>
      <w:r w:rsidRPr="00F639FB">
        <w:rPr>
          <w:rFonts w:ascii="Times New Roman" w:hAnsi="Times New Roman"/>
          <w:sz w:val="28"/>
          <w:szCs w:val="28"/>
          <w:lang w:val="uk-UA" w:eastAsia="ru-RU"/>
        </w:rPr>
        <w:lastRenderedPageBreak/>
        <w:t>керівника апарату Ківерцівського районного суду Некритюк Вікторію  Олександрівну.</w:t>
      </w:r>
    </w:p>
    <w:p w:rsidR="00D84F36" w:rsidRPr="00F639FB" w:rsidRDefault="00D84F36" w:rsidP="00D84F36">
      <w:pPr>
        <w:pStyle w:val="a5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D84F36" w:rsidRPr="003D20C5" w:rsidRDefault="00D84F36" w:rsidP="00D84F36">
      <w:pPr>
        <w:pStyle w:val="a5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F639FB">
        <w:rPr>
          <w:rFonts w:ascii="Times New Roman" w:hAnsi="Times New Roman"/>
          <w:sz w:val="28"/>
          <w:szCs w:val="28"/>
          <w:lang w:eastAsia="ru-RU" w:bidi="ar-SA"/>
        </w:rPr>
        <w:t> </w:t>
      </w:r>
      <w:r>
        <w:rPr>
          <w:rFonts w:ascii="Times New Roman" w:hAnsi="Times New Roman"/>
          <w:sz w:val="28"/>
          <w:szCs w:val="28"/>
          <w:lang w:val="uk-UA" w:eastAsia="ru-RU" w:bidi="ar-SA"/>
        </w:rPr>
        <w:t>4</w:t>
      </w:r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 xml:space="preserve">. </w:t>
      </w:r>
      <w:proofErr w:type="spellStart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>Покласти</w:t>
      </w:r>
      <w:proofErr w:type="spellEnd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>обов’язок</w:t>
      </w:r>
      <w:proofErr w:type="spellEnd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 xml:space="preserve"> в </w:t>
      </w:r>
      <w:proofErr w:type="spellStart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>частині</w:t>
      </w:r>
      <w:proofErr w:type="spellEnd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 xml:space="preserve"> системного </w:t>
      </w:r>
      <w:proofErr w:type="spellStart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>ведення</w:t>
      </w:r>
      <w:proofErr w:type="spellEnd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>обліку</w:t>
      </w:r>
      <w:proofErr w:type="spellEnd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>документів</w:t>
      </w:r>
      <w:proofErr w:type="spellEnd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 xml:space="preserve">, </w:t>
      </w:r>
      <w:proofErr w:type="spellStart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>які</w:t>
      </w:r>
      <w:proofErr w:type="spellEnd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>містять</w:t>
      </w:r>
      <w:proofErr w:type="spellEnd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>публічну</w:t>
      </w:r>
      <w:proofErr w:type="spellEnd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>інформацію</w:t>
      </w:r>
      <w:proofErr w:type="spellEnd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 xml:space="preserve">, </w:t>
      </w:r>
      <w:proofErr w:type="spellStart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>якою</w:t>
      </w:r>
      <w:proofErr w:type="spellEnd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>володіє</w:t>
      </w:r>
      <w:proofErr w:type="spellEnd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>Ківерцівський</w:t>
      </w:r>
      <w:proofErr w:type="spellEnd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>районний</w:t>
      </w:r>
      <w:proofErr w:type="spellEnd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 xml:space="preserve"> суд </w:t>
      </w:r>
      <w:proofErr w:type="gramStart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 xml:space="preserve">на </w:t>
      </w:r>
      <w:r w:rsidRPr="00F639FB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639FB">
        <w:rPr>
          <w:rFonts w:ascii="Times New Roman" w:hAnsi="Times New Roman"/>
          <w:sz w:val="28"/>
          <w:szCs w:val="28"/>
          <w:lang w:val="ru-RU" w:eastAsia="ru-RU"/>
        </w:rPr>
        <w:t>керівника</w:t>
      </w:r>
      <w:proofErr w:type="spellEnd"/>
      <w:proofErr w:type="gramEnd"/>
      <w:r w:rsidRPr="00F639FB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639FB">
        <w:rPr>
          <w:rFonts w:ascii="Times New Roman" w:hAnsi="Times New Roman"/>
          <w:sz w:val="28"/>
          <w:szCs w:val="28"/>
          <w:lang w:val="ru-RU" w:eastAsia="ru-RU"/>
        </w:rPr>
        <w:t>апарату</w:t>
      </w:r>
      <w:proofErr w:type="spellEnd"/>
      <w:r w:rsidRPr="00F639FB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639FB">
        <w:rPr>
          <w:rFonts w:ascii="Times New Roman" w:hAnsi="Times New Roman"/>
          <w:sz w:val="28"/>
          <w:szCs w:val="28"/>
          <w:lang w:val="ru-RU" w:eastAsia="ru-RU"/>
        </w:rPr>
        <w:t>Ківерцівського</w:t>
      </w:r>
      <w:proofErr w:type="spellEnd"/>
      <w:r w:rsidRPr="00F639FB">
        <w:rPr>
          <w:rFonts w:ascii="Times New Roman" w:hAnsi="Times New Roman"/>
          <w:sz w:val="28"/>
          <w:szCs w:val="28"/>
          <w:lang w:val="ru-RU" w:eastAsia="ru-RU"/>
        </w:rPr>
        <w:t xml:space="preserve"> районного суду </w:t>
      </w:r>
      <w:proofErr w:type="spellStart"/>
      <w:r w:rsidRPr="00F639FB">
        <w:rPr>
          <w:rFonts w:ascii="Times New Roman" w:hAnsi="Times New Roman"/>
          <w:sz w:val="28"/>
          <w:szCs w:val="28"/>
          <w:lang w:val="ru-RU" w:eastAsia="ru-RU"/>
        </w:rPr>
        <w:t>Некритюк</w:t>
      </w:r>
      <w:proofErr w:type="spellEnd"/>
      <w:r w:rsidRPr="00F639FB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639FB">
        <w:rPr>
          <w:rFonts w:ascii="Times New Roman" w:hAnsi="Times New Roman"/>
          <w:sz w:val="28"/>
          <w:szCs w:val="28"/>
          <w:lang w:val="ru-RU" w:eastAsia="ru-RU"/>
        </w:rPr>
        <w:t>Вікторію</w:t>
      </w:r>
      <w:proofErr w:type="spellEnd"/>
      <w:r w:rsidRPr="00F639FB">
        <w:rPr>
          <w:rFonts w:ascii="Times New Roman" w:hAnsi="Times New Roman"/>
          <w:sz w:val="28"/>
          <w:szCs w:val="28"/>
          <w:lang w:val="ru-RU" w:eastAsia="ru-RU"/>
        </w:rPr>
        <w:t xml:space="preserve">  </w:t>
      </w:r>
      <w:proofErr w:type="spellStart"/>
      <w:r w:rsidRPr="003D20C5">
        <w:rPr>
          <w:rFonts w:ascii="Times New Roman" w:hAnsi="Times New Roman"/>
          <w:sz w:val="28"/>
          <w:szCs w:val="28"/>
          <w:lang w:val="ru-RU" w:eastAsia="ru-RU"/>
        </w:rPr>
        <w:t>Олександрівну</w:t>
      </w:r>
      <w:proofErr w:type="spellEnd"/>
      <w:r w:rsidRPr="003D20C5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 xml:space="preserve">у </w:t>
      </w:r>
      <w:proofErr w:type="spellStart"/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>разі</w:t>
      </w:r>
      <w:proofErr w:type="spellEnd"/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>її</w:t>
      </w:r>
      <w:proofErr w:type="spellEnd"/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>відсутності</w:t>
      </w:r>
      <w:proofErr w:type="spellEnd"/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r w:rsidRPr="00F639FB">
        <w:rPr>
          <w:rFonts w:ascii="Times New Roman" w:hAnsi="Times New Roman"/>
          <w:sz w:val="28"/>
          <w:szCs w:val="28"/>
          <w:lang w:val="uk-UA"/>
        </w:rPr>
        <w:t xml:space="preserve">(відпустка, відрядження,  тимчасова непрацездатність тощо) </w:t>
      </w:r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 xml:space="preserve">- на заступника </w:t>
      </w:r>
      <w:proofErr w:type="spellStart"/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>керівника</w:t>
      </w:r>
      <w:proofErr w:type="spellEnd"/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>апарату</w:t>
      </w:r>
      <w:proofErr w:type="spellEnd"/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3D20C5">
        <w:rPr>
          <w:rFonts w:ascii="Times New Roman" w:hAnsi="Times New Roman"/>
          <w:sz w:val="28"/>
          <w:szCs w:val="28"/>
          <w:lang w:val="ru-RU" w:eastAsia="ru-RU"/>
        </w:rPr>
        <w:t>Щурук</w:t>
      </w:r>
      <w:proofErr w:type="spellEnd"/>
      <w:r w:rsidRPr="003D20C5">
        <w:rPr>
          <w:rFonts w:ascii="Times New Roman" w:hAnsi="Times New Roman"/>
          <w:sz w:val="28"/>
          <w:szCs w:val="28"/>
          <w:lang w:val="ru-RU" w:eastAsia="ru-RU"/>
        </w:rPr>
        <w:t xml:space="preserve"> Людмилу </w:t>
      </w:r>
      <w:proofErr w:type="spellStart"/>
      <w:r w:rsidRPr="003D20C5">
        <w:rPr>
          <w:rFonts w:ascii="Times New Roman" w:hAnsi="Times New Roman"/>
          <w:sz w:val="28"/>
          <w:szCs w:val="28"/>
          <w:lang w:val="ru-RU" w:eastAsia="ru-RU"/>
        </w:rPr>
        <w:t>Степанівну</w:t>
      </w:r>
      <w:proofErr w:type="spellEnd"/>
      <w:r w:rsidRPr="003D20C5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D84F36" w:rsidRDefault="00D84F36" w:rsidP="00D84F36">
      <w:pPr>
        <w:pStyle w:val="a5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</w:p>
    <w:p w:rsidR="00D84F36" w:rsidRPr="003D20C5" w:rsidRDefault="00D84F36" w:rsidP="00D84F36">
      <w:pPr>
        <w:pStyle w:val="a5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 w:bidi="ar-SA"/>
        </w:rPr>
        <w:t>5</w:t>
      </w:r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 xml:space="preserve">. </w:t>
      </w:r>
      <w:proofErr w:type="spellStart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>Покласти</w:t>
      </w:r>
      <w:proofErr w:type="spellEnd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>обов’язок</w:t>
      </w:r>
      <w:proofErr w:type="spellEnd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>щодо</w:t>
      </w:r>
      <w:proofErr w:type="spellEnd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>ведення</w:t>
      </w:r>
      <w:proofErr w:type="spellEnd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>обліку</w:t>
      </w:r>
      <w:proofErr w:type="spellEnd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>запитів</w:t>
      </w:r>
      <w:proofErr w:type="spellEnd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 xml:space="preserve"> на </w:t>
      </w:r>
      <w:proofErr w:type="spellStart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>отримання</w:t>
      </w:r>
      <w:proofErr w:type="spellEnd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>інформації</w:t>
      </w:r>
      <w:proofErr w:type="spellEnd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 xml:space="preserve">, </w:t>
      </w:r>
      <w:proofErr w:type="spellStart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>якою</w:t>
      </w:r>
      <w:proofErr w:type="spellEnd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>володіє</w:t>
      </w:r>
      <w:proofErr w:type="spellEnd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>Ківерцівський</w:t>
      </w:r>
      <w:proofErr w:type="spellEnd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>районний</w:t>
      </w:r>
      <w:proofErr w:type="spellEnd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 xml:space="preserve"> суд </w:t>
      </w:r>
      <w:proofErr w:type="gramStart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 xml:space="preserve">на </w:t>
      </w:r>
      <w:r w:rsidRPr="00F639FB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639FB">
        <w:rPr>
          <w:rFonts w:ascii="Times New Roman" w:hAnsi="Times New Roman"/>
          <w:sz w:val="28"/>
          <w:szCs w:val="28"/>
          <w:lang w:val="ru-RU" w:eastAsia="ru-RU"/>
        </w:rPr>
        <w:t>керівника</w:t>
      </w:r>
      <w:proofErr w:type="spellEnd"/>
      <w:proofErr w:type="gramEnd"/>
      <w:r w:rsidRPr="00F639FB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639FB">
        <w:rPr>
          <w:rFonts w:ascii="Times New Roman" w:hAnsi="Times New Roman"/>
          <w:sz w:val="28"/>
          <w:szCs w:val="28"/>
          <w:lang w:val="ru-RU" w:eastAsia="ru-RU"/>
        </w:rPr>
        <w:t>апарату</w:t>
      </w:r>
      <w:proofErr w:type="spellEnd"/>
      <w:r w:rsidRPr="00F639FB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639FB">
        <w:rPr>
          <w:rFonts w:ascii="Times New Roman" w:hAnsi="Times New Roman"/>
          <w:sz w:val="28"/>
          <w:szCs w:val="28"/>
          <w:lang w:val="ru-RU" w:eastAsia="ru-RU"/>
        </w:rPr>
        <w:t>Ківерцівського</w:t>
      </w:r>
      <w:proofErr w:type="spellEnd"/>
      <w:r w:rsidRPr="00F639FB">
        <w:rPr>
          <w:rFonts w:ascii="Times New Roman" w:hAnsi="Times New Roman"/>
          <w:sz w:val="28"/>
          <w:szCs w:val="28"/>
          <w:lang w:val="ru-RU" w:eastAsia="ru-RU"/>
        </w:rPr>
        <w:t xml:space="preserve"> районного суду </w:t>
      </w:r>
      <w:proofErr w:type="spellStart"/>
      <w:r w:rsidRPr="00F639FB">
        <w:rPr>
          <w:rFonts w:ascii="Times New Roman" w:hAnsi="Times New Roman"/>
          <w:sz w:val="28"/>
          <w:szCs w:val="28"/>
          <w:lang w:val="ru-RU" w:eastAsia="ru-RU"/>
        </w:rPr>
        <w:t>Некритюк</w:t>
      </w:r>
      <w:proofErr w:type="spellEnd"/>
      <w:r w:rsidRPr="00F639FB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F639FB">
        <w:rPr>
          <w:rFonts w:ascii="Times New Roman" w:hAnsi="Times New Roman"/>
          <w:sz w:val="28"/>
          <w:szCs w:val="28"/>
          <w:lang w:val="ru-RU" w:eastAsia="ru-RU"/>
        </w:rPr>
        <w:t>Вікторію</w:t>
      </w:r>
      <w:proofErr w:type="spellEnd"/>
      <w:r w:rsidRPr="00F639FB">
        <w:rPr>
          <w:rFonts w:ascii="Times New Roman" w:hAnsi="Times New Roman"/>
          <w:sz w:val="28"/>
          <w:szCs w:val="28"/>
          <w:lang w:val="ru-RU" w:eastAsia="ru-RU"/>
        </w:rPr>
        <w:t xml:space="preserve">  </w:t>
      </w:r>
      <w:proofErr w:type="spellStart"/>
      <w:r w:rsidRPr="003D20C5">
        <w:rPr>
          <w:rFonts w:ascii="Times New Roman" w:hAnsi="Times New Roman"/>
          <w:sz w:val="28"/>
          <w:szCs w:val="28"/>
          <w:lang w:val="ru-RU" w:eastAsia="ru-RU"/>
        </w:rPr>
        <w:t>Олександрівну</w:t>
      </w:r>
      <w:proofErr w:type="spellEnd"/>
      <w:r w:rsidRPr="003D20C5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 xml:space="preserve">у </w:t>
      </w:r>
      <w:proofErr w:type="spellStart"/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>разі</w:t>
      </w:r>
      <w:proofErr w:type="spellEnd"/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>її</w:t>
      </w:r>
      <w:proofErr w:type="spellEnd"/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>відсутності</w:t>
      </w:r>
      <w:proofErr w:type="spellEnd"/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r w:rsidRPr="00F639FB">
        <w:rPr>
          <w:rFonts w:ascii="Times New Roman" w:hAnsi="Times New Roman"/>
          <w:sz w:val="28"/>
          <w:szCs w:val="28"/>
          <w:lang w:val="uk-UA"/>
        </w:rPr>
        <w:t xml:space="preserve">(відпустка, відрядження,  тимчасова непрацездатність тощо) </w:t>
      </w:r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 xml:space="preserve">- на заступника </w:t>
      </w:r>
      <w:proofErr w:type="spellStart"/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>керівника</w:t>
      </w:r>
      <w:proofErr w:type="spellEnd"/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>апарату</w:t>
      </w:r>
      <w:proofErr w:type="spellEnd"/>
      <w:r w:rsidRPr="003D20C5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3D20C5">
        <w:rPr>
          <w:rFonts w:ascii="Times New Roman" w:hAnsi="Times New Roman"/>
          <w:sz w:val="28"/>
          <w:szCs w:val="28"/>
          <w:lang w:val="ru-RU" w:eastAsia="ru-RU"/>
        </w:rPr>
        <w:t>Щурук</w:t>
      </w:r>
      <w:proofErr w:type="spellEnd"/>
      <w:r w:rsidRPr="003D20C5">
        <w:rPr>
          <w:rFonts w:ascii="Times New Roman" w:hAnsi="Times New Roman"/>
          <w:sz w:val="28"/>
          <w:szCs w:val="28"/>
          <w:lang w:val="ru-RU" w:eastAsia="ru-RU"/>
        </w:rPr>
        <w:t xml:space="preserve"> Людмилу </w:t>
      </w:r>
      <w:proofErr w:type="spellStart"/>
      <w:r w:rsidRPr="003D20C5">
        <w:rPr>
          <w:rFonts w:ascii="Times New Roman" w:hAnsi="Times New Roman"/>
          <w:sz w:val="28"/>
          <w:szCs w:val="28"/>
          <w:lang w:val="ru-RU" w:eastAsia="ru-RU"/>
        </w:rPr>
        <w:t>Степанівну</w:t>
      </w:r>
      <w:proofErr w:type="spellEnd"/>
      <w:r w:rsidRPr="003D20C5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D84F36" w:rsidRPr="003D20C5" w:rsidRDefault="00D84F36" w:rsidP="00D84F36">
      <w:pPr>
        <w:pStyle w:val="a5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D84F36" w:rsidRPr="00F639FB" w:rsidRDefault="00D84F36" w:rsidP="00D84F36">
      <w:pPr>
        <w:pStyle w:val="a5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F639FB">
        <w:rPr>
          <w:rFonts w:ascii="Times New Roman" w:hAnsi="Times New Roman"/>
          <w:sz w:val="28"/>
          <w:szCs w:val="28"/>
          <w:lang w:eastAsia="ru-RU" w:bidi="ar-SA"/>
        </w:rPr>
        <w:t> </w:t>
      </w:r>
      <w:r>
        <w:rPr>
          <w:rFonts w:ascii="Times New Roman" w:hAnsi="Times New Roman"/>
          <w:sz w:val="28"/>
          <w:szCs w:val="28"/>
          <w:lang w:val="uk-UA" w:eastAsia="ru-RU" w:bidi="ar-SA"/>
        </w:rPr>
        <w:t>6</w:t>
      </w:r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 xml:space="preserve">. Контроль за </w:t>
      </w:r>
      <w:proofErr w:type="spellStart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>виконанням</w:t>
      </w:r>
      <w:proofErr w:type="spellEnd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>даного</w:t>
      </w:r>
      <w:proofErr w:type="spellEnd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 xml:space="preserve"> наказу </w:t>
      </w:r>
      <w:proofErr w:type="spellStart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>залишаю</w:t>
      </w:r>
      <w:proofErr w:type="spellEnd"/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t xml:space="preserve"> за собою.</w:t>
      </w:r>
    </w:p>
    <w:p w:rsidR="00D84F36" w:rsidRPr="00F639FB" w:rsidRDefault="00D84F36" w:rsidP="00D84F36">
      <w:pPr>
        <w:pStyle w:val="a5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D84F36" w:rsidRPr="00F639FB" w:rsidRDefault="00D84F36" w:rsidP="00D84F36">
      <w:pPr>
        <w:pStyle w:val="a5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D84F36" w:rsidRPr="00936A86" w:rsidRDefault="00D84F36" w:rsidP="00D84F36">
      <w:pPr>
        <w:pStyle w:val="a5"/>
        <w:jc w:val="both"/>
        <w:rPr>
          <w:rFonts w:ascii="Times New Roman" w:hAnsi="Times New Roman"/>
          <w:sz w:val="28"/>
          <w:szCs w:val="28"/>
          <w:lang w:val="ru-RU"/>
        </w:rPr>
      </w:pPr>
      <w:r w:rsidRPr="00F639FB">
        <w:rPr>
          <w:rFonts w:ascii="Times New Roman" w:hAnsi="Times New Roman"/>
          <w:sz w:val="28"/>
          <w:szCs w:val="28"/>
          <w:lang w:eastAsia="ru-RU" w:bidi="ar-SA"/>
        </w:rPr>
        <w:t> </w:t>
      </w:r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br/>
      </w:r>
      <w:r w:rsidRPr="00F639FB">
        <w:rPr>
          <w:rFonts w:ascii="Times New Roman" w:hAnsi="Times New Roman"/>
          <w:sz w:val="28"/>
          <w:szCs w:val="28"/>
          <w:lang w:val="ru-RU" w:eastAsia="ru-RU" w:bidi="ar-SA"/>
        </w:rPr>
        <w:br/>
      </w:r>
      <w:proofErr w:type="gramStart"/>
      <w:r w:rsidRPr="00936A86">
        <w:rPr>
          <w:rFonts w:ascii="Times New Roman" w:hAnsi="Times New Roman"/>
          <w:sz w:val="28"/>
          <w:szCs w:val="28"/>
          <w:lang w:val="ru-RU"/>
        </w:rPr>
        <w:t>Голова  суду</w:t>
      </w:r>
      <w:proofErr w:type="gramEnd"/>
      <w:r w:rsidRPr="00936A86">
        <w:rPr>
          <w:rFonts w:ascii="Times New Roman" w:hAnsi="Times New Roman"/>
          <w:sz w:val="28"/>
          <w:szCs w:val="28"/>
          <w:lang w:val="ru-RU"/>
        </w:rPr>
        <w:t xml:space="preserve">        </w:t>
      </w:r>
      <w:r w:rsidRPr="00936A86">
        <w:rPr>
          <w:rFonts w:ascii="Times New Roman" w:hAnsi="Times New Roman"/>
          <w:sz w:val="28"/>
          <w:szCs w:val="28"/>
          <w:lang w:val="ru-RU"/>
        </w:rPr>
        <w:tab/>
      </w:r>
      <w:r w:rsidRPr="00936A86">
        <w:rPr>
          <w:rFonts w:ascii="Times New Roman" w:hAnsi="Times New Roman"/>
          <w:sz w:val="28"/>
          <w:szCs w:val="28"/>
          <w:lang w:val="ru-RU"/>
        </w:rPr>
        <w:tab/>
      </w:r>
      <w:r w:rsidRPr="00936A86">
        <w:rPr>
          <w:rFonts w:ascii="Times New Roman" w:hAnsi="Times New Roman"/>
          <w:sz w:val="28"/>
          <w:szCs w:val="28"/>
          <w:lang w:val="ru-RU"/>
        </w:rPr>
        <w:tab/>
      </w:r>
      <w:r w:rsidR="00936A86" w:rsidRPr="00936A86">
        <w:rPr>
          <w:rFonts w:ascii="Times New Roman" w:hAnsi="Times New Roman"/>
          <w:sz w:val="28"/>
          <w:szCs w:val="28"/>
          <w:lang w:val="ru-RU"/>
        </w:rPr>
        <w:t>(</w:t>
      </w:r>
      <w:r w:rsidR="00936A86">
        <w:rPr>
          <w:rFonts w:ascii="Times New Roman" w:hAnsi="Times New Roman"/>
          <w:sz w:val="28"/>
          <w:szCs w:val="28"/>
          <w:lang w:val="uk-UA"/>
        </w:rPr>
        <w:t>підпис</w:t>
      </w:r>
      <w:r w:rsidR="00936A86" w:rsidRPr="00936A86">
        <w:rPr>
          <w:rFonts w:ascii="Times New Roman" w:hAnsi="Times New Roman"/>
          <w:sz w:val="28"/>
          <w:szCs w:val="28"/>
          <w:lang w:val="ru-RU"/>
        </w:rPr>
        <w:t>)</w:t>
      </w:r>
      <w:r w:rsidRPr="00936A86">
        <w:rPr>
          <w:rFonts w:ascii="Times New Roman" w:hAnsi="Times New Roman"/>
          <w:sz w:val="28"/>
          <w:szCs w:val="28"/>
          <w:lang w:val="ru-RU"/>
        </w:rPr>
        <w:tab/>
      </w:r>
      <w:r w:rsidR="00936A86">
        <w:rPr>
          <w:rFonts w:ascii="Times New Roman" w:hAnsi="Times New Roman"/>
          <w:sz w:val="28"/>
          <w:szCs w:val="28"/>
          <w:lang w:val="ru-RU"/>
        </w:rPr>
        <w:t xml:space="preserve">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936A86">
        <w:rPr>
          <w:rFonts w:ascii="Times New Roman" w:hAnsi="Times New Roman"/>
          <w:sz w:val="28"/>
          <w:szCs w:val="28"/>
          <w:lang w:val="ru-RU"/>
        </w:rPr>
        <w:t xml:space="preserve">      О.К.</w:t>
      </w:r>
      <w:r w:rsidRPr="00F639F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36A86">
        <w:rPr>
          <w:rFonts w:ascii="Times New Roman" w:hAnsi="Times New Roman"/>
          <w:sz w:val="28"/>
          <w:szCs w:val="28"/>
          <w:lang w:val="ru-RU"/>
        </w:rPr>
        <w:t>Костюкевич</w:t>
      </w:r>
    </w:p>
    <w:p w:rsidR="00D84F36" w:rsidRPr="00936A86" w:rsidRDefault="00D84F36" w:rsidP="00D84F36">
      <w:pPr>
        <w:pStyle w:val="a5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F639FB">
        <w:rPr>
          <w:rFonts w:ascii="Times New Roman" w:hAnsi="Times New Roman"/>
          <w:sz w:val="28"/>
          <w:szCs w:val="28"/>
          <w:lang w:eastAsia="ru-RU" w:bidi="ar-SA"/>
        </w:rPr>
        <w:t> </w:t>
      </w:r>
    </w:p>
    <w:p w:rsidR="00D84F36" w:rsidRPr="009E50DF" w:rsidRDefault="00D84F36" w:rsidP="00D84F36">
      <w:pPr>
        <w:jc w:val="both"/>
        <w:rPr>
          <w:rFonts w:ascii="Times New Roman" w:hAnsi="Times New Roman"/>
          <w:sz w:val="27"/>
          <w:szCs w:val="27"/>
          <w:lang w:val="ru-RU" w:eastAsia="ru-RU"/>
        </w:rPr>
      </w:pPr>
      <w:r w:rsidRPr="009E50DF">
        <w:rPr>
          <w:rFonts w:ascii="Times New Roman" w:hAnsi="Times New Roman"/>
          <w:sz w:val="27"/>
          <w:szCs w:val="27"/>
          <w:lang w:val="ru-RU" w:eastAsia="ru-RU"/>
        </w:rPr>
        <w:t> </w:t>
      </w:r>
    </w:p>
    <w:p w:rsidR="00D84F36" w:rsidRPr="00936A86" w:rsidRDefault="00D84F36" w:rsidP="00D84F36">
      <w:pPr>
        <w:jc w:val="both"/>
        <w:rPr>
          <w:rFonts w:ascii="Times New Roman" w:hAnsi="Times New Roman"/>
          <w:sz w:val="27"/>
          <w:szCs w:val="27"/>
          <w:lang w:val="ru-RU" w:eastAsia="ru-RU"/>
        </w:rPr>
      </w:pPr>
    </w:p>
    <w:p w:rsidR="00D84F36" w:rsidRPr="00936A86" w:rsidRDefault="00D84F36" w:rsidP="00D84F36">
      <w:pPr>
        <w:jc w:val="both"/>
        <w:rPr>
          <w:rFonts w:ascii="Times New Roman" w:hAnsi="Times New Roman"/>
          <w:sz w:val="27"/>
          <w:szCs w:val="27"/>
          <w:lang w:val="ru-RU" w:eastAsia="ru-RU"/>
        </w:rPr>
      </w:pPr>
    </w:p>
    <w:p w:rsidR="00D84F36" w:rsidRPr="00936A86" w:rsidRDefault="00D84F36" w:rsidP="00D84F36">
      <w:pPr>
        <w:jc w:val="both"/>
        <w:rPr>
          <w:rFonts w:ascii="Times New Roman" w:hAnsi="Times New Roman"/>
          <w:sz w:val="27"/>
          <w:szCs w:val="27"/>
          <w:lang w:val="ru-RU" w:eastAsia="ru-RU"/>
        </w:rPr>
      </w:pPr>
    </w:p>
    <w:p w:rsidR="00156663" w:rsidRPr="00CC0EB9" w:rsidRDefault="00156663" w:rsidP="00156663">
      <w:pPr>
        <w:pStyle w:val="a5"/>
        <w:tabs>
          <w:tab w:val="left" w:pos="3416"/>
        </w:tabs>
        <w:jc w:val="center"/>
        <w:rPr>
          <w:rFonts w:ascii="Times New Roman" w:hAnsi="Times New Roman"/>
          <w:noProof/>
          <w:color w:val="3333FF"/>
          <w:sz w:val="28"/>
          <w:szCs w:val="28"/>
          <w:lang w:val="ru-RU" w:eastAsia="ru-RU" w:bidi="ar-SA"/>
        </w:rPr>
      </w:pPr>
    </w:p>
    <w:p w:rsidR="005A4E5E" w:rsidRPr="00936A86" w:rsidRDefault="005A4E5E">
      <w:pPr>
        <w:rPr>
          <w:lang w:val="ru-RU"/>
        </w:rPr>
      </w:pPr>
    </w:p>
    <w:p w:rsidR="007323E8" w:rsidRPr="00936A86" w:rsidRDefault="007323E8">
      <w:pPr>
        <w:rPr>
          <w:lang w:val="ru-RU"/>
        </w:rPr>
      </w:pPr>
    </w:p>
    <w:p w:rsidR="007323E8" w:rsidRPr="00936A86" w:rsidRDefault="007323E8">
      <w:pPr>
        <w:rPr>
          <w:lang w:val="ru-RU"/>
        </w:rPr>
      </w:pPr>
    </w:p>
    <w:p w:rsidR="007323E8" w:rsidRPr="00936A86" w:rsidRDefault="007323E8">
      <w:pPr>
        <w:rPr>
          <w:lang w:val="ru-RU"/>
        </w:rPr>
      </w:pPr>
    </w:p>
    <w:p w:rsidR="007323E8" w:rsidRPr="00936A86" w:rsidRDefault="007323E8">
      <w:pPr>
        <w:rPr>
          <w:lang w:val="ru-RU"/>
        </w:rPr>
      </w:pPr>
    </w:p>
    <w:p w:rsidR="007323E8" w:rsidRPr="00936A86" w:rsidRDefault="007323E8">
      <w:pPr>
        <w:rPr>
          <w:lang w:val="ru-RU"/>
        </w:rPr>
      </w:pPr>
    </w:p>
    <w:p w:rsidR="007323E8" w:rsidRPr="00936A86" w:rsidRDefault="007323E8">
      <w:pPr>
        <w:rPr>
          <w:lang w:val="ru-RU"/>
        </w:rPr>
      </w:pPr>
    </w:p>
    <w:p w:rsidR="007323E8" w:rsidRPr="00936A86" w:rsidRDefault="007323E8">
      <w:pPr>
        <w:rPr>
          <w:lang w:val="ru-RU"/>
        </w:rPr>
      </w:pPr>
    </w:p>
    <w:p w:rsidR="007323E8" w:rsidRPr="00936A86" w:rsidRDefault="007323E8">
      <w:pPr>
        <w:rPr>
          <w:lang w:val="ru-RU"/>
        </w:rPr>
      </w:pPr>
    </w:p>
    <w:p w:rsidR="007323E8" w:rsidRPr="00936A86" w:rsidRDefault="007323E8">
      <w:pPr>
        <w:rPr>
          <w:lang w:val="ru-RU"/>
        </w:rPr>
      </w:pPr>
    </w:p>
    <w:p w:rsidR="007323E8" w:rsidRPr="00936A86" w:rsidRDefault="007323E8">
      <w:pPr>
        <w:rPr>
          <w:lang w:val="ru-RU"/>
        </w:rPr>
      </w:pPr>
    </w:p>
    <w:p w:rsidR="007323E8" w:rsidRPr="00936A86" w:rsidRDefault="007323E8">
      <w:pPr>
        <w:rPr>
          <w:lang w:val="ru-RU"/>
        </w:rPr>
      </w:pPr>
    </w:p>
    <w:p w:rsidR="007323E8" w:rsidRPr="00936A86" w:rsidRDefault="007323E8">
      <w:pPr>
        <w:rPr>
          <w:lang w:val="ru-RU"/>
        </w:rPr>
      </w:pPr>
    </w:p>
    <w:p w:rsidR="007323E8" w:rsidRPr="00936A86" w:rsidRDefault="007323E8">
      <w:pPr>
        <w:rPr>
          <w:lang w:val="ru-RU"/>
        </w:rPr>
      </w:pPr>
    </w:p>
    <w:p w:rsidR="007323E8" w:rsidRPr="00936A86" w:rsidRDefault="007323E8">
      <w:pPr>
        <w:rPr>
          <w:lang w:val="ru-RU"/>
        </w:rPr>
      </w:pPr>
    </w:p>
    <w:p w:rsidR="007323E8" w:rsidRPr="00936A86" w:rsidRDefault="007323E8">
      <w:pPr>
        <w:rPr>
          <w:lang w:val="ru-RU"/>
        </w:rPr>
      </w:pPr>
    </w:p>
    <w:p w:rsidR="007323E8" w:rsidRPr="00936A86" w:rsidRDefault="007323E8">
      <w:pPr>
        <w:rPr>
          <w:lang w:val="ru-RU"/>
        </w:rPr>
      </w:pPr>
    </w:p>
    <w:p w:rsidR="007323E8" w:rsidRPr="00936A86" w:rsidRDefault="007323E8">
      <w:pPr>
        <w:rPr>
          <w:lang w:val="ru-RU"/>
        </w:rPr>
      </w:pPr>
    </w:p>
    <w:p w:rsidR="007323E8" w:rsidRPr="00936A86" w:rsidRDefault="007323E8">
      <w:pPr>
        <w:rPr>
          <w:lang w:val="ru-RU"/>
        </w:rPr>
      </w:pPr>
    </w:p>
    <w:p w:rsidR="007323E8" w:rsidRPr="00936A86" w:rsidRDefault="007323E8">
      <w:pPr>
        <w:rPr>
          <w:lang w:val="ru-RU"/>
        </w:rPr>
      </w:pPr>
    </w:p>
    <w:p w:rsidR="007323E8" w:rsidRPr="00936A86" w:rsidRDefault="007323E8">
      <w:pPr>
        <w:rPr>
          <w:lang w:val="ru-RU"/>
        </w:rPr>
      </w:pPr>
    </w:p>
    <w:sectPr w:rsidR="007323E8" w:rsidRPr="00936A8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Mono">
    <w:altName w:val="Courier New"/>
    <w:charset w:val="01"/>
    <w:family w:val="modern"/>
    <w:pitch w:val="fixed"/>
    <w:sig w:usb0="E0000AFF" w:usb1="400078FF" w:usb2="0000000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3D3E23"/>
    <w:multiLevelType w:val="hybridMultilevel"/>
    <w:tmpl w:val="22ECFE2E"/>
    <w:lvl w:ilvl="0" w:tplc="C42ED5EA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ABE"/>
    <w:rsid w:val="00156663"/>
    <w:rsid w:val="002F4ABE"/>
    <w:rsid w:val="005A4E5E"/>
    <w:rsid w:val="007323E8"/>
    <w:rsid w:val="007D4AA8"/>
    <w:rsid w:val="00936A86"/>
    <w:rsid w:val="00BE3AFF"/>
    <w:rsid w:val="00D547A5"/>
    <w:rsid w:val="00D84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12C91"/>
  <w15:chartTrackingRefBased/>
  <w15:docId w15:val="{880DBFE0-92A4-4D0B-9A89-9E4CEAAB0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6663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156663"/>
    <w:pPr>
      <w:spacing w:before="100" w:beforeAutospacing="1" w:after="119"/>
    </w:pPr>
    <w:rPr>
      <w:rFonts w:ascii="Times New Roman" w:hAnsi="Times New Roman"/>
    </w:rPr>
  </w:style>
  <w:style w:type="paragraph" w:styleId="a5">
    <w:name w:val="No Spacing"/>
    <w:aliases w:val="основной текст"/>
    <w:basedOn w:val="a"/>
    <w:link w:val="a6"/>
    <w:uiPriority w:val="1"/>
    <w:qFormat/>
    <w:rsid w:val="00156663"/>
    <w:rPr>
      <w:szCs w:val="32"/>
    </w:rPr>
  </w:style>
  <w:style w:type="paragraph" w:styleId="a7">
    <w:name w:val="header"/>
    <w:basedOn w:val="a"/>
    <w:link w:val="a8"/>
    <w:unhideWhenUsed/>
    <w:rsid w:val="00156663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rsid w:val="00156663"/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a4">
    <w:name w:val="Звичайний (веб) Знак"/>
    <w:basedOn w:val="a0"/>
    <w:link w:val="a3"/>
    <w:uiPriority w:val="99"/>
    <w:rsid w:val="00156663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grame">
    <w:name w:val="grame"/>
    <w:basedOn w:val="a0"/>
    <w:rsid w:val="00156663"/>
    <w:rPr>
      <w:rFonts w:cs="Times New Roman"/>
    </w:rPr>
  </w:style>
  <w:style w:type="paragraph" w:customStyle="1" w:styleId="1">
    <w:name w:val="Абзац списку1"/>
    <w:basedOn w:val="a"/>
    <w:rsid w:val="00156663"/>
    <w:pPr>
      <w:spacing w:after="200" w:line="276" w:lineRule="auto"/>
      <w:ind w:left="720"/>
      <w:contextualSpacing/>
    </w:pPr>
    <w:rPr>
      <w:sz w:val="22"/>
      <w:szCs w:val="22"/>
      <w:lang w:val="ru-RU" w:bidi="ar-SA"/>
    </w:rPr>
  </w:style>
  <w:style w:type="character" w:customStyle="1" w:styleId="a6">
    <w:name w:val="Без інтервалів Знак"/>
    <w:aliases w:val="основной текст Знак"/>
    <w:basedOn w:val="a0"/>
    <w:link w:val="a5"/>
    <w:uiPriority w:val="1"/>
    <w:rsid w:val="00D84F36"/>
    <w:rPr>
      <w:rFonts w:ascii="Calibri" w:eastAsia="Times New Roman" w:hAnsi="Calibri" w:cs="Times New Roman"/>
      <w:sz w:val="24"/>
      <w:szCs w:val="32"/>
      <w:lang w:val="en-US" w:bidi="en-US"/>
    </w:rPr>
  </w:style>
  <w:style w:type="paragraph" w:customStyle="1" w:styleId="PreformattedText">
    <w:name w:val="Preformatted Text"/>
    <w:basedOn w:val="a"/>
    <w:qFormat/>
    <w:rsid w:val="007323E8"/>
    <w:pPr>
      <w:widowControl w:val="0"/>
    </w:pPr>
    <w:rPr>
      <w:rFonts w:ascii="Liberation Mono" w:eastAsia="Liberation Mono" w:hAnsi="Liberation Mono" w:cs="Liberation Mono"/>
      <w:sz w:val="20"/>
      <w:szCs w:val="20"/>
      <w:lang w:eastAsia="zh-CN" w:bidi="hi-IN"/>
    </w:rPr>
  </w:style>
  <w:style w:type="character" w:customStyle="1" w:styleId="rvts23">
    <w:name w:val="rvts23"/>
    <w:basedOn w:val="a0"/>
    <w:rsid w:val="007323E8"/>
  </w:style>
  <w:style w:type="paragraph" w:customStyle="1" w:styleId="rvps14">
    <w:name w:val="rvps14"/>
    <w:basedOn w:val="a"/>
    <w:rsid w:val="007323E8"/>
    <w:pPr>
      <w:spacing w:before="100" w:beforeAutospacing="1" w:after="100" w:afterAutospacing="1"/>
    </w:pPr>
    <w:rPr>
      <w:rFonts w:ascii="Times New Roman" w:hAnsi="Times New Roman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1877</Words>
  <Characters>1071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Ківерцівський районний суд</Company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Щурук</dc:creator>
  <cp:keywords/>
  <dc:description/>
  <cp:lastModifiedBy>RePack by Diakov</cp:lastModifiedBy>
  <cp:revision>8</cp:revision>
  <dcterms:created xsi:type="dcterms:W3CDTF">2020-06-15T13:29:00Z</dcterms:created>
  <dcterms:modified xsi:type="dcterms:W3CDTF">2020-06-17T10:09:00Z</dcterms:modified>
</cp:coreProperties>
</file>