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336CA" w14:textId="77777777" w:rsidR="006139A1" w:rsidRPr="00DB3AEC" w:rsidRDefault="006139A1" w:rsidP="00393254">
      <w:pPr>
        <w:spacing w:after="0" w:line="240" w:lineRule="auto"/>
        <w:rPr>
          <w:rFonts w:eastAsia="Times New Roman"/>
          <w:lang w:eastAsia="uk-UA"/>
        </w:rPr>
      </w:pPr>
    </w:p>
    <w:p w14:paraId="04610985" w14:textId="77777777" w:rsidR="00DB3AEC" w:rsidRPr="00DB3AEC" w:rsidRDefault="00DB3AE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14:paraId="19B6F721" w14:textId="77777777" w:rsidR="00B706C3" w:rsidRPr="00661713" w:rsidRDefault="00C806CA" w:rsidP="00855F3C">
      <w:pPr>
        <w:spacing w:after="0" w:line="240" w:lineRule="auto"/>
        <w:ind w:left="3402"/>
        <w:rPr>
          <w:rFonts w:eastAsia="Times New Roman"/>
          <w:b/>
          <w:bCs/>
          <w:sz w:val="28"/>
          <w:szCs w:val="28"/>
          <w:lang w:eastAsia="uk-UA"/>
        </w:rPr>
      </w:pPr>
      <w:r w:rsidRPr="00661713">
        <w:rPr>
          <w:rFonts w:eastAsia="Times New Roman"/>
          <w:b/>
          <w:bCs/>
          <w:sz w:val="28"/>
          <w:szCs w:val="28"/>
          <w:lang w:val="ru-RU" w:eastAsia="uk-UA"/>
        </w:rPr>
        <w:t>Луганський</w:t>
      </w:r>
      <w:r w:rsidR="00C13D57" w:rsidRPr="00661713">
        <w:rPr>
          <w:rFonts w:eastAsia="Times New Roman"/>
          <w:b/>
          <w:bCs/>
          <w:sz w:val="28"/>
          <w:szCs w:val="28"/>
          <w:lang w:eastAsia="uk-UA"/>
        </w:rPr>
        <w:t xml:space="preserve"> окружний</w:t>
      </w:r>
      <w:r w:rsidR="00B706C3" w:rsidRPr="00661713">
        <w:rPr>
          <w:rFonts w:eastAsia="Times New Roman"/>
          <w:b/>
          <w:bCs/>
          <w:sz w:val="28"/>
          <w:szCs w:val="28"/>
          <w:lang w:eastAsia="uk-UA"/>
        </w:rPr>
        <w:t xml:space="preserve"> адміністративн</w:t>
      </w:r>
      <w:r w:rsidR="00C13D57" w:rsidRPr="00661713">
        <w:rPr>
          <w:rFonts w:eastAsia="Times New Roman"/>
          <w:b/>
          <w:bCs/>
          <w:sz w:val="28"/>
          <w:szCs w:val="28"/>
          <w:lang w:eastAsia="uk-UA"/>
        </w:rPr>
        <w:t>ий</w:t>
      </w:r>
      <w:r w:rsidR="00B706C3" w:rsidRPr="00661713">
        <w:rPr>
          <w:rFonts w:eastAsia="Times New Roman"/>
          <w:b/>
          <w:bCs/>
          <w:sz w:val="28"/>
          <w:szCs w:val="28"/>
          <w:lang w:eastAsia="uk-UA"/>
        </w:rPr>
        <w:t xml:space="preserve"> суд</w:t>
      </w:r>
    </w:p>
    <w:p w14:paraId="1F3ECD6D" w14:textId="77777777" w:rsidR="00855F3C" w:rsidRPr="00B706C3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14:paraId="475BA1C5" w14:textId="77777777" w:rsidR="00855F3C" w:rsidRPr="00B706C3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8B40CF">
        <w:rPr>
          <w:rFonts w:eastAsia="Times New Roman"/>
          <w:b/>
          <w:bCs/>
          <w:sz w:val="28"/>
          <w:szCs w:val="28"/>
          <w:lang w:eastAsia="uk-UA"/>
        </w:rPr>
        <w:t>від</w:t>
      </w:r>
      <w:r w:rsidRPr="00B706C3">
        <w:rPr>
          <w:rFonts w:eastAsia="Times New Roman"/>
          <w:lang w:eastAsia="uk-UA"/>
        </w:rPr>
        <w:t>________________________</w:t>
      </w:r>
      <w:r>
        <w:rPr>
          <w:rFonts w:eastAsia="Times New Roman"/>
          <w:lang w:eastAsia="uk-UA"/>
        </w:rPr>
        <w:t>________________________</w:t>
      </w:r>
    </w:p>
    <w:p w14:paraId="2C81AB04" w14:textId="0B0C08E0" w:rsidR="00661713" w:rsidRPr="00661713" w:rsidRDefault="00661713" w:rsidP="00661713">
      <w:pPr>
        <w:tabs>
          <w:tab w:val="left" w:pos="6300"/>
        </w:tabs>
        <w:rPr>
          <w:rFonts w:eastAsia="Times New Roman"/>
          <w:i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uk-UA"/>
        </w:rPr>
        <w:t xml:space="preserve">                                                                                     </w:t>
      </w:r>
      <w:r w:rsidRPr="00661713">
        <w:rPr>
          <w:rFonts w:eastAsia="Times New Roman"/>
          <w:i/>
          <w:sz w:val="20"/>
          <w:szCs w:val="20"/>
          <w:lang w:eastAsia="ru-RU"/>
        </w:rPr>
        <w:t xml:space="preserve">(ПІБ, адреса, телефон особи, яка подає заяву) </w:t>
      </w:r>
    </w:p>
    <w:p w14:paraId="7F07F0D1" w14:textId="3FCCA1CE" w:rsidR="00661713" w:rsidRDefault="00661713" w:rsidP="00855F3C">
      <w:pPr>
        <w:spacing w:after="0" w:line="240" w:lineRule="auto"/>
        <w:ind w:left="3402"/>
        <w:rPr>
          <w:rFonts w:eastAsia="Times New Roman"/>
          <w:sz w:val="20"/>
          <w:szCs w:val="20"/>
          <w:lang w:eastAsia="uk-UA"/>
        </w:rPr>
      </w:pPr>
      <w:r>
        <w:rPr>
          <w:rFonts w:eastAsia="Times New Roman"/>
          <w:sz w:val="20"/>
          <w:szCs w:val="20"/>
          <w:lang w:eastAsia="uk-UA"/>
        </w:rPr>
        <w:t>_____________________________________________________________</w:t>
      </w:r>
    </w:p>
    <w:p w14:paraId="36A0AADF" w14:textId="77777777" w:rsidR="00661713" w:rsidRDefault="00661713" w:rsidP="00855F3C">
      <w:pPr>
        <w:spacing w:after="0" w:line="240" w:lineRule="auto"/>
        <w:ind w:left="3402"/>
        <w:rPr>
          <w:rFonts w:eastAsia="Times New Roman"/>
          <w:sz w:val="20"/>
          <w:szCs w:val="20"/>
          <w:lang w:eastAsia="uk-UA"/>
        </w:rPr>
      </w:pPr>
    </w:p>
    <w:p w14:paraId="455723BE" w14:textId="77777777" w:rsidR="00855F3C" w:rsidRPr="00661713" w:rsidRDefault="00B706C3" w:rsidP="00855F3C">
      <w:pPr>
        <w:spacing w:after="0" w:line="240" w:lineRule="auto"/>
        <w:ind w:left="3402"/>
        <w:rPr>
          <w:rFonts w:eastAsia="Times New Roman"/>
          <w:b/>
          <w:bCs/>
          <w:sz w:val="28"/>
          <w:szCs w:val="28"/>
          <w:lang w:eastAsia="uk-UA"/>
        </w:rPr>
      </w:pPr>
      <w:r w:rsidRPr="00661713">
        <w:rPr>
          <w:rFonts w:eastAsia="Times New Roman"/>
          <w:b/>
          <w:bCs/>
          <w:sz w:val="28"/>
          <w:szCs w:val="28"/>
          <w:lang w:eastAsia="uk-UA"/>
        </w:rPr>
        <w:t>справа №________________</w:t>
      </w:r>
    </w:p>
    <w:p w14:paraId="3B03024C" w14:textId="0A392570" w:rsidR="00B706C3" w:rsidRDefault="008B40CF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8B40CF">
        <w:rPr>
          <w:rFonts w:eastAsia="Times New Roman"/>
          <w:lang w:val="ru-RU" w:eastAsia="uk-UA"/>
        </w:rPr>
        <w:t xml:space="preserve">                      (</w:t>
      </w:r>
      <w:r w:rsidR="00B706C3" w:rsidRPr="00B706C3">
        <w:rPr>
          <w:rFonts w:eastAsia="Times New Roman"/>
          <w:lang w:eastAsia="uk-UA"/>
        </w:rPr>
        <w:t>за позовом, заявою</w:t>
      </w:r>
      <w:r w:rsidR="00855F3C" w:rsidRPr="00855F3C">
        <w:rPr>
          <w:rFonts w:eastAsia="Times New Roman"/>
          <w:lang w:eastAsia="uk-UA"/>
        </w:rPr>
        <w:t xml:space="preserve"> </w:t>
      </w:r>
      <w:r w:rsidR="00B706C3" w:rsidRPr="00B706C3">
        <w:rPr>
          <w:rFonts w:eastAsia="Times New Roman"/>
          <w:lang w:eastAsia="uk-UA"/>
        </w:rPr>
        <w:t>(за наявності відомостей)</w:t>
      </w:r>
    </w:p>
    <w:p w14:paraId="42749B6E" w14:textId="77777777" w:rsidR="00D52360" w:rsidRPr="00B706C3" w:rsidRDefault="00D52360" w:rsidP="00855F3C">
      <w:pPr>
        <w:spacing w:after="0" w:line="240" w:lineRule="auto"/>
        <w:ind w:left="3402"/>
        <w:rPr>
          <w:rFonts w:eastAsia="Times New Roman"/>
          <w:lang w:eastAsia="uk-UA"/>
        </w:rPr>
      </w:pPr>
    </w:p>
    <w:p w14:paraId="7D7BE204" w14:textId="27E1A71B" w:rsidR="00B706C3" w:rsidRPr="00B706C3" w:rsidRDefault="0066171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8B40CF">
        <w:rPr>
          <w:rFonts w:eastAsia="Times New Roman"/>
          <w:b/>
          <w:bCs/>
          <w:sz w:val="28"/>
          <w:szCs w:val="28"/>
          <w:lang w:eastAsia="uk-UA"/>
        </w:rPr>
        <w:t>за позовом</w:t>
      </w:r>
      <w:r w:rsidR="00B706C3" w:rsidRPr="00B706C3">
        <w:rPr>
          <w:rFonts w:eastAsia="Times New Roman"/>
          <w:lang w:eastAsia="uk-UA"/>
        </w:rPr>
        <w:t>________________________________________</w:t>
      </w:r>
    </w:p>
    <w:p w14:paraId="4A5C6224" w14:textId="6C479A90" w:rsidR="00661713" w:rsidRPr="00661713" w:rsidRDefault="00661713" w:rsidP="00661713">
      <w:pPr>
        <w:tabs>
          <w:tab w:val="left" w:pos="6300"/>
        </w:tabs>
        <w:spacing w:after="0" w:line="240" w:lineRule="auto"/>
        <w:contextualSpacing/>
        <w:rPr>
          <w:rFonts w:eastAsia="Times New Roman"/>
          <w:i/>
          <w:sz w:val="20"/>
          <w:szCs w:val="20"/>
          <w:lang w:eastAsia="ru-RU"/>
        </w:rPr>
      </w:pPr>
      <w:r>
        <w:rPr>
          <w:rFonts w:eastAsia="Times New Roman"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Pr="00661713">
        <w:rPr>
          <w:rFonts w:eastAsia="Times New Roman"/>
          <w:i/>
          <w:sz w:val="20"/>
          <w:szCs w:val="20"/>
          <w:lang w:eastAsia="ru-RU"/>
        </w:rPr>
        <w:t xml:space="preserve">(ПІБ (найменування) позивача) </w:t>
      </w:r>
    </w:p>
    <w:p w14:paraId="55F357D5" w14:textId="77777777" w:rsidR="008B40CF" w:rsidRDefault="008B40CF" w:rsidP="00855F3C">
      <w:pPr>
        <w:spacing w:after="0" w:line="240" w:lineRule="auto"/>
        <w:ind w:left="3402"/>
        <w:rPr>
          <w:rFonts w:eastAsia="Times New Roman"/>
          <w:b/>
          <w:bCs/>
          <w:lang w:eastAsia="uk-UA"/>
        </w:rPr>
      </w:pPr>
    </w:p>
    <w:p w14:paraId="0CFC7071" w14:textId="600C6108" w:rsidR="00855F3C" w:rsidRDefault="00855F3C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8B40CF">
        <w:rPr>
          <w:rFonts w:eastAsia="Times New Roman"/>
          <w:b/>
          <w:bCs/>
          <w:sz w:val="28"/>
          <w:szCs w:val="28"/>
          <w:lang w:eastAsia="uk-UA"/>
        </w:rPr>
        <w:t>до</w:t>
      </w:r>
      <w:r>
        <w:rPr>
          <w:rFonts w:eastAsia="Times New Roman"/>
          <w:lang w:eastAsia="uk-UA"/>
        </w:rPr>
        <w:t xml:space="preserve"> _________________________________________________</w:t>
      </w:r>
    </w:p>
    <w:p w14:paraId="4B724EDB" w14:textId="5B597853" w:rsidR="00855F3C" w:rsidRDefault="0066171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>
        <w:rPr>
          <w:rFonts w:eastAsia="Times New Roman"/>
          <w:i/>
          <w:sz w:val="20"/>
          <w:szCs w:val="20"/>
          <w:lang w:eastAsia="ru-RU"/>
        </w:rPr>
        <w:t xml:space="preserve">                                                </w:t>
      </w:r>
      <w:r w:rsidRPr="00661713">
        <w:rPr>
          <w:rFonts w:eastAsia="Times New Roman"/>
          <w:i/>
          <w:sz w:val="20"/>
          <w:szCs w:val="20"/>
          <w:lang w:eastAsia="ru-RU"/>
        </w:rPr>
        <w:t>(ПІБ (найменування відповідача)</w:t>
      </w:r>
    </w:p>
    <w:p w14:paraId="2B823A49" w14:textId="77777777" w:rsidR="008B40CF" w:rsidRDefault="008B40CF" w:rsidP="00855F3C">
      <w:pPr>
        <w:spacing w:after="0" w:line="240" w:lineRule="auto"/>
        <w:ind w:left="3402"/>
        <w:rPr>
          <w:rFonts w:eastAsia="Times New Roman"/>
          <w:b/>
          <w:bCs/>
          <w:lang w:eastAsia="uk-UA"/>
        </w:rPr>
      </w:pPr>
    </w:p>
    <w:p w14:paraId="7B47FD0C" w14:textId="16D47E38" w:rsidR="00B706C3" w:rsidRPr="00B706C3" w:rsidRDefault="00B706C3" w:rsidP="00855F3C">
      <w:pPr>
        <w:spacing w:after="0" w:line="240" w:lineRule="auto"/>
        <w:ind w:left="3402"/>
        <w:rPr>
          <w:rFonts w:eastAsia="Times New Roman"/>
          <w:lang w:eastAsia="uk-UA"/>
        </w:rPr>
      </w:pPr>
      <w:r w:rsidRPr="008B40CF">
        <w:rPr>
          <w:rFonts w:eastAsia="Times New Roman"/>
          <w:b/>
          <w:bCs/>
          <w:sz w:val="28"/>
          <w:szCs w:val="28"/>
          <w:lang w:eastAsia="uk-UA"/>
        </w:rPr>
        <w:t>про</w:t>
      </w:r>
      <w:r w:rsidRPr="00B706C3">
        <w:rPr>
          <w:rFonts w:eastAsia="Times New Roman"/>
          <w:lang w:eastAsia="uk-UA"/>
        </w:rPr>
        <w:t xml:space="preserve"> ____________________________</w:t>
      </w:r>
      <w:r w:rsidR="00855F3C">
        <w:rPr>
          <w:rFonts w:eastAsia="Times New Roman"/>
          <w:lang w:eastAsia="uk-UA"/>
        </w:rPr>
        <w:t>___________________</w:t>
      </w:r>
    </w:p>
    <w:p w14:paraId="49B4FFC1" w14:textId="02C32B56" w:rsidR="00661713" w:rsidRPr="00661713" w:rsidRDefault="00661713" w:rsidP="00661713">
      <w:pPr>
        <w:spacing w:after="0" w:line="240" w:lineRule="auto"/>
        <w:ind w:firstLine="708"/>
        <w:contextualSpacing/>
        <w:jc w:val="center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0"/>
          <w:szCs w:val="20"/>
          <w:lang w:eastAsia="uk-UA"/>
        </w:rPr>
        <w:t xml:space="preserve">                                                                             </w:t>
      </w:r>
      <w:r w:rsidRPr="00661713">
        <w:rPr>
          <w:rFonts w:eastAsia="Times New Roman"/>
          <w:sz w:val="20"/>
          <w:szCs w:val="20"/>
          <w:lang w:eastAsia="uk-UA"/>
        </w:rPr>
        <w:t>(</w:t>
      </w:r>
      <w:r>
        <w:rPr>
          <w:rFonts w:eastAsia="Times New Roman"/>
          <w:sz w:val="20"/>
          <w:szCs w:val="20"/>
          <w:lang w:eastAsia="uk-UA"/>
        </w:rPr>
        <w:t xml:space="preserve">предмет позову або </w:t>
      </w:r>
      <w:r w:rsidRPr="00661713">
        <w:rPr>
          <w:rFonts w:eastAsia="Times New Roman"/>
          <w:sz w:val="20"/>
          <w:szCs w:val="20"/>
          <w:lang w:eastAsia="uk-UA"/>
        </w:rPr>
        <w:t>зміст заяви)</w:t>
      </w:r>
    </w:p>
    <w:p w14:paraId="3FC473F8" w14:textId="77777777" w:rsidR="00661713" w:rsidRPr="00661713" w:rsidRDefault="00661713" w:rsidP="00661713">
      <w:pPr>
        <w:spacing w:after="0" w:line="240" w:lineRule="auto"/>
        <w:ind w:firstLine="708"/>
        <w:contextualSpacing/>
        <w:rPr>
          <w:rFonts w:eastAsia="Times New Roman"/>
          <w:sz w:val="28"/>
          <w:szCs w:val="28"/>
          <w:lang w:eastAsia="uk-UA"/>
        </w:rPr>
      </w:pPr>
    </w:p>
    <w:p w14:paraId="4A7871C8" w14:textId="09B1E0C6" w:rsidR="00661713" w:rsidRDefault="00661713" w:rsidP="00855F3C">
      <w:pPr>
        <w:spacing w:after="0" w:line="240" w:lineRule="auto"/>
        <w:ind w:firstLine="567"/>
        <w:jc w:val="center"/>
        <w:rPr>
          <w:rFonts w:eastAsia="Times New Roman"/>
          <w:sz w:val="20"/>
          <w:szCs w:val="20"/>
          <w:lang w:eastAsia="uk-UA"/>
        </w:rPr>
      </w:pPr>
    </w:p>
    <w:p w14:paraId="0808BA9D" w14:textId="77777777" w:rsidR="00661713" w:rsidRDefault="00661713" w:rsidP="00855F3C">
      <w:pPr>
        <w:spacing w:after="0" w:line="240" w:lineRule="auto"/>
        <w:ind w:firstLine="567"/>
        <w:jc w:val="center"/>
        <w:rPr>
          <w:rFonts w:eastAsia="Times New Roman"/>
          <w:sz w:val="20"/>
          <w:szCs w:val="20"/>
          <w:lang w:eastAsia="uk-UA"/>
        </w:rPr>
      </w:pPr>
    </w:p>
    <w:p w14:paraId="578BF64D" w14:textId="47B5B2AA" w:rsidR="00B706C3" w:rsidRPr="00D52360" w:rsidRDefault="00B706C3" w:rsidP="00855F3C">
      <w:pPr>
        <w:spacing w:after="0" w:line="240" w:lineRule="auto"/>
        <w:ind w:firstLine="567"/>
        <w:jc w:val="center"/>
        <w:rPr>
          <w:rFonts w:eastAsia="Times New Roman"/>
          <w:b/>
          <w:sz w:val="28"/>
          <w:szCs w:val="28"/>
          <w:lang w:eastAsia="uk-UA"/>
        </w:rPr>
      </w:pPr>
      <w:r w:rsidRPr="008B40CF">
        <w:rPr>
          <w:rFonts w:eastAsia="Times New Roman"/>
          <w:b/>
          <w:sz w:val="36"/>
          <w:szCs w:val="36"/>
          <w:lang w:eastAsia="uk-UA"/>
        </w:rPr>
        <w:t>Заявка</w:t>
      </w:r>
      <w:r w:rsidRPr="00D52360">
        <w:rPr>
          <w:rFonts w:eastAsia="Times New Roman"/>
          <w:b/>
          <w:sz w:val="28"/>
          <w:szCs w:val="28"/>
          <w:lang w:eastAsia="uk-UA"/>
        </w:rPr>
        <w:t xml:space="preserve"> </w:t>
      </w:r>
      <w:r w:rsidRPr="00D52360">
        <w:rPr>
          <w:rFonts w:eastAsia="Times New Roman"/>
          <w:b/>
          <w:sz w:val="28"/>
          <w:szCs w:val="28"/>
          <w:lang w:eastAsia="uk-UA"/>
        </w:rPr>
        <w:br/>
      </w:r>
      <w:r w:rsidR="008B40CF">
        <w:rPr>
          <w:rFonts w:eastAsia="Times New Roman"/>
          <w:b/>
          <w:sz w:val="28"/>
          <w:szCs w:val="28"/>
          <w:lang w:eastAsia="uk-UA"/>
        </w:rPr>
        <w:t>про</w:t>
      </w:r>
      <w:r w:rsidRPr="00D52360">
        <w:rPr>
          <w:rFonts w:eastAsia="Times New Roman"/>
          <w:b/>
          <w:sz w:val="28"/>
          <w:szCs w:val="28"/>
          <w:lang w:eastAsia="uk-UA"/>
        </w:rPr>
        <w:t xml:space="preserve"> отримання судових повісток, повідомлень в електронному вигляді за допомогою SMS-повідомлення</w:t>
      </w:r>
    </w:p>
    <w:p w14:paraId="2F74C6D5" w14:textId="77777777"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 xml:space="preserve">Прошу надсилати судові повістки, повідомлення в електронному вигляді за допомогою SMS-повідомлення на мій мобільний номер телефону </w:t>
      </w:r>
      <w:r w:rsidRPr="008B40CF">
        <w:rPr>
          <w:rFonts w:eastAsia="Times New Roman"/>
          <w:b/>
          <w:bCs/>
          <w:lang w:eastAsia="uk-UA"/>
        </w:rPr>
        <w:t>(+380___)____________</w:t>
      </w:r>
    </w:p>
    <w:p w14:paraId="2DFCB192" w14:textId="77777777"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У разі перегляду судового рішення (ухвали, постанови тощо) у справі судом апеляційної чи касаційної інстанцій прошу надсилати з даного провадження судові повістки, повідомлення в електронному вигляді за допомогою SMS-повідомлення вищевказаними судами на зазначений номер телефону.</w:t>
      </w:r>
    </w:p>
    <w:p w14:paraId="5234FFDC" w14:textId="77777777" w:rsidR="00B706C3" w:rsidRPr="0066171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val="ru-RU" w:eastAsia="uk-UA"/>
        </w:rPr>
      </w:pPr>
      <w:r w:rsidRPr="00B706C3">
        <w:rPr>
          <w:rFonts w:eastAsia="Times New Roman"/>
          <w:lang w:eastAsia="uk-UA"/>
        </w:rPr>
        <w:t xml:space="preserve">Про зміну номеру мобільного телефону та обставин, які перешкоджатимуть отриманню SMS-повідомлень, зобов’язуюсь повідомити суд. </w:t>
      </w:r>
    </w:p>
    <w:p w14:paraId="5648823F" w14:textId="77777777" w:rsidR="00B706C3" w:rsidRP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Необхідність відправки повідомлення латинськими літерами ______ (так, ні)</w:t>
      </w:r>
    </w:p>
    <w:p w14:paraId="36B9973C" w14:textId="2093F150" w:rsidR="00B706C3" w:rsidRDefault="00B706C3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  <w:r w:rsidRPr="00B706C3">
        <w:rPr>
          <w:rFonts w:eastAsia="Times New Roman"/>
          <w:lang w:eastAsia="uk-UA"/>
        </w:rPr>
        <w:t>«Так» вказується у разі, якщо мобільний телефон не підтримує відображення кириличних символів.</w:t>
      </w:r>
    </w:p>
    <w:p w14:paraId="669D3D76" w14:textId="394BC8EF" w:rsidR="008B40CF" w:rsidRDefault="008B40CF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</w:p>
    <w:p w14:paraId="2B685656" w14:textId="77777777" w:rsidR="008B40CF" w:rsidRPr="00B706C3" w:rsidRDefault="008B40CF" w:rsidP="00B706C3">
      <w:pPr>
        <w:spacing w:before="100" w:beforeAutospacing="1" w:after="100" w:afterAutospacing="1" w:line="240" w:lineRule="auto"/>
        <w:ind w:firstLine="567"/>
        <w:jc w:val="both"/>
        <w:rPr>
          <w:rFonts w:eastAsia="Times New Roman"/>
          <w:lang w:eastAsia="uk-UA"/>
        </w:rPr>
      </w:pPr>
    </w:p>
    <w:p w14:paraId="08EBA54D" w14:textId="77777777" w:rsidR="00B706C3" w:rsidRPr="00B706C3" w:rsidRDefault="00B706C3" w:rsidP="00B706C3">
      <w:pPr>
        <w:spacing w:after="0" w:line="240" w:lineRule="auto"/>
        <w:ind w:firstLine="567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"____"___________</w:t>
      </w:r>
      <w:r w:rsidRPr="00B706C3">
        <w:rPr>
          <w:rFonts w:eastAsia="Times New Roman"/>
          <w:lang w:eastAsia="uk-UA"/>
        </w:rPr>
        <w:t>__20__</w:t>
      </w:r>
      <w:r>
        <w:rPr>
          <w:rFonts w:eastAsia="Times New Roman"/>
          <w:lang w:eastAsia="uk-UA"/>
        </w:rPr>
        <w:t xml:space="preserve"> року    ____________      ______________________________</w:t>
      </w:r>
    </w:p>
    <w:p w14:paraId="53313FE8" w14:textId="7DD14336" w:rsidR="00B706C3" w:rsidRDefault="00B706C3" w:rsidP="00B706C3">
      <w:pPr>
        <w:tabs>
          <w:tab w:val="left" w:pos="4140"/>
        </w:tabs>
        <w:spacing w:after="0" w:line="240" w:lineRule="auto"/>
        <w:ind w:firstLine="567"/>
        <w:jc w:val="both"/>
      </w:pPr>
      <w:r>
        <w:t xml:space="preserve">                       </w:t>
      </w:r>
      <w:r>
        <w:tab/>
      </w:r>
      <w:r w:rsidR="008B40CF">
        <w:rPr>
          <w:lang w:val="en-US"/>
        </w:rPr>
        <w:t xml:space="preserve">    </w:t>
      </w:r>
      <w:r>
        <w:t>(підпис)                                     (П</w:t>
      </w:r>
      <w:r w:rsidR="00855F3C">
        <w:t>ІБ</w:t>
      </w:r>
      <w:r>
        <w:t>)</w:t>
      </w:r>
    </w:p>
    <w:sectPr w:rsidR="00B706C3" w:rsidSect="009B37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232775"/>
    <w:multiLevelType w:val="multilevel"/>
    <w:tmpl w:val="E48E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4862D0"/>
    <w:multiLevelType w:val="multilevel"/>
    <w:tmpl w:val="634AA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8E"/>
    <w:rsid w:val="00023613"/>
    <w:rsid w:val="001D4AB6"/>
    <w:rsid w:val="00257156"/>
    <w:rsid w:val="00354823"/>
    <w:rsid w:val="00393254"/>
    <w:rsid w:val="006139A1"/>
    <w:rsid w:val="006317E8"/>
    <w:rsid w:val="00661713"/>
    <w:rsid w:val="00855F3C"/>
    <w:rsid w:val="008B40CF"/>
    <w:rsid w:val="00960369"/>
    <w:rsid w:val="00974AED"/>
    <w:rsid w:val="009B3740"/>
    <w:rsid w:val="00A33B86"/>
    <w:rsid w:val="00A41B8E"/>
    <w:rsid w:val="00B706C3"/>
    <w:rsid w:val="00C13D57"/>
    <w:rsid w:val="00C726B3"/>
    <w:rsid w:val="00C806CA"/>
    <w:rsid w:val="00D52360"/>
    <w:rsid w:val="00DB3AEC"/>
    <w:rsid w:val="00E3316D"/>
    <w:rsid w:val="00F338CB"/>
    <w:rsid w:val="00FA6E3D"/>
    <w:rsid w:val="00FD57A9"/>
    <w:rsid w:val="00FE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04CB1"/>
  <w15:docId w15:val="{6949B0BD-5B4B-4C16-9EA9-E01653A5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4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482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54823"/>
    <w:pPr>
      <w:spacing w:before="100" w:beforeAutospacing="1" w:after="100" w:afterAutospacing="1" w:line="240" w:lineRule="auto"/>
    </w:pPr>
    <w:rPr>
      <w:rFonts w:eastAsia="Times New Roman"/>
      <w:lang w:eastAsia="uk-UA"/>
    </w:rPr>
  </w:style>
  <w:style w:type="character" w:styleId="a6">
    <w:name w:val="Strong"/>
    <w:basedOn w:val="a0"/>
    <w:uiPriority w:val="22"/>
    <w:qFormat/>
    <w:rsid w:val="00FA6E3D"/>
    <w:rPr>
      <w:b/>
      <w:bCs/>
    </w:rPr>
  </w:style>
  <w:style w:type="character" w:styleId="a7">
    <w:name w:val="Hyperlink"/>
    <w:basedOn w:val="a0"/>
    <w:uiPriority w:val="99"/>
    <w:semiHidden/>
    <w:unhideWhenUsed/>
    <w:rsid w:val="00FA6E3D"/>
    <w:rPr>
      <w:color w:val="0000FF"/>
      <w:u w:val="single"/>
    </w:rPr>
  </w:style>
  <w:style w:type="character" w:styleId="a8">
    <w:name w:val="Emphasis"/>
    <w:basedOn w:val="a0"/>
    <w:uiPriority w:val="20"/>
    <w:qFormat/>
    <w:rsid w:val="00FA6E3D"/>
    <w:rPr>
      <w:i/>
      <w:iCs/>
    </w:rPr>
  </w:style>
  <w:style w:type="paragraph" w:customStyle="1" w:styleId="1">
    <w:name w:val="Название1"/>
    <w:basedOn w:val="a"/>
    <w:rsid w:val="00B706C3"/>
    <w:pPr>
      <w:spacing w:before="100" w:beforeAutospacing="1" w:after="100" w:afterAutospacing="1" w:line="240" w:lineRule="auto"/>
    </w:pPr>
    <w:rPr>
      <w:rFonts w:eastAsia="Times New Roman"/>
      <w:lang w:eastAsia="uk-UA"/>
    </w:rPr>
  </w:style>
  <w:style w:type="character" w:customStyle="1" w:styleId="contact">
    <w:name w:val="contact"/>
    <w:basedOn w:val="a0"/>
    <w:rsid w:val="00B706C3"/>
  </w:style>
  <w:style w:type="paragraph" w:customStyle="1" w:styleId="helper">
    <w:name w:val="helper"/>
    <w:basedOn w:val="a"/>
    <w:rsid w:val="00B706C3"/>
    <w:pPr>
      <w:spacing w:before="100" w:beforeAutospacing="1" w:after="100" w:afterAutospacing="1" w:line="240" w:lineRule="auto"/>
    </w:pPr>
    <w:rPr>
      <w:rFonts w:eastAsia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8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16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9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6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87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37100">
                  <w:marLeft w:val="-30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9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2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2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75761">
                  <w:marLeft w:val="-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3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49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1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7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8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51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49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u02-shherbatjuk</dc:creator>
  <cp:lastModifiedBy>Пользоватль</cp:lastModifiedBy>
  <cp:revision>2</cp:revision>
  <cp:lastPrinted>2017-06-01T08:05:00Z</cp:lastPrinted>
  <dcterms:created xsi:type="dcterms:W3CDTF">2020-06-16T07:31:00Z</dcterms:created>
  <dcterms:modified xsi:type="dcterms:W3CDTF">2020-06-16T07:31:00Z</dcterms:modified>
</cp:coreProperties>
</file>