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F7A" w:rsidRPr="001027BC" w:rsidRDefault="00096F7A" w:rsidP="00096F7A">
      <w:pPr>
        <w:shd w:val="clear" w:color="auto" w:fill="FFFFFF"/>
        <w:spacing w:after="0" w:line="360" w:lineRule="auto"/>
        <w:jc w:val="center"/>
        <w:textAlignment w:val="top"/>
        <w:rPr>
          <w:rFonts w:ascii="Arial" w:eastAsia="Times New Roman" w:hAnsi="Arial" w:cs="Arial"/>
          <w:b/>
          <w:sz w:val="28"/>
          <w:szCs w:val="28"/>
          <w:lang w:val="uk-UA"/>
        </w:rPr>
      </w:pPr>
      <w:bookmarkStart w:id="0" w:name="_GoBack"/>
      <w:bookmarkEnd w:id="0"/>
      <w:r w:rsidRPr="001027BC">
        <w:rPr>
          <w:rFonts w:ascii="Arial" w:eastAsia="Times New Roman" w:hAnsi="Arial" w:cs="Arial"/>
          <w:sz w:val="28"/>
          <w:szCs w:val="28"/>
          <w:lang w:val="uk-UA"/>
        </w:rPr>
        <w:t xml:space="preserve">    </w:t>
      </w:r>
      <w:r w:rsidRPr="001027BC">
        <w:rPr>
          <w:rFonts w:ascii="Arial" w:eastAsia="Times New Roman" w:hAnsi="Arial" w:cs="Arial"/>
          <w:b/>
          <w:sz w:val="28"/>
          <w:szCs w:val="28"/>
          <w:lang w:val="uk-UA"/>
        </w:rPr>
        <w:t>А Н А Л  І  З</w:t>
      </w:r>
    </w:p>
    <w:p w:rsidR="00096F7A" w:rsidRPr="001027BC" w:rsidRDefault="00096F7A" w:rsidP="00096F7A">
      <w:pPr>
        <w:shd w:val="clear" w:color="auto" w:fill="FFFFFF"/>
        <w:spacing w:after="0"/>
        <w:jc w:val="center"/>
        <w:textAlignment w:val="top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1027BC">
        <w:rPr>
          <w:rFonts w:ascii="Arial" w:eastAsia="Times New Roman" w:hAnsi="Arial" w:cs="Arial"/>
          <w:b/>
          <w:sz w:val="28"/>
          <w:szCs w:val="28"/>
          <w:lang w:val="uk-UA"/>
        </w:rPr>
        <w:t>роботи з розгляду запитів на отримання публічної інформації</w:t>
      </w:r>
    </w:p>
    <w:p w:rsidR="00096F7A" w:rsidRPr="001027BC" w:rsidRDefault="00096F7A" w:rsidP="00096F7A">
      <w:pPr>
        <w:shd w:val="clear" w:color="auto" w:fill="FFFFFF"/>
        <w:spacing w:after="0"/>
        <w:jc w:val="center"/>
        <w:textAlignment w:val="top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1027BC">
        <w:rPr>
          <w:rFonts w:ascii="Arial" w:eastAsia="Times New Roman" w:hAnsi="Arial" w:cs="Arial"/>
          <w:b/>
          <w:sz w:val="28"/>
          <w:szCs w:val="28"/>
          <w:lang w:val="uk-UA"/>
        </w:rPr>
        <w:t xml:space="preserve">Апеляційним судом Вінницької області у </w:t>
      </w:r>
      <w:r w:rsidR="00E72C9E" w:rsidRPr="001027BC">
        <w:rPr>
          <w:rFonts w:ascii="Arial" w:eastAsia="Times New Roman" w:hAnsi="Arial" w:cs="Arial"/>
          <w:b/>
          <w:sz w:val="28"/>
          <w:szCs w:val="28"/>
          <w:lang w:val="uk-UA"/>
        </w:rPr>
        <w:t>2018 році</w:t>
      </w:r>
    </w:p>
    <w:p w:rsidR="00096F7A" w:rsidRPr="001027BC" w:rsidRDefault="00096F7A" w:rsidP="00096F7A">
      <w:pPr>
        <w:spacing w:before="24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1027BC">
        <w:rPr>
          <w:rFonts w:ascii="Arial" w:eastAsia="Times New Roman" w:hAnsi="Arial" w:cs="Arial"/>
          <w:sz w:val="28"/>
          <w:szCs w:val="28"/>
          <w:lang w:val="uk-UA"/>
        </w:rPr>
        <w:t xml:space="preserve">      </w:t>
      </w:r>
      <w:r w:rsidRPr="001027BC">
        <w:rPr>
          <w:rFonts w:ascii="Arial" w:eastAsia="Times New Roman" w:hAnsi="Arial" w:cs="Arial"/>
          <w:sz w:val="28"/>
          <w:szCs w:val="28"/>
          <w:lang w:val="uk-UA"/>
        </w:rPr>
        <w:tab/>
        <w:t xml:space="preserve"> На виконання пункту 10 частини 1 статті 15 Закону України «Про доступ до публічної  інформації» № 2939-VІ від 13.01.2011 року (далі – Закон № 2939)  проведено аналіз роботи з розгляду запитів на о</w:t>
      </w:r>
      <w:r w:rsidR="00E72C9E" w:rsidRPr="001027BC">
        <w:rPr>
          <w:rFonts w:ascii="Arial" w:eastAsia="Times New Roman" w:hAnsi="Arial" w:cs="Arial"/>
          <w:sz w:val="28"/>
          <w:szCs w:val="28"/>
          <w:lang w:val="uk-UA"/>
        </w:rPr>
        <w:t xml:space="preserve">тримання публічної інформації </w:t>
      </w:r>
      <w:r w:rsidRPr="001027BC">
        <w:rPr>
          <w:rFonts w:ascii="Arial" w:eastAsia="Times New Roman" w:hAnsi="Arial" w:cs="Arial"/>
          <w:sz w:val="28"/>
          <w:szCs w:val="28"/>
          <w:lang w:val="uk-UA"/>
        </w:rPr>
        <w:t xml:space="preserve">у </w:t>
      </w:r>
      <w:r w:rsidR="00E72C9E" w:rsidRPr="001027BC">
        <w:rPr>
          <w:rFonts w:ascii="Arial" w:eastAsia="Times New Roman" w:hAnsi="Arial" w:cs="Arial"/>
          <w:sz w:val="28"/>
          <w:szCs w:val="28"/>
          <w:lang w:val="uk-UA"/>
        </w:rPr>
        <w:t>2018 році</w:t>
      </w:r>
      <w:r w:rsidRPr="001027BC">
        <w:rPr>
          <w:rFonts w:ascii="Arial" w:eastAsia="Times New Roman" w:hAnsi="Arial" w:cs="Arial"/>
          <w:sz w:val="28"/>
          <w:szCs w:val="28"/>
          <w:lang w:val="uk-UA"/>
        </w:rPr>
        <w:t>.</w:t>
      </w:r>
    </w:p>
    <w:p w:rsidR="00096F7A" w:rsidRPr="001027BC" w:rsidRDefault="00096F7A" w:rsidP="00663B80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sz w:val="28"/>
          <w:szCs w:val="28"/>
          <w:lang w:val="uk-UA"/>
        </w:rPr>
      </w:pPr>
      <w:r w:rsidRPr="001027BC">
        <w:rPr>
          <w:rFonts w:ascii="Arial" w:hAnsi="Arial" w:cs="Arial"/>
          <w:color w:val="333333"/>
          <w:sz w:val="28"/>
          <w:szCs w:val="28"/>
          <w:lang w:val="uk-UA"/>
        </w:rPr>
        <w:t xml:space="preserve">     </w:t>
      </w:r>
      <w:r w:rsidRPr="001027BC">
        <w:rPr>
          <w:rFonts w:ascii="Arial" w:hAnsi="Arial" w:cs="Arial"/>
          <w:sz w:val="28"/>
          <w:szCs w:val="28"/>
          <w:lang w:val="uk-UA"/>
        </w:rPr>
        <w:t xml:space="preserve">      </w:t>
      </w:r>
      <w:r w:rsidR="00E72C9E" w:rsidRPr="001027BC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Протягом</w:t>
      </w:r>
      <w:r w:rsidRPr="001027BC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2018 року до суду надійшло </w:t>
      </w:r>
      <w:r w:rsidR="00E72C9E" w:rsidRPr="001027BC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88</w:t>
      </w:r>
      <w:r w:rsidRPr="001027BC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запитів на отримання публічної інформації </w:t>
      </w:r>
      <w:r w:rsidR="00E72C9E" w:rsidRPr="001027BC">
        <w:rPr>
          <w:rFonts w:ascii="Arial" w:hAnsi="Arial" w:cs="Arial"/>
          <w:sz w:val="28"/>
          <w:szCs w:val="28"/>
          <w:lang w:val="uk-UA"/>
        </w:rPr>
        <w:t>(проти 58</w:t>
      </w:r>
      <w:r w:rsidRPr="001027BC">
        <w:rPr>
          <w:rFonts w:ascii="Arial" w:hAnsi="Arial" w:cs="Arial"/>
          <w:sz w:val="28"/>
          <w:szCs w:val="28"/>
          <w:lang w:val="uk-UA"/>
        </w:rPr>
        <w:t xml:space="preserve"> за </w:t>
      </w:r>
      <w:r w:rsidR="00E72C9E" w:rsidRPr="001027BC">
        <w:rPr>
          <w:rFonts w:ascii="Arial" w:hAnsi="Arial" w:cs="Arial"/>
          <w:sz w:val="28"/>
          <w:szCs w:val="28"/>
          <w:lang w:val="uk-UA"/>
        </w:rPr>
        <w:t>2017 рік</w:t>
      </w:r>
      <w:r w:rsidRPr="001027BC">
        <w:rPr>
          <w:rFonts w:ascii="Arial" w:hAnsi="Arial" w:cs="Arial"/>
          <w:sz w:val="28"/>
          <w:szCs w:val="28"/>
          <w:lang w:val="uk-UA"/>
        </w:rPr>
        <w:t>). Більшість запитів (</w:t>
      </w:r>
      <w:r w:rsidR="00E72C9E" w:rsidRPr="001027BC">
        <w:rPr>
          <w:rFonts w:ascii="Arial" w:hAnsi="Arial" w:cs="Arial"/>
          <w:sz w:val="28"/>
          <w:szCs w:val="28"/>
          <w:lang w:val="uk-UA"/>
        </w:rPr>
        <w:t>60</w:t>
      </w:r>
      <w:r w:rsidRPr="001027BC">
        <w:rPr>
          <w:rFonts w:ascii="Arial" w:hAnsi="Arial" w:cs="Arial"/>
          <w:sz w:val="28"/>
          <w:szCs w:val="28"/>
          <w:lang w:val="uk-UA"/>
        </w:rPr>
        <w:t>) отримано від громадян, активними також були громадські об’єднання  (</w:t>
      </w:r>
      <w:r w:rsidR="00E72C9E" w:rsidRPr="001027BC">
        <w:rPr>
          <w:rFonts w:ascii="Arial" w:hAnsi="Arial" w:cs="Arial"/>
          <w:sz w:val="28"/>
          <w:szCs w:val="28"/>
          <w:lang w:val="uk-UA"/>
        </w:rPr>
        <w:t>8 запитів</w:t>
      </w:r>
      <w:r w:rsidRPr="001027BC">
        <w:rPr>
          <w:rFonts w:ascii="Arial" w:hAnsi="Arial" w:cs="Arial"/>
          <w:sz w:val="28"/>
          <w:szCs w:val="28"/>
          <w:lang w:val="uk-UA"/>
        </w:rPr>
        <w:t>).</w:t>
      </w:r>
    </w:p>
    <w:p w:rsidR="00096F7A" w:rsidRPr="001027BC" w:rsidRDefault="00096F7A" w:rsidP="00096F7A">
      <w:pPr>
        <w:shd w:val="clear" w:color="auto" w:fill="FFFFFF"/>
        <w:spacing w:before="240" w:after="0" w:line="240" w:lineRule="auto"/>
        <w:jc w:val="both"/>
        <w:textAlignment w:val="top"/>
        <w:rPr>
          <w:rFonts w:ascii="Arial" w:eastAsia="Times New Roman" w:hAnsi="Arial" w:cs="Arial"/>
          <w:sz w:val="28"/>
          <w:szCs w:val="28"/>
          <w:lang w:val="uk-UA"/>
        </w:rPr>
      </w:pPr>
      <w:r w:rsidRPr="001027BC">
        <w:rPr>
          <w:rFonts w:ascii="Arial" w:hAnsi="Arial" w:cs="Arial"/>
          <w:sz w:val="28"/>
          <w:szCs w:val="28"/>
          <w:lang w:val="uk-UA"/>
        </w:rPr>
        <w:t xml:space="preserve">       З ДСА України у звітному періоді надійшло </w:t>
      </w:r>
      <w:r w:rsidR="00E72C9E" w:rsidRPr="001027BC">
        <w:rPr>
          <w:rFonts w:ascii="Arial" w:hAnsi="Arial" w:cs="Arial"/>
          <w:sz w:val="28"/>
          <w:szCs w:val="28"/>
          <w:lang w:val="uk-UA"/>
        </w:rPr>
        <w:t>14</w:t>
      </w:r>
      <w:r w:rsidRPr="001027BC">
        <w:rPr>
          <w:rFonts w:ascii="Arial" w:hAnsi="Arial" w:cs="Arial"/>
          <w:sz w:val="28"/>
          <w:szCs w:val="28"/>
          <w:lang w:val="uk-UA"/>
        </w:rPr>
        <w:t xml:space="preserve"> запитів, </w:t>
      </w:r>
      <w:r w:rsidRPr="001027BC">
        <w:rPr>
          <w:rFonts w:ascii="Arial" w:eastAsia="Times New Roman" w:hAnsi="Arial" w:cs="Arial"/>
          <w:sz w:val="28"/>
          <w:szCs w:val="28"/>
          <w:lang w:val="uk-UA"/>
        </w:rPr>
        <w:t>один запит надійшов з Верховного Суду, від представників ЗМІ – 2 запити, 5 запитів надійшло від інших установ.</w:t>
      </w:r>
    </w:p>
    <w:p w:rsidR="00096F7A" w:rsidRPr="001027BC" w:rsidRDefault="00096F7A" w:rsidP="00096F7A">
      <w:pPr>
        <w:shd w:val="clear" w:color="auto" w:fill="FFFFFF"/>
        <w:spacing w:before="240" w:after="0" w:line="240" w:lineRule="auto"/>
        <w:jc w:val="both"/>
        <w:textAlignment w:val="top"/>
        <w:rPr>
          <w:rFonts w:ascii="Arial" w:eastAsia="Times New Roman" w:hAnsi="Arial" w:cs="Arial"/>
          <w:sz w:val="28"/>
          <w:szCs w:val="28"/>
          <w:lang w:val="uk-UA"/>
        </w:rPr>
      </w:pPr>
      <w:r w:rsidRPr="001027BC">
        <w:rPr>
          <w:rFonts w:ascii="Arial" w:hAnsi="Arial" w:cs="Arial"/>
          <w:sz w:val="28"/>
          <w:szCs w:val="28"/>
          <w:lang w:val="uk-UA"/>
        </w:rPr>
        <w:t xml:space="preserve">      У пе</w:t>
      </w:r>
      <w:r w:rsidR="001027BC" w:rsidRPr="001027BC">
        <w:rPr>
          <w:rFonts w:ascii="Arial" w:hAnsi="Arial" w:cs="Arial"/>
          <w:sz w:val="28"/>
          <w:szCs w:val="28"/>
          <w:lang w:val="uk-UA"/>
        </w:rPr>
        <w:t>реважній більшості запити надси</w:t>
      </w:r>
      <w:r w:rsidR="00160B8B" w:rsidRPr="001027BC">
        <w:rPr>
          <w:rFonts w:ascii="Arial" w:hAnsi="Arial" w:cs="Arial"/>
          <w:sz w:val="28"/>
          <w:szCs w:val="28"/>
          <w:lang w:val="uk-UA"/>
        </w:rPr>
        <w:t>лалися</w:t>
      </w:r>
      <w:r w:rsidRPr="001027BC">
        <w:rPr>
          <w:rFonts w:ascii="Arial" w:hAnsi="Arial" w:cs="Arial"/>
          <w:sz w:val="28"/>
          <w:szCs w:val="28"/>
          <w:lang w:val="uk-UA"/>
        </w:rPr>
        <w:t xml:space="preserve"> до суду електронною поштою – </w:t>
      </w:r>
      <w:r w:rsidR="00E72C9E" w:rsidRPr="001027BC">
        <w:rPr>
          <w:rFonts w:ascii="Arial" w:hAnsi="Arial" w:cs="Arial"/>
          <w:sz w:val="28"/>
          <w:szCs w:val="28"/>
          <w:lang w:val="uk-UA"/>
        </w:rPr>
        <w:t>71</w:t>
      </w:r>
      <w:r w:rsidRPr="001027BC">
        <w:rPr>
          <w:rFonts w:ascii="Arial" w:hAnsi="Arial" w:cs="Arial"/>
          <w:sz w:val="28"/>
          <w:szCs w:val="28"/>
          <w:lang w:val="uk-UA"/>
        </w:rPr>
        <w:t xml:space="preserve"> (</w:t>
      </w:r>
      <w:r w:rsidR="00E72C9E" w:rsidRPr="001027BC">
        <w:rPr>
          <w:rFonts w:ascii="Arial" w:hAnsi="Arial" w:cs="Arial"/>
          <w:sz w:val="28"/>
          <w:szCs w:val="28"/>
          <w:lang w:val="uk-UA"/>
        </w:rPr>
        <w:t>80,7%</w:t>
      </w:r>
      <w:r w:rsidR="00663B80" w:rsidRPr="001027BC">
        <w:rPr>
          <w:rFonts w:ascii="Arial" w:hAnsi="Arial" w:cs="Arial"/>
          <w:sz w:val="28"/>
          <w:szCs w:val="28"/>
          <w:lang w:val="uk-UA"/>
        </w:rPr>
        <w:t xml:space="preserve"> від загальної кількості запитів, що надійшли у 2018 році</w:t>
      </w:r>
      <w:r w:rsidR="00E72C9E" w:rsidRPr="001027BC">
        <w:rPr>
          <w:rFonts w:ascii="Arial" w:hAnsi="Arial" w:cs="Arial"/>
          <w:sz w:val="28"/>
          <w:szCs w:val="28"/>
          <w:lang w:val="uk-UA"/>
        </w:rPr>
        <w:t xml:space="preserve">). </w:t>
      </w:r>
      <w:r w:rsidRPr="001027BC">
        <w:rPr>
          <w:rFonts w:ascii="Arial" w:hAnsi="Arial" w:cs="Arial"/>
          <w:sz w:val="28"/>
          <w:szCs w:val="28"/>
          <w:lang w:val="uk-UA"/>
        </w:rPr>
        <w:t xml:space="preserve">Особисто запитувачами було подано </w:t>
      </w:r>
      <w:r w:rsidR="00E72C9E" w:rsidRPr="001027BC">
        <w:rPr>
          <w:rFonts w:ascii="Arial" w:hAnsi="Arial" w:cs="Arial"/>
          <w:sz w:val="28"/>
          <w:szCs w:val="28"/>
          <w:lang w:val="uk-UA"/>
        </w:rPr>
        <w:t>7</w:t>
      </w:r>
      <w:r w:rsidRPr="001027BC">
        <w:rPr>
          <w:rFonts w:ascii="Arial" w:hAnsi="Arial" w:cs="Arial"/>
          <w:sz w:val="28"/>
          <w:szCs w:val="28"/>
          <w:lang w:val="uk-UA"/>
        </w:rPr>
        <w:t xml:space="preserve"> запитів (</w:t>
      </w:r>
      <w:r w:rsidR="00E72C9E" w:rsidRPr="001027BC">
        <w:rPr>
          <w:rFonts w:ascii="Arial" w:hAnsi="Arial" w:cs="Arial"/>
          <w:sz w:val="28"/>
          <w:szCs w:val="28"/>
          <w:lang w:val="uk-UA"/>
        </w:rPr>
        <w:t>7,9</w:t>
      </w:r>
      <w:r w:rsidRPr="001027BC">
        <w:rPr>
          <w:rFonts w:ascii="Arial" w:hAnsi="Arial" w:cs="Arial"/>
          <w:sz w:val="28"/>
          <w:szCs w:val="28"/>
          <w:lang w:val="uk-UA"/>
        </w:rPr>
        <w:t xml:space="preserve">%), </w:t>
      </w:r>
      <w:r w:rsidR="00E72C9E" w:rsidRPr="001027BC">
        <w:rPr>
          <w:rFonts w:ascii="Arial" w:hAnsi="Arial" w:cs="Arial"/>
          <w:sz w:val="28"/>
          <w:szCs w:val="28"/>
          <w:lang w:val="uk-UA"/>
        </w:rPr>
        <w:t>10</w:t>
      </w:r>
      <w:r w:rsidRPr="001027BC">
        <w:rPr>
          <w:rFonts w:ascii="Arial" w:hAnsi="Arial" w:cs="Arial"/>
          <w:sz w:val="28"/>
          <w:szCs w:val="28"/>
          <w:lang w:val="uk-UA"/>
        </w:rPr>
        <w:t xml:space="preserve"> запиті</w:t>
      </w:r>
      <w:r w:rsidR="00E72C9E" w:rsidRPr="001027BC">
        <w:rPr>
          <w:rFonts w:ascii="Arial" w:hAnsi="Arial" w:cs="Arial"/>
          <w:sz w:val="28"/>
          <w:szCs w:val="28"/>
          <w:lang w:val="uk-UA"/>
        </w:rPr>
        <w:t>в надійшло поштовим зв’язком (11,4</w:t>
      </w:r>
      <w:r w:rsidRPr="001027BC">
        <w:rPr>
          <w:rFonts w:ascii="Arial" w:hAnsi="Arial" w:cs="Arial"/>
          <w:sz w:val="28"/>
          <w:szCs w:val="28"/>
          <w:lang w:val="uk-UA"/>
        </w:rPr>
        <w:t>%).</w:t>
      </w:r>
    </w:p>
    <w:p w:rsidR="00096F7A" w:rsidRPr="001027BC" w:rsidRDefault="00096F7A" w:rsidP="00096F7A">
      <w:pPr>
        <w:shd w:val="clear" w:color="auto" w:fill="FFFFFF"/>
        <w:spacing w:before="240" w:after="300" w:line="312" w:lineRule="atLeast"/>
        <w:jc w:val="both"/>
        <w:rPr>
          <w:rFonts w:ascii="Arial" w:hAnsi="Arial" w:cs="Arial"/>
          <w:sz w:val="28"/>
          <w:szCs w:val="28"/>
          <w:lang w:val="uk-UA"/>
        </w:rPr>
      </w:pPr>
      <w:r w:rsidRPr="001027BC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1027BC">
        <w:rPr>
          <w:rFonts w:ascii="Arial" w:eastAsia="Times New Roman" w:hAnsi="Arial" w:cs="Arial"/>
          <w:sz w:val="28"/>
          <w:szCs w:val="28"/>
          <w:lang w:val="uk-UA"/>
        </w:rPr>
        <w:t xml:space="preserve">    </w:t>
      </w:r>
      <w:r w:rsidRPr="001027BC">
        <w:rPr>
          <w:rFonts w:ascii="Arial" w:eastAsia="Times New Roman" w:hAnsi="Arial" w:cs="Arial"/>
          <w:sz w:val="28"/>
          <w:szCs w:val="28"/>
          <w:lang w:val="uk-UA"/>
        </w:rPr>
        <w:tab/>
      </w:r>
      <w:r w:rsidRPr="001027BC">
        <w:rPr>
          <w:rFonts w:ascii="Arial" w:hAnsi="Arial" w:cs="Arial"/>
          <w:color w:val="000000"/>
          <w:sz w:val="28"/>
          <w:szCs w:val="28"/>
          <w:lang w:val="uk-UA"/>
        </w:rPr>
        <w:t>Усі отримані судом запити опрацьовано у встанов</w:t>
      </w:r>
      <w:r w:rsidR="00E72C9E" w:rsidRPr="001027BC">
        <w:rPr>
          <w:rFonts w:ascii="Arial" w:hAnsi="Arial" w:cs="Arial"/>
          <w:color w:val="000000"/>
          <w:sz w:val="28"/>
          <w:szCs w:val="28"/>
          <w:lang w:val="uk-UA"/>
        </w:rPr>
        <w:t>лені законодавством терміни. У шести</w:t>
      </w:r>
      <w:r w:rsidRPr="001027BC">
        <w:rPr>
          <w:rFonts w:ascii="Arial" w:hAnsi="Arial" w:cs="Arial"/>
          <w:color w:val="000000"/>
          <w:sz w:val="28"/>
          <w:szCs w:val="28"/>
          <w:lang w:val="uk-UA"/>
        </w:rPr>
        <w:t xml:space="preserve"> випадках в силу </w:t>
      </w:r>
      <w:r w:rsidRPr="001027BC">
        <w:rPr>
          <w:rFonts w:ascii="Arial" w:hAnsi="Arial" w:cs="Arial"/>
          <w:sz w:val="28"/>
          <w:szCs w:val="28"/>
          <w:lang w:val="uk-UA"/>
        </w:rPr>
        <w:t xml:space="preserve">вимог статей 20 та 22 Закону </w:t>
      </w:r>
      <w:r w:rsidRPr="001027BC">
        <w:rPr>
          <w:rFonts w:ascii="Arial" w:eastAsia="Times New Roman" w:hAnsi="Arial" w:cs="Arial"/>
          <w:sz w:val="28"/>
          <w:szCs w:val="28"/>
          <w:lang w:val="uk-UA"/>
        </w:rPr>
        <w:t xml:space="preserve">№ 2939 строк розгляду запитів </w:t>
      </w:r>
      <w:r w:rsidRPr="001027BC">
        <w:rPr>
          <w:rFonts w:ascii="Arial" w:hAnsi="Arial" w:cs="Arial"/>
          <w:color w:val="000000"/>
          <w:sz w:val="28"/>
          <w:szCs w:val="28"/>
          <w:lang w:val="uk-UA"/>
        </w:rPr>
        <w:t xml:space="preserve">було продовжено/відстрочено, про що запитувачі </w:t>
      </w:r>
      <w:r w:rsidRPr="001027BC">
        <w:rPr>
          <w:rFonts w:ascii="Arial" w:hAnsi="Arial" w:cs="Arial"/>
          <w:sz w:val="28"/>
          <w:szCs w:val="28"/>
          <w:lang w:val="uk-UA"/>
        </w:rPr>
        <w:t>повідомлялися у письмовій формі.</w:t>
      </w:r>
    </w:p>
    <w:p w:rsidR="00096F7A" w:rsidRPr="001027BC" w:rsidRDefault="00096F7A" w:rsidP="00096F7A">
      <w:pPr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1027BC">
        <w:rPr>
          <w:rFonts w:ascii="Arial" w:hAnsi="Arial" w:cs="Arial"/>
          <w:sz w:val="28"/>
          <w:szCs w:val="28"/>
          <w:lang w:val="uk-UA"/>
        </w:rPr>
        <w:t xml:space="preserve">      </w:t>
      </w:r>
      <w:r w:rsidRPr="001027BC">
        <w:rPr>
          <w:rFonts w:ascii="Arial" w:hAnsi="Arial" w:cs="Arial"/>
          <w:sz w:val="28"/>
          <w:szCs w:val="28"/>
          <w:lang w:val="uk-UA"/>
        </w:rPr>
        <w:tab/>
      </w:r>
      <w:r w:rsidR="00E72C9E" w:rsidRPr="001027BC">
        <w:rPr>
          <w:rFonts w:ascii="Arial" w:hAnsi="Arial" w:cs="Arial"/>
          <w:color w:val="000000"/>
          <w:sz w:val="28"/>
          <w:szCs w:val="28"/>
          <w:lang w:val="uk-UA"/>
        </w:rPr>
        <w:t>Шістдесят один запит (69,3</w:t>
      </w:r>
      <w:r w:rsidRPr="001027BC">
        <w:rPr>
          <w:rFonts w:ascii="Arial" w:hAnsi="Arial" w:cs="Arial"/>
          <w:color w:val="000000"/>
          <w:sz w:val="28"/>
          <w:szCs w:val="28"/>
          <w:lang w:val="uk-UA"/>
        </w:rPr>
        <w:t>%) задоволено у повному обсязі із наданням запитуваної інформації. П’ять (</w:t>
      </w:r>
      <w:r w:rsidR="00E72C9E" w:rsidRPr="001027BC">
        <w:rPr>
          <w:rFonts w:ascii="Arial" w:hAnsi="Arial" w:cs="Arial"/>
          <w:color w:val="000000"/>
          <w:sz w:val="28"/>
          <w:szCs w:val="28"/>
          <w:lang w:val="uk-UA"/>
        </w:rPr>
        <w:t>5,7</w:t>
      </w:r>
      <w:r w:rsidRPr="001027BC">
        <w:rPr>
          <w:rFonts w:ascii="Arial" w:hAnsi="Arial" w:cs="Arial"/>
          <w:color w:val="000000"/>
          <w:sz w:val="28"/>
          <w:szCs w:val="28"/>
          <w:lang w:val="uk-UA"/>
        </w:rPr>
        <w:t xml:space="preserve">%) запитів було задоволено частково, оскільки стосувалися надання, серед іншого, інформації з обмеженим доступом </w:t>
      </w:r>
      <w:r w:rsidRPr="001027BC">
        <w:rPr>
          <w:rFonts w:ascii="Arial" w:hAnsi="Arial" w:cs="Arial"/>
          <w:sz w:val="28"/>
          <w:szCs w:val="28"/>
          <w:lang w:val="uk-UA"/>
        </w:rPr>
        <w:t>(конфіденційна інформація).</w:t>
      </w:r>
      <w:r w:rsidRPr="001027BC">
        <w:rPr>
          <w:rFonts w:ascii="Arial" w:hAnsi="Arial" w:cs="Arial"/>
          <w:color w:val="000000"/>
          <w:sz w:val="28"/>
          <w:szCs w:val="28"/>
          <w:lang w:val="uk-UA"/>
        </w:rPr>
        <w:t xml:space="preserve"> </w:t>
      </w:r>
    </w:p>
    <w:p w:rsidR="00096F7A" w:rsidRPr="001027BC" w:rsidRDefault="00E72C9E" w:rsidP="00E72C9E">
      <w:pPr>
        <w:shd w:val="clear" w:color="auto" w:fill="FFFFFF"/>
        <w:spacing w:before="120" w:line="312" w:lineRule="atLeast"/>
        <w:jc w:val="both"/>
        <w:rPr>
          <w:rFonts w:ascii="Arial" w:hAnsi="Arial" w:cs="Arial"/>
          <w:sz w:val="28"/>
          <w:szCs w:val="28"/>
          <w:lang w:val="uk-UA"/>
        </w:rPr>
      </w:pPr>
      <w:r w:rsidRPr="001027BC">
        <w:rPr>
          <w:rFonts w:ascii="Arial" w:eastAsia="Times New Roman" w:hAnsi="Arial" w:cs="Arial"/>
          <w:color w:val="555577"/>
          <w:sz w:val="28"/>
          <w:szCs w:val="28"/>
          <w:lang w:val="uk-UA"/>
        </w:rPr>
        <w:t xml:space="preserve">     </w:t>
      </w:r>
      <w:r w:rsidR="00096F7A" w:rsidRPr="001027BC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 </w:t>
      </w:r>
      <w:r w:rsidR="00096F7A" w:rsidRPr="001027BC">
        <w:rPr>
          <w:rFonts w:ascii="Arial" w:eastAsia="Times New Roman" w:hAnsi="Arial" w:cs="Arial"/>
          <w:color w:val="000000"/>
          <w:sz w:val="28"/>
          <w:szCs w:val="28"/>
          <w:lang w:val="uk-UA"/>
        </w:rPr>
        <w:tab/>
        <w:t xml:space="preserve">У задоволенні  </w:t>
      </w:r>
      <w:r w:rsidRPr="001027BC">
        <w:rPr>
          <w:rFonts w:ascii="Arial" w:eastAsia="Times New Roman" w:hAnsi="Arial" w:cs="Arial"/>
          <w:color w:val="000000"/>
          <w:sz w:val="28"/>
          <w:szCs w:val="28"/>
          <w:lang w:val="uk-UA"/>
        </w:rPr>
        <w:t>22</w:t>
      </w:r>
      <w:r w:rsidR="00096F7A" w:rsidRPr="001027BC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запитів  (</w:t>
      </w:r>
      <w:r w:rsidRPr="001027BC">
        <w:rPr>
          <w:rFonts w:ascii="Arial" w:eastAsia="Times New Roman" w:hAnsi="Arial" w:cs="Arial"/>
          <w:color w:val="000000"/>
          <w:sz w:val="28"/>
          <w:szCs w:val="28"/>
          <w:lang w:val="uk-UA"/>
        </w:rPr>
        <w:t>25</w:t>
      </w:r>
      <w:r w:rsidR="00096F7A" w:rsidRPr="001027BC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%) згідно пункту 1 частини 1 статті 22 Закону </w:t>
      </w:r>
      <w:r w:rsidR="00096F7A" w:rsidRPr="001027BC">
        <w:rPr>
          <w:rFonts w:ascii="Arial" w:eastAsia="Times New Roman" w:hAnsi="Arial" w:cs="Arial"/>
          <w:sz w:val="28"/>
          <w:szCs w:val="28"/>
          <w:lang w:val="uk-UA"/>
        </w:rPr>
        <w:t>№ 2939</w:t>
      </w:r>
      <w:r w:rsidR="00096F7A" w:rsidRPr="001027BC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було відмовлено, оскільки апеляційний суд відповідно до його компетенції, передбаченої законодавством, не володіє інформацією, щодо якої зроблено запити. </w:t>
      </w:r>
      <w:r w:rsidR="00096F7A" w:rsidRPr="001027BC">
        <w:rPr>
          <w:rFonts w:ascii="Arial" w:eastAsia="Times New Roman" w:hAnsi="Arial" w:cs="Arial"/>
          <w:sz w:val="28"/>
          <w:szCs w:val="28"/>
          <w:lang w:val="uk-UA"/>
        </w:rPr>
        <w:t>На запити, що були подані з посиланням на Закон № 2939, проте не належали до сфери правовідносин, що регулюються зазначеним Законом, надано відповідні роз’яснення з урахуванням норм законодавства України.</w:t>
      </w:r>
      <w:r w:rsidR="00096F7A" w:rsidRPr="001027BC">
        <w:rPr>
          <w:rFonts w:ascii="Arial" w:eastAsia="Times New Roman" w:hAnsi="Arial" w:cs="Arial"/>
          <w:color w:val="555577"/>
          <w:sz w:val="28"/>
          <w:szCs w:val="28"/>
          <w:lang w:val="uk-UA"/>
        </w:rPr>
        <w:t xml:space="preserve"> </w:t>
      </w:r>
    </w:p>
    <w:p w:rsidR="00096F7A" w:rsidRPr="001027BC" w:rsidRDefault="00096F7A" w:rsidP="00096F7A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1027BC">
        <w:rPr>
          <w:rFonts w:ascii="Arial" w:eastAsia="Times New Roman" w:hAnsi="Arial" w:cs="Arial"/>
          <w:sz w:val="28"/>
          <w:szCs w:val="28"/>
          <w:lang w:val="uk-UA"/>
        </w:rPr>
        <w:t xml:space="preserve">      </w:t>
      </w:r>
      <w:r w:rsidRPr="001027BC">
        <w:rPr>
          <w:rFonts w:ascii="Arial" w:eastAsia="Times New Roman" w:hAnsi="Arial" w:cs="Arial"/>
          <w:sz w:val="28"/>
          <w:szCs w:val="28"/>
          <w:lang w:val="uk-UA"/>
        </w:rPr>
        <w:tab/>
        <w:t xml:space="preserve">На виконання частини 4 статті 22 Закону №2939 запитувачам інформації надавалися роз’яснення, що рішення, дії чи бездіяльність розпорядників інформації можуть бути оскаржені до керівника розпорядника, вищого органу або суду відповідно до Кодексу адміністративного судочинства України.   </w:t>
      </w:r>
    </w:p>
    <w:p w:rsidR="00096F7A" w:rsidRPr="001027BC" w:rsidRDefault="00E72C9E" w:rsidP="00096F7A">
      <w:pPr>
        <w:shd w:val="clear" w:color="auto" w:fill="FFFFFF"/>
        <w:spacing w:before="240" w:after="75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1027BC">
        <w:rPr>
          <w:rFonts w:ascii="Arial" w:eastAsia="Times New Roman" w:hAnsi="Arial" w:cs="Arial"/>
          <w:sz w:val="28"/>
          <w:szCs w:val="28"/>
          <w:lang w:val="uk-UA"/>
        </w:rPr>
        <w:lastRenderedPageBreak/>
        <w:t xml:space="preserve">      </w:t>
      </w:r>
      <w:r w:rsidRPr="001027BC">
        <w:rPr>
          <w:rFonts w:ascii="Arial" w:eastAsia="Times New Roman" w:hAnsi="Arial" w:cs="Arial"/>
          <w:sz w:val="28"/>
          <w:szCs w:val="28"/>
          <w:lang w:val="uk-UA"/>
        </w:rPr>
        <w:tab/>
        <w:t xml:space="preserve">Протягом </w:t>
      </w:r>
      <w:r w:rsidR="00096F7A" w:rsidRPr="001027BC">
        <w:rPr>
          <w:rFonts w:ascii="Arial" w:eastAsia="Times New Roman" w:hAnsi="Arial" w:cs="Arial"/>
          <w:sz w:val="28"/>
          <w:szCs w:val="28"/>
          <w:lang w:val="uk-UA"/>
        </w:rPr>
        <w:t>2018 року оскарження рішень, дій чи бездіяльності Апеляційного суду Вінницької області як розпорядника публічної інформації не встановлено.</w:t>
      </w:r>
    </w:p>
    <w:p w:rsidR="00B23B70" w:rsidRPr="001027BC" w:rsidRDefault="00B23B70" w:rsidP="00096F7A">
      <w:pPr>
        <w:spacing w:before="240" w:after="0"/>
        <w:ind w:right="283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:rsidR="00096F7A" w:rsidRPr="001027BC" w:rsidRDefault="00ED03C8" w:rsidP="00096F7A">
      <w:pPr>
        <w:spacing w:before="240" w:after="0"/>
        <w:ind w:right="283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1027BC">
        <w:rPr>
          <w:rFonts w:ascii="Arial" w:eastAsia="Times New Roman" w:hAnsi="Arial" w:cs="Arial"/>
          <w:sz w:val="28"/>
          <w:szCs w:val="28"/>
          <w:lang w:val="uk-UA"/>
        </w:rPr>
        <w:t>14.01.2019</w:t>
      </w:r>
    </w:p>
    <w:p w:rsidR="00096F7A" w:rsidRPr="001027BC" w:rsidRDefault="00096F7A" w:rsidP="00096F7A">
      <w:pPr>
        <w:spacing w:after="0" w:line="240" w:lineRule="auto"/>
        <w:ind w:right="283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</w:p>
    <w:p w:rsidR="00096F7A" w:rsidRPr="001027BC" w:rsidRDefault="00ED03C8" w:rsidP="00096F7A">
      <w:pPr>
        <w:spacing w:after="0" w:line="240" w:lineRule="auto"/>
        <w:ind w:right="283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1027BC">
        <w:rPr>
          <w:rFonts w:ascii="Arial" w:eastAsia="Times New Roman" w:hAnsi="Arial" w:cs="Arial"/>
          <w:b/>
          <w:sz w:val="28"/>
          <w:szCs w:val="28"/>
          <w:lang w:val="uk-UA"/>
        </w:rPr>
        <w:t>Начальник</w:t>
      </w:r>
      <w:r w:rsidR="00096F7A" w:rsidRPr="001027BC">
        <w:rPr>
          <w:rFonts w:ascii="Arial" w:eastAsia="Times New Roman" w:hAnsi="Arial" w:cs="Arial"/>
          <w:b/>
          <w:sz w:val="28"/>
          <w:szCs w:val="28"/>
          <w:lang w:val="uk-UA"/>
        </w:rPr>
        <w:t xml:space="preserve"> відділу діловодства та </w:t>
      </w:r>
    </w:p>
    <w:p w:rsidR="00096F7A" w:rsidRPr="001027BC" w:rsidRDefault="00096F7A" w:rsidP="00096F7A">
      <w:pPr>
        <w:tabs>
          <w:tab w:val="left" w:pos="6630"/>
        </w:tabs>
        <w:spacing w:after="0" w:line="240" w:lineRule="auto"/>
        <w:ind w:right="283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1027BC">
        <w:rPr>
          <w:rFonts w:ascii="Arial" w:eastAsia="Times New Roman" w:hAnsi="Arial" w:cs="Arial"/>
          <w:b/>
          <w:sz w:val="28"/>
          <w:szCs w:val="28"/>
          <w:lang w:val="uk-UA"/>
        </w:rPr>
        <w:t xml:space="preserve">обліку звернень </w:t>
      </w:r>
      <w:r w:rsidR="00ED03C8" w:rsidRPr="001027BC">
        <w:rPr>
          <w:rFonts w:ascii="Arial" w:eastAsia="Times New Roman" w:hAnsi="Arial" w:cs="Arial"/>
          <w:b/>
          <w:sz w:val="28"/>
          <w:szCs w:val="28"/>
          <w:lang w:val="uk-UA"/>
        </w:rPr>
        <w:t xml:space="preserve">громадян - канцелярії      </w:t>
      </w:r>
      <w:r w:rsidR="00ED03C8" w:rsidRPr="001027BC">
        <w:rPr>
          <w:rFonts w:ascii="Arial" w:eastAsia="Times New Roman" w:hAnsi="Arial" w:cs="Arial"/>
          <w:b/>
          <w:sz w:val="28"/>
          <w:szCs w:val="28"/>
          <w:lang w:val="uk-UA"/>
        </w:rPr>
        <w:tab/>
        <w:t xml:space="preserve"> А.М. Островська</w:t>
      </w:r>
    </w:p>
    <w:p w:rsidR="00096F7A" w:rsidRPr="001027BC" w:rsidRDefault="00096F7A" w:rsidP="00096F7A">
      <w:pPr>
        <w:shd w:val="clear" w:color="auto" w:fill="FFFFFF"/>
        <w:spacing w:after="300" w:line="312" w:lineRule="atLeast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1027BC">
        <w:rPr>
          <w:rFonts w:ascii="Arial" w:eastAsia="Times New Roman" w:hAnsi="Arial" w:cs="Arial"/>
          <w:b/>
          <w:sz w:val="28"/>
          <w:szCs w:val="28"/>
          <w:lang w:val="uk-UA"/>
        </w:rPr>
        <w:t xml:space="preserve">   </w:t>
      </w:r>
    </w:p>
    <w:p w:rsidR="00096F7A" w:rsidRPr="001027BC" w:rsidRDefault="00096F7A" w:rsidP="00096F7A">
      <w:pPr>
        <w:spacing w:line="240" w:lineRule="auto"/>
        <w:rPr>
          <w:rFonts w:ascii="Arial" w:hAnsi="Arial" w:cs="Arial"/>
          <w:sz w:val="28"/>
          <w:szCs w:val="28"/>
          <w:lang w:val="uk-UA"/>
        </w:rPr>
      </w:pPr>
    </w:p>
    <w:p w:rsidR="00CF63F0" w:rsidRPr="001027BC" w:rsidRDefault="00CF63F0" w:rsidP="00096F7A">
      <w:pPr>
        <w:shd w:val="clear" w:color="auto" w:fill="FFFFFF"/>
        <w:spacing w:after="0" w:line="360" w:lineRule="auto"/>
        <w:jc w:val="center"/>
        <w:textAlignment w:val="top"/>
        <w:rPr>
          <w:rFonts w:ascii="Arial" w:hAnsi="Arial" w:cs="Arial"/>
          <w:sz w:val="28"/>
          <w:szCs w:val="28"/>
          <w:lang w:val="uk-UA"/>
        </w:rPr>
      </w:pPr>
    </w:p>
    <w:sectPr w:rsidR="00CF63F0" w:rsidRPr="001027BC" w:rsidSect="00596D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2A"/>
    <w:rsid w:val="00007709"/>
    <w:rsid w:val="00071A2C"/>
    <w:rsid w:val="0007326F"/>
    <w:rsid w:val="00096F7A"/>
    <w:rsid w:val="000C3708"/>
    <w:rsid w:val="001027BC"/>
    <w:rsid w:val="00160B8B"/>
    <w:rsid w:val="002468D8"/>
    <w:rsid w:val="00267663"/>
    <w:rsid w:val="002C1E98"/>
    <w:rsid w:val="00311A19"/>
    <w:rsid w:val="0032507A"/>
    <w:rsid w:val="00433C90"/>
    <w:rsid w:val="00515419"/>
    <w:rsid w:val="00520FFE"/>
    <w:rsid w:val="00564950"/>
    <w:rsid w:val="00596D30"/>
    <w:rsid w:val="00663B80"/>
    <w:rsid w:val="0077293D"/>
    <w:rsid w:val="00772B99"/>
    <w:rsid w:val="00A95241"/>
    <w:rsid w:val="00AB730F"/>
    <w:rsid w:val="00B23B70"/>
    <w:rsid w:val="00B26FDC"/>
    <w:rsid w:val="00C9252A"/>
    <w:rsid w:val="00CF63F0"/>
    <w:rsid w:val="00E72C9E"/>
    <w:rsid w:val="00ED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66C95"/>
  <w15:docId w15:val="{6D0F3F3D-C78C-4973-BE39-0C2563A1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93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5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9252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A95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B730F"/>
  </w:style>
  <w:style w:type="character" w:styleId="a4">
    <w:name w:val="Emphasis"/>
    <w:basedOn w:val="a0"/>
    <w:uiPriority w:val="20"/>
    <w:qFormat/>
    <w:rsid w:val="00AB730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9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96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6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Чорна-Гаража</cp:lastModifiedBy>
  <cp:revision>3</cp:revision>
  <cp:lastPrinted>2019-01-15T09:41:00Z</cp:lastPrinted>
  <dcterms:created xsi:type="dcterms:W3CDTF">2019-01-15T09:41:00Z</dcterms:created>
  <dcterms:modified xsi:type="dcterms:W3CDTF">2019-01-15T11:47:00Z</dcterms:modified>
</cp:coreProperties>
</file>