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5BAF" w:rsidRPr="004B7365" w:rsidRDefault="00F0528D" w:rsidP="004A570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1A1FAF" w:rsidRPr="004B7365">
        <w:rPr>
          <w:rFonts w:ascii="Times New Roman" w:eastAsia="Times New Roman" w:hAnsi="Times New Roman" w:cs="Times New Roman"/>
          <w:sz w:val="28"/>
          <w:szCs w:val="28"/>
          <w:lang w:val="uk-UA"/>
        </w:rPr>
        <w:t>Зразок заяви</w:t>
      </w:r>
      <w:r w:rsidR="003B14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Додаток №1</w:t>
      </w:r>
    </w:p>
    <w:p w:rsidR="003C5BAF" w:rsidRPr="002D4CE5" w:rsidRDefault="003C5BAF" w:rsidP="003C5B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56FED" w:rsidRPr="004B7365" w:rsidRDefault="00B56FED" w:rsidP="002D4CE5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</w:t>
      </w:r>
      <w:r w:rsidR="002D4CE5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proofErr w:type="spellStart"/>
      <w:r w:rsidRPr="004B7365">
        <w:rPr>
          <w:rFonts w:ascii="Times New Roman" w:hAnsi="Times New Roman" w:cs="Times New Roman"/>
          <w:sz w:val="28"/>
          <w:szCs w:val="28"/>
          <w:lang w:val="ru-RU"/>
        </w:rPr>
        <w:t>Голові</w:t>
      </w:r>
      <w:proofErr w:type="spellEnd"/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B7365">
        <w:rPr>
          <w:rFonts w:ascii="Times New Roman" w:hAnsi="Times New Roman" w:cs="Times New Roman"/>
          <w:sz w:val="28"/>
          <w:szCs w:val="28"/>
          <w:lang w:val="ru-RU"/>
        </w:rPr>
        <w:t>Апеляційного</w:t>
      </w:r>
      <w:proofErr w:type="spellEnd"/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суду             </w:t>
      </w:r>
    </w:p>
    <w:p w:rsidR="00B56FED" w:rsidRPr="004B7365" w:rsidRDefault="00B56FED" w:rsidP="002D4CE5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</w:t>
      </w:r>
    </w:p>
    <w:p w:rsidR="00B56FED" w:rsidRPr="004B7365" w:rsidRDefault="00B56FED" w:rsidP="002D4CE5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</w:t>
      </w:r>
      <w:proofErr w:type="spellStart"/>
      <w:r w:rsidRPr="004B7365">
        <w:rPr>
          <w:rFonts w:ascii="Times New Roman" w:hAnsi="Times New Roman" w:cs="Times New Roman"/>
          <w:sz w:val="28"/>
          <w:szCs w:val="28"/>
          <w:lang w:val="ru-RU"/>
        </w:rPr>
        <w:t>Донецької</w:t>
      </w:r>
      <w:proofErr w:type="spellEnd"/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B7365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</w:p>
    <w:p w:rsidR="00B56FED" w:rsidRPr="004B7365" w:rsidRDefault="00B56FED" w:rsidP="002D4CE5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</w:t>
      </w:r>
    </w:p>
    <w:p w:rsidR="00B56FED" w:rsidRPr="004B7365" w:rsidRDefault="00B56FED" w:rsidP="002D4CE5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</w:t>
      </w:r>
      <w:proofErr w:type="spellStart"/>
      <w:r w:rsidRPr="004B7365">
        <w:rPr>
          <w:rFonts w:ascii="Times New Roman" w:hAnsi="Times New Roman" w:cs="Times New Roman"/>
          <w:sz w:val="28"/>
          <w:szCs w:val="28"/>
          <w:lang w:val="ru-RU"/>
        </w:rPr>
        <w:t>Лісовому</w:t>
      </w:r>
      <w:proofErr w:type="spellEnd"/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О.О.</w:t>
      </w:r>
    </w:p>
    <w:p w:rsidR="00B56FED" w:rsidRPr="004B7365" w:rsidRDefault="00B56FED" w:rsidP="002D4CE5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</w:t>
      </w:r>
    </w:p>
    <w:p w:rsidR="00B56FED" w:rsidRPr="004B7365" w:rsidRDefault="00B56FED" w:rsidP="002D4CE5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</w:t>
      </w:r>
      <w:r w:rsidR="002D4CE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</w:t>
      </w:r>
      <w:r w:rsidRPr="004B7365">
        <w:rPr>
          <w:rFonts w:ascii="Times New Roman" w:hAnsi="Times New Roman" w:cs="Times New Roman"/>
          <w:sz w:val="28"/>
          <w:szCs w:val="28"/>
          <w:lang w:val="ru-RU"/>
        </w:rPr>
        <w:t>П І Б</w:t>
      </w:r>
    </w:p>
    <w:p w:rsidR="00B56FED" w:rsidRPr="004B7365" w:rsidRDefault="00B56FED" w:rsidP="002D4CE5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</w:t>
      </w:r>
    </w:p>
    <w:p w:rsidR="00B56FED" w:rsidRPr="004B7365" w:rsidRDefault="00B56FED" w:rsidP="002D4CE5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</w:t>
      </w:r>
      <w:proofErr w:type="spellStart"/>
      <w:r w:rsidRPr="004B7365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B7365">
        <w:rPr>
          <w:rFonts w:ascii="Times New Roman" w:hAnsi="Times New Roman" w:cs="Times New Roman"/>
          <w:sz w:val="28"/>
          <w:szCs w:val="28"/>
          <w:lang w:val="ru-RU"/>
        </w:rPr>
        <w:t>мешкає</w:t>
      </w:r>
      <w:proofErr w:type="spellEnd"/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4B7365">
        <w:rPr>
          <w:rFonts w:ascii="Times New Roman" w:hAnsi="Times New Roman" w:cs="Times New Roman"/>
          <w:sz w:val="28"/>
          <w:szCs w:val="28"/>
          <w:lang w:val="ru-RU"/>
        </w:rPr>
        <w:t>адресою</w:t>
      </w:r>
      <w:proofErr w:type="spellEnd"/>
      <w:r w:rsidRPr="004B7365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4B7365">
        <w:rPr>
          <w:rFonts w:ascii="Times New Roman" w:hAnsi="Times New Roman" w:cs="Times New Roman"/>
          <w:sz w:val="28"/>
          <w:szCs w:val="28"/>
          <w:lang w:val="ru-RU"/>
        </w:rPr>
        <w:br/>
        <w:t xml:space="preserve">                                                                                                              </w:t>
      </w:r>
    </w:p>
    <w:p w:rsidR="00B56FED" w:rsidRPr="004B7365" w:rsidRDefault="00B56FED" w:rsidP="002D4CE5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</w:t>
      </w:r>
      <w:r w:rsidR="001A1FAF"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D4CE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м.__________, </w:t>
      </w:r>
      <w:proofErr w:type="spellStart"/>
      <w:proofErr w:type="gramStart"/>
      <w:r w:rsidRPr="004B7365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4B7365">
        <w:rPr>
          <w:rFonts w:ascii="Times New Roman" w:hAnsi="Times New Roman" w:cs="Times New Roman"/>
          <w:sz w:val="28"/>
          <w:szCs w:val="28"/>
          <w:lang w:val="ru-RU"/>
        </w:rPr>
        <w:t>._</w:t>
      </w:r>
      <w:proofErr w:type="gramEnd"/>
      <w:r w:rsidRPr="004B7365">
        <w:rPr>
          <w:rFonts w:ascii="Times New Roman" w:hAnsi="Times New Roman" w:cs="Times New Roman"/>
          <w:sz w:val="28"/>
          <w:szCs w:val="28"/>
          <w:lang w:val="ru-RU"/>
        </w:rPr>
        <w:t>_______</w:t>
      </w:r>
    </w:p>
    <w:p w:rsidR="00B56FED" w:rsidRPr="004B7365" w:rsidRDefault="00B56FED" w:rsidP="002D4CE5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</w:t>
      </w:r>
    </w:p>
    <w:p w:rsidR="00B56FED" w:rsidRPr="004B7365" w:rsidRDefault="00B56FED" w:rsidP="002D4CE5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</w:t>
      </w:r>
      <w:r w:rsidR="001A1FAF"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4B7365">
        <w:rPr>
          <w:rFonts w:ascii="Times New Roman" w:hAnsi="Times New Roman" w:cs="Times New Roman"/>
          <w:sz w:val="28"/>
          <w:szCs w:val="28"/>
          <w:lang w:val="ru-RU"/>
        </w:rPr>
        <w:t>буд</w:t>
      </w:r>
      <w:proofErr w:type="spellEnd"/>
      <w:r w:rsidRPr="004B7365">
        <w:rPr>
          <w:rFonts w:ascii="Times New Roman" w:hAnsi="Times New Roman" w:cs="Times New Roman"/>
          <w:sz w:val="28"/>
          <w:szCs w:val="28"/>
          <w:lang w:val="ru-RU"/>
        </w:rPr>
        <w:t>.____кв._____</w:t>
      </w:r>
    </w:p>
    <w:p w:rsidR="00B56FED" w:rsidRPr="004B7365" w:rsidRDefault="00B56FED" w:rsidP="002D4CE5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</w:t>
      </w:r>
    </w:p>
    <w:p w:rsidR="00B56FED" w:rsidRPr="004B7365" w:rsidRDefault="00B56FED" w:rsidP="002D4CE5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</w:t>
      </w:r>
      <w:r w:rsidR="001A1FAF"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2D4CE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4B7365">
        <w:rPr>
          <w:rFonts w:ascii="Times New Roman" w:hAnsi="Times New Roman" w:cs="Times New Roman"/>
          <w:sz w:val="28"/>
          <w:szCs w:val="28"/>
          <w:lang w:val="ru-RU"/>
        </w:rPr>
        <w:t>тел.</w:t>
      </w:r>
    </w:p>
    <w:p w:rsidR="00B56FED" w:rsidRPr="004B7365" w:rsidRDefault="00B56FED" w:rsidP="002D4CE5">
      <w:pPr>
        <w:spacing w:line="192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56FED" w:rsidRPr="004B7365" w:rsidRDefault="00B56FED" w:rsidP="00B56FE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B7365">
        <w:rPr>
          <w:rFonts w:ascii="Times New Roman" w:hAnsi="Times New Roman" w:cs="Times New Roman"/>
          <w:sz w:val="28"/>
          <w:szCs w:val="28"/>
          <w:lang w:val="ru-RU"/>
        </w:rPr>
        <w:t>ЗАЯВА</w:t>
      </w:r>
    </w:p>
    <w:p w:rsidR="00B56FED" w:rsidRPr="004B7365" w:rsidRDefault="00B56FED" w:rsidP="00B56FE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56FED" w:rsidRPr="004B7365" w:rsidRDefault="00B56FED" w:rsidP="00B56FE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Прошу Вас </w:t>
      </w:r>
      <w:proofErr w:type="spellStart"/>
      <w:r w:rsidRPr="004B7365">
        <w:rPr>
          <w:rFonts w:ascii="Times New Roman" w:hAnsi="Times New Roman" w:cs="Times New Roman"/>
          <w:sz w:val="28"/>
          <w:szCs w:val="28"/>
          <w:lang w:val="ru-RU"/>
        </w:rPr>
        <w:t>надати</w:t>
      </w:r>
      <w:proofErr w:type="spellEnd"/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B7365">
        <w:rPr>
          <w:rFonts w:ascii="Times New Roman" w:hAnsi="Times New Roman" w:cs="Times New Roman"/>
          <w:sz w:val="28"/>
          <w:szCs w:val="28"/>
          <w:lang w:val="ru-RU"/>
        </w:rPr>
        <w:t>подання</w:t>
      </w:r>
      <w:proofErr w:type="spellEnd"/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4B7365">
        <w:rPr>
          <w:rFonts w:ascii="Times New Roman" w:hAnsi="Times New Roman" w:cs="Times New Roman"/>
          <w:sz w:val="28"/>
          <w:szCs w:val="28"/>
          <w:lang w:val="ru-RU"/>
        </w:rPr>
        <w:t>повернення</w:t>
      </w:r>
      <w:proofErr w:type="spellEnd"/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B7365">
        <w:rPr>
          <w:rFonts w:ascii="Times New Roman" w:hAnsi="Times New Roman" w:cs="Times New Roman"/>
          <w:sz w:val="28"/>
          <w:szCs w:val="28"/>
          <w:lang w:val="ru-RU"/>
        </w:rPr>
        <w:t>помилково</w:t>
      </w:r>
      <w:proofErr w:type="spellEnd"/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B7365">
        <w:rPr>
          <w:rFonts w:ascii="Times New Roman" w:hAnsi="Times New Roman" w:cs="Times New Roman"/>
          <w:sz w:val="28"/>
          <w:szCs w:val="28"/>
          <w:lang w:val="ru-RU"/>
        </w:rPr>
        <w:t>сплаченого</w:t>
      </w:r>
      <w:proofErr w:type="spellEnd"/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судового </w:t>
      </w:r>
      <w:proofErr w:type="spellStart"/>
      <w:r w:rsidRPr="004B7365">
        <w:rPr>
          <w:rFonts w:ascii="Times New Roman" w:hAnsi="Times New Roman" w:cs="Times New Roman"/>
          <w:sz w:val="28"/>
          <w:szCs w:val="28"/>
          <w:lang w:val="ru-RU"/>
        </w:rPr>
        <w:t>збору</w:t>
      </w:r>
      <w:proofErr w:type="spellEnd"/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4B7365">
        <w:rPr>
          <w:rFonts w:ascii="Times New Roman" w:hAnsi="Times New Roman" w:cs="Times New Roman"/>
          <w:sz w:val="28"/>
          <w:szCs w:val="28"/>
          <w:lang w:val="ru-RU"/>
        </w:rPr>
        <w:t>сумі</w:t>
      </w:r>
      <w:proofErr w:type="spellEnd"/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_____________, </w:t>
      </w:r>
      <w:proofErr w:type="spellStart"/>
      <w:r w:rsidRPr="004B7365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B7365">
        <w:rPr>
          <w:rFonts w:ascii="Times New Roman" w:hAnsi="Times New Roman" w:cs="Times New Roman"/>
          <w:sz w:val="28"/>
          <w:szCs w:val="28"/>
          <w:lang w:val="ru-RU"/>
        </w:rPr>
        <w:t>було</w:t>
      </w:r>
      <w:proofErr w:type="spellEnd"/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B7365">
        <w:rPr>
          <w:rFonts w:ascii="Times New Roman" w:hAnsi="Times New Roman" w:cs="Times New Roman"/>
          <w:sz w:val="28"/>
          <w:szCs w:val="28"/>
          <w:lang w:val="ru-RU"/>
        </w:rPr>
        <w:t>сплачено</w:t>
      </w:r>
      <w:proofErr w:type="spellEnd"/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gramStart"/>
      <w:r w:rsidRPr="004B7365">
        <w:rPr>
          <w:rFonts w:ascii="Times New Roman" w:hAnsi="Times New Roman" w:cs="Times New Roman"/>
          <w:sz w:val="28"/>
          <w:szCs w:val="28"/>
          <w:u w:val="single"/>
          <w:lang w:val="ru-RU"/>
        </w:rPr>
        <w:t>дата</w:t>
      </w:r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)  </w:t>
      </w:r>
      <w:proofErr w:type="spellStart"/>
      <w:r w:rsidRPr="004B7365">
        <w:rPr>
          <w:rFonts w:ascii="Times New Roman" w:hAnsi="Times New Roman" w:cs="Times New Roman"/>
          <w:sz w:val="28"/>
          <w:szCs w:val="28"/>
          <w:lang w:val="ru-RU"/>
        </w:rPr>
        <w:t>згідно</w:t>
      </w:r>
      <w:proofErr w:type="spellEnd"/>
      <w:proofErr w:type="gramEnd"/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B1080">
        <w:rPr>
          <w:rFonts w:ascii="Times New Roman" w:hAnsi="Times New Roman" w:cs="Times New Roman"/>
          <w:sz w:val="28"/>
          <w:szCs w:val="28"/>
          <w:lang w:val="ru-RU"/>
        </w:rPr>
        <w:t xml:space="preserve">з </w:t>
      </w:r>
      <w:proofErr w:type="spellStart"/>
      <w:r w:rsidRPr="004B7365">
        <w:rPr>
          <w:rFonts w:ascii="Times New Roman" w:hAnsi="Times New Roman" w:cs="Times New Roman"/>
          <w:sz w:val="28"/>
          <w:szCs w:val="28"/>
          <w:lang w:val="ru-RU"/>
        </w:rPr>
        <w:t>квитанці</w:t>
      </w:r>
      <w:r w:rsidR="007B1080">
        <w:rPr>
          <w:rFonts w:ascii="Times New Roman" w:hAnsi="Times New Roman" w:cs="Times New Roman"/>
          <w:sz w:val="28"/>
          <w:szCs w:val="28"/>
          <w:lang w:val="ru-RU"/>
        </w:rPr>
        <w:t>єю</w:t>
      </w:r>
      <w:proofErr w:type="spellEnd"/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№_________ (</w:t>
      </w:r>
      <w:proofErr w:type="spellStart"/>
      <w:r w:rsidRPr="004B7365">
        <w:rPr>
          <w:rFonts w:ascii="Times New Roman" w:hAnsi="Times New Roman" w:cs="Times New Roman"/>
          <w:sz w:val="28"/>
          <w:szCs w:val="28"/>
          <w:lang w:val="ru-RU"/>
        </w:rPr>
        <w:t>копія</w:t>
      </w:r>
      <w:proofErr w:type="spellEnd"/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B7365">
        <w:rPr>
          <w:rFonts w:ascii="Times New Roman" w:hAnsi="Times New Roman" w:cs="Times New Roman"/>
          <w:sz w:val="28"/>
          <w:szCs w:val="28"/>
          <w:lang w:val="ru-RU"/>
        </w:rPr>
        <w:t>квитанції</w:t>
      </w:r>
      <w:proofErr w:type="spellEnd"/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B7365">
        <w:rPr>
          <w:rFonts w:ascii="Times New Roman" w:hAnsi="Times New Roman" w:cs="Times New Roman"/>
          <w:sz w:val="28"/>
          <w:szCs w:val="28"/>
          <w:lang w:val="ru-RU"/>
        </w:rPr>
        <w:t>додається</w:t>
      </w:r>
      <w:proofErr w:type="spellEnd"/>
      <w:r w:rsidRPr="004B7365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B56FED" w:rsidRPr="004B7365" w:rsidRDefault="00B56FED" w:rsidP="00B56FE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56FED" w:rsidRPr="004B7365" w:rsidRDefault="00B56FED" w:rsidP="00B56FED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B7365">
        <w:rPr>
          <w:rFonts w:ascii="Times New Roman" w:hAnsi="Times New Roman" w:cs="Times New Roman"/>
          <w:sz w:val="28"/>
          <w:szCs w:val="28"/>
          <w:lang w:val="ru-RU"/>
        </w:rPr>
        <w:t>Перелік</w:t>
      </w:r>
      <w:proofErr w:type="spellEnd"/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B7365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: 1. </w:t>
      </w:r>
      <w:proofErr w:type="spellStart"/>
      <w:r w:rsidRPr="004B7365">
        <w:rPr>
          <w:rFonts w:ascii="Times New Roman" w:hAnsi="Times New Roman" w:cs="Times New Roman"/>
          <w:sz w:val="28"/>
          <w:szCs w:val="28"/>
          <w:lang w:val="ru-RU"/>
        </w:rPr>
        <w:t>копія</w:t>
      </w:r>
      <w:proofErr w:type="spellEnd"/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B7365">
        <w:rPr>
          <w:rFonts w:ascii="Times New Roman" w:hAnsi="Times New Roman" w:cs="Times New Roman"/>
          <w:sz w:val="28"/>
          <w:szCs w:val="28"/>
          <w:lang w:val="ru-RU"/>
        </w:rPr>
        <w:t>квитанції</w:t>
      </w:r>
      <w:proofErr w:type="spellEnd"/>
      <w:r w:rsidRPr="004B736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56FED" w:rsidRPr="004B7365" w:rsidRDefault="00B56FED" w:rsidP="00B56FE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2. </w:t>
      </w:r>
      <w:proofErr w:type="spellStart"/>
      <w:r w:rsidRPr="004B7365">
        <w:rPr>
          <w:rFonts w:ascii="Times New Roman" w:hAnsi="Times New Roman" w:cs="Times New Roman"/>
          <w:sz w:val="28"/>
          <w:szCs w:val="28"/>
          <w:lang w:val="ru-RU"/>
        </w:rPr>
        <w:t>копія</w:t>
      </w:r>
      <w:proofErr w:type="spellEnd"/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паспорта;</w:t>
      </w:r>
    </w:p>
    <w:p w:rsidR="00B56FED" w:rsidRPr="004B7365" w:rsidRDefault="00B56FED" w:rsidP="00B56FE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3. </w:t>
      </w:r>
      <w:proofErr w:type="spellStart"/>
      <w:r w:rsidRPr="004B7365">
        <w:rPr>
          <w:rFonts w:ascii="Times New Roman" w:hAnsi="Times New Roman" w:cs="Times New Roman"/>
          <w:sz w:val="28"/>
          <w:szCs w:val="28"/>
          <w:lang w:val="ru-RU"/>
        </w:rPr>
        <w:t>копія</w:t>
      </w:r>
      <w:proofErr w:type="spellEnd"/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B7365">
        <w:rPr>
          <w:rFonts w:ascii="Times New Roman" w:hAnsi="Times New Roman" w:cs="Times New Roman"/>
          <w:sz w:val="28"/>
          <w:szCs w:val="28"/>
          <w:lang w:val="ru-RU"/>
        </w:rPr>
        <w:t>ідентифікаційного</w:t>
      </w:r>
      <w:proofErr w:type="spellEnd"/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коду.</w:t>
      </w:r>
    </w:p>
    <w:p w:rsidR="00B56FED" w:rsidRPr="004B7365" w:rsidRDefault="00B56FED" w:rsidP="00B56FE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56FED" w:rsidRPr="004B7365" w:rsidRDefault="00B56FED" w:rsidP="00B56FE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дата                                                   </w:t>
      </w:r>
      <w:proofErr w:type="spellStart"/>
      <w:r w:rsidRPr="004B7365">
        <w:rPr>
          <w:rFonts w:ascii="Times New Roman" w:hAnsi="Times New Roman" w:cs="Times New Roman"/>
          <w:sz w:val="28"/>
          <w:szCs w:val="28"/>
          <w:lang w:val="ru-RU"/>
        </w:rPr>
        <w:t>підпис</w:t>
      </w:r>
      <w:proofErr w:type="spellEnd"/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proofErr w:type="gramStart"/>
      <w:r w:rsidRPr="004B7365">
        <w:rPr>
          <w:rFonts w:ascii="Times New Roman" w:hAnsi="Times New Roman" w:cs="Times New Roman"/>
          <w:sz w:val="28"/>
          <w:szCs w:val="28"/>
          <w:lang w:val="ru-RU"/>
        </w:rPr>
        <w:t xml:space="preserve">   (</w:t>
      </w:r>
      <w:proofErr w:type="gramEnd"/>
      <w:r w:rsidRPr="004B7365">
        <w:rPr>
          <w:rFonts w:ascii="Times New Roman" w:hAnsi="Times New Roman" w:cs="Times New Roman"/>
          <w:sz w:val="28"/>
          <w:szCs w:val="28"/>
          <w:lang w:val="ru-RU"/>
        </w:rPr>
        <w:t>ПІБ)</w:t>
      </w:r>
    </w:p>
    <w:p w:rsidR="004A570B" w:rsidRPr="004B7365" w:rsidRDefault="004A570B" w:rsidP="004A570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sectPr w:rsidR="004A570B" w:rsidRPr="004B7365" w:rsidSect="00CD4C8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91CC4"/>
    <w:multiLevelType w:val="multilevel"/>
    <w:tmpl w:val="6DBA1B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E10757"/>
    <w:multiLevelType w:val="multilevel"/>
    <w:tmpl w:val="66761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8639BD"/>
    <w:multiLevelType w:val="multilevel"/>
    <w:tmpl w:val="6DBA1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70B"/>
    <w:rsid w:val="00110472"/>
    <w:rsid w:val="00197222"/>
    <w:rsid w:val="001A1FAF"/>
    <w:rsid w:val="002C4E23"/>
    <w:rsid w:val="002D4CE5"/>
    <w:rsid w:val="003A51CC"/>
    <w:rsid w:val="003B1491"/>
    <w:rsid w:val="003C5BAF"/>
    <w:rsid w:val="003D2BB1"/>
    <w:rsid w:val="004A0B97"/>
    <w:rsid w:val="004A570B"/>
    <w:rsid w:val="004B7365"/>
    <w:rsid w:val="00526C97"/>
    <w:rsid w:val="00537922"/>
    <w:rsid w:val="005E3E59"/>
    <w:rsid w:val="007B1080"/>
    <w:rsid w:val="008E4CA2"/>
    <w:rsid w:val="00906C72"/>
    <w:rsid w:val="00A3782A"/>
    <w:rsid w:val="00A950D1"/>
    <w:rsid w:val="00AF71B9"/>
    <w:rsid w:val="00B56FED"/>
    <w:rsid w:val="00CA4A69"/>
    <w:rsid w:val="00CD4C8E"/>
    <w:rsid w:val="00E457BA"/>
    <w:rsid w:val="00F0528D"/>
    <w:rsid w:val="00F41DD5"/>
    <w:rsid w:val="00F44B86"/>
    <w:rsid w:val="00F5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E1DD93-D123-4C77-A186-FBD387C48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4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4CA2"/>
    <w:pPr>
      <w:ind w:left="720"/>
      <w:contextualSpacing/>
    </w:pPr>
  </w:style>
  <w:style w:type="paragraph" w:customStyle="1" w:styleId="rvps2">
    <w:name w:val="rvps2"/>
    <w:basedOn w:val="a"/>
    <w:rsid w:val="003A5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6">
    <w:name w:val="rvts46"/>
    <w:basedOn w:val="a0"/>
    <w:rsid w:val="003A51CC"/>
  </w:style>
  <w:style w:type="character" w:styleId="a4">
    <w:name w:val="Hyperlink"/>
    <w:basedOn w:val="a0"/>
    <w:uiPriority w:val="99"/>
    <w:semiHidden/>
    <w:unhideWhenUsed/>
    <w:rsid w:val="003A51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3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094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86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0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9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K43</cp:lastModifiedBy>
  <cp:revision>2</cp:revision>
  <cp:lastPrinted>2018-09-18T07:38:00Z</cp:lastPrinted>
  <dcterms:created xsi:type="dcterms:W3CDTF">2018-09-18T07:41:00Z</dcterms:created>
  <dcterms:modified xsi:type="dcterms:W3CDTF">2018-09-18T07:41:00Z</dcterms:modified>
</cp:coreProperties>
</file>